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A15F80" w14:textId="77777777" w:rsidR="00886AA4" w:rsidRPr="0090533D" w:rsidRDefault="00886AA4" w:rsidP="00886AA4">
      <w:pPr>
        <w:pStyle w:val="Heading1"/>
        <w:rPr>
          <w:rStyle w:val="StyleStyleBold12pt"/>
          <w:rFonts w:cs="Times New Roman"/>
          <w:b/>
        </w:rPr>
      </w:pPr>
      <w:r w:rsidRPr="0090533D">
        <w:rPr>
          <w:rStyle w:val="StyleStyleBold12pt"/>
          <w:rFonts w:cs="Times New Roman"/>
          <w:b/>
        </w:rPr>
        <w:t>Oil Spills Add-On</w:t>
      </w:r>
    </w:p>
    <w:p w14:paraId="3FD99F32" w14:textId="77777777" w:rsidR="00886AA4" w:rsidRPr="0090533D" w:rsidRDefault="00886AA4" w:rsidP="00886AA4">
      <w:pPr>
        <w:pStyle w:val="Heading4"/>
        <w:rPr>
          <w:rStyle w:val="StyleStyleBold12pt"/>
          <w:rFonts w:cs="Times New Roman"/>
          <w:b/>
        </w:rPr>
      </w:pPr>
      <w:r w:rsidRPr="0090533D">
        <w:rPr>
          <w:rStyle w:val="StyleStyleBold12pt"/>
          <w:rFonts w:cs="Times New Roman"/>
          <w:b/>
        </w:rPr>
        <w:t xml:space="preserve">Embargo prevents access to US oil technology and expertise.  This makes spills likely.  </w:t>
      </w:r>
    </w:p>
    <w:p w14:paraId="1ABD1802" w14:textId="77777777" w:rsidR="00886AA4" w:rsidRPr="0090533D" w:rsidRDefault="00886AA4" w:rsidP="00886AA4">
      <w:pPr>
        <w:rPr>
          <w:rStyle w:val="StyleStyleBold12pt"/>
          <w:rFonts w:cs="Times New Roman"/>
        </w:rPr>
      </w:pPr>
      <w:proofErr w:type="gramStart"/>
      <w:r w:rsidRPr="0090533D">
        <w:rPr>
          <w:rStyle w:val="StyleStyleBold12pt"/>
          <w:rFonts w:cs="Times New Roman"/>
        </w:rPr>
        <w:t xml:space="preserve">Davenport 2011 </w:t>
      </w:r>
      <w:r w:rsidRPr="0090533D">
        <w:rPr>
          <w:rFonts w:cs="Times New Roman"/>
        </w:rPr>
        <w:t>energy and environment correspondent for National Journal.</w:t>
      </w:r>
      <w:proofErr w:type="gramEnd"/>
    </w:p>
    <w:p w14:paraId="634ECC35" w14:textId="77777777" w:rsidR="00886AA4" w:rsidRPr="0090533D" w:rsidRDefault="00886AA4" w:rsidP="00886AA4">
      <w:pPr>
        <w:rPr>
          <w:rStyle w:val="StyleBoldUnderline"/>
          <w:rFonts w:cs="Times New Roman"/>
        </w:rPr>
      </w:pPr>
      <w:r w:rsidRPr="0090533D">
        <w:rPr>
          <w:rFonts w:cs="Times New Roman"/>
        </w:rPr>
        <w:t>[Coral Davenport July 28, 2011 Cuba is about to drill for offshore oil with “second-tier parts” because of the trade embargo. That’s not good news for U.S. beaches.</w:t>
      </w:r>
      <w:hyperlink r:id="rId6" w:history="1">
        <w:r w:rsidRPr="0090533D">
          <w:rPr>
            <w:rFonts w:cs="Times New Roman"/>
          </w:rPr>
          <w:br/>
          <w:t>http://www.nationaljournal.com/magazine/will-sloppy-drilling-off-the-coast-of-cuba-threaten-florida-gulf-beaches--20110728</w:t>
        </w:r>
      </w:hyperlink>
      <w:r w:rsidRPr="0090533D">
        <w:rPr>
          <w:rFonts w:cs="Times New Roman"/>
        </w:rPr>
        <w:t>)]</w:t>
      </w:r>
    </w:p>
    <w:p w14:paraId="60FCF208" w14:textId="77777777" w:rsidR="00886AA4" w:rsidRPr="0090533D" w:rsidRDefault="00886AA4" w:rsidP="00886AA4">
      <w:pPr>
        <w:rPr>
          <w:rStyle w:val="StyleBoldUnderline"/>
          <w:rFonts w:cs="Times New Roman"/>
        </w:rPr>
      </w:pPr>
    </w:p>
    <w:p w14:paraId="62DE0282" w14:textId="77777777" w:rsidR="00886AA4" w:rsidRPr="0090533D" w:rsidRDefault="00886AA4" w:rsidP="00886AA4">
      <w:pPr>
        <w:rPr>
          <w:rStyle w:val="StyleBoldUnderline"/>
          <w:rFonts w:cs="Times New Roman"/>
        </w:rPr>
      </w:pPr>
      <w:r w:rsidRPr="0090533D">
        <w:rPr>
          <w:rStyle w:val="StyleBoldUnderline"/>
          <w:rFonts w:cs="Times New Roman"/>
        </w:rPr>
        <w:t>Sometime over the next three months, if all goes according to plan, Cuban workers on a Chinese-built, Spanish-owned rig will start drilling for oil in the mile-deep waters just off the north coast of Cuba</w:t>
      </w:r>
      <w:r w:rsidRPr="0090533D">
        <w:rPr>
          <w:rFonts w:cs="Times New Roman"/>
        </w:rPr>
        <w:t xml:space="preserve">, 70 miles from the Florida </w:t>
      </w:r>
      <w:proofErr w:type="gramStart"/>
      <w:r w:rsidRPr="0090533D">
        <w:rPr>
          <w:rFonts w:cs="Times New Roman"/>
        </w:rPr>
        <w:t>Keys.</w:t>
      </w:r>
      <w:proofErr w:type="gramEnd"/>
      <w:r w:rsidRPr="0090533D">
        <w:rPr>
          <w:rFonts w:cs="Times New Roman"/>
        </w:rPr>
        <w:t xml:space="preserve"> If the drill hits a major oil deposit—and all geologic signs indicate it will—</w:t>
      </w:r>
      <w:r w:rsidRPr="0090533D">
        <w:rPr>
          <w:rStyle w:val="StyleBoldUnderline"/>
          <w:rFonts w:cs="Times New Roman"/>
        </w:rPr>
        <w:t>the discovery will unleash a cascade of developments with profound political, environmental, and economic consequences. The Cuban government has long wanted to extract the rich reserves of oil and natural gas believed to lie off its shores</w:t>
      </w:r>
      <w:r w:rsidRPr="0090533D">
        <w:rPr>
          <w:rFonts w:cs="Times New Roman"/>
        </w:rPr>
        <w:t>. Estimates for oil range from 5 billion to 20 billion barrels, while the estimate for natural gas is 8.6 billion cubic feet</w:t>
      </w:r>
      <w:r w:rsidRPr="0090533D">
        <w:rPr>
          <w:rStyle w:val="StyleBoldUnderline"/>
          <w:rFonts w:cs="Times New Roman"/>
        </w:rPr>
        <w:t>. Unlocking that oil could jump-start a nascent Cuban offshore-oil industry—and free the island nation from its energy and political dependence on Venezuela, from which it imports 60 percent of its oil today</w:t>
      </w:r>
      <w:r w:rsidRPr="0090533D">
        <w:rPr>
          <w:rFonts w:cs="Times New Roman"/>
        </w:rPr>
        <w:t xml:space="preserve">. A newfound independence from its socialist neighbor and its mercurial president, Hugo Chavez—coming at a time when the Cuban leadership is facing change with the eventual demise of Fidel Castro—is an appealing prospect to the United States. But the potential of a closer relationship with Cuba comes with a terrifying specter: </w:t>
      </w:r>
      <w:r w:rsidRPr="0090533D">
        <w:rPr>
          <w:rStyle w:val="StyleBoldUnderline"/>
          <w:rFonts w:cs="Times New Roman"/>
        </w:rPr>
        <w:t>An oil blowout in Cuban waters could reprise the nightmare that was last year’s Gulf of Mexico oil spill, and send crude spewing to the beaches of Florida, Georgia, and South Carolina. And the likelihood for such a disaster is very real, say oil industry experts</w:t>
      </w:r>
      <w:r w:rsidRPr="0090533D">
        <w:rPr>
          <w:rFonts w:cs="Times New Roman"/>
        </w:rPr>
        <w:t xml:space="preserve">, thanks in part to Washington’s 49-year-old embargo on Cuba. </w:t>
      </w:r>
      <w:r w:rsidRPr="0090533D">
        <w:rPr>
          <w:rStyle w:val="StyleBoldUnderline"/>
          <w:rFonts w:cs="Times New Roman"/>
        </w:rPr>
        <w:t>Because of the embargo, U.S. companies cannot drill in Cuba, supply equipment to Cuba, have any say over safety regulations in Cuba, or even take part in helping control a blowout and spill in Cuba.</w:t>
      </w:r>
      <w:r w:rsidRPr="0090533D">
        <w:rPr>
          <w:rFonts w:cs="Times New Roman"/>
        </w:rPr>
        <w:t xml:space="preserve"> As the island prepares to begin offshore drilling, it has signed contracts with oil companies from Brazil, India, Italy, Russia, and Spain—and is in talks to lease major portions of its coastal water to Chinese companies (continuing China’s pattern of pursuing oil exploration in countries where U.S. drillers aren’t welcome). </w:t>
      </w:r>
      <w:r w:rsidRPr="0090533D">
        <w:rPr>
          <w:rStyle w:val="StyleBoldUnderline"/>
          <w:rFonts w:cs="Times New Roman"/>
        </w:rPr>
        <w:t>Under the embargo’s terms, the oil drilling and safety equipment used by those companies must be less than 10 percent U.S.-made. But all of the most technologically advanced equipment for drilling and preventing or stopping oil spills is made in the United States or by U.S. companies.</w:t>
      </w:r>
      <w:r w:rsidRPr="0090533D">
        <w:rPr>
          <w:rStyle w:val="StyleBoldUnderline"/>
          <w:rFonts w:cs="Times New Roman"/>
          <w:u w:val="none"/>
        </w:rPr>
        <w:t xml:space="preserve"> </w:t>
      </w:r>
      <w:r w:rsidRPr="0090533D">
        <w:rPr>
          <w:rFonts w:cs="Times New Roman"/>
        </w:rPr>
        <w:t>“</w:t>
      </w:r>
      <w:r w:rsidRPr="0090533D">
        <w:rPr>
          <w:rStyle w:val="StyleBoldUnderline"/>
          <w:rFonts w:cs="Times New Roman"/>
        </w:rPr>
        <w:t>There are not international suppliers of this level of equipment. They will have to buy copycat or second-tier parts,”</w:t>
      </w:r>
      <w:r w:rsidRPr="0090533D">
        <w:rPr>
          <w:rFonts w:cs="Times New Roman"/>
        </w:rPr>
        <w:t xml:space="preserve"> Lee Hunter, president of the Houston-based International Association of Drilling Contractors, told National Journal. Hunter and other experts say that, to date, it appears that the Cuban government, fearful of </w:t>
      </w:r>
      <w:r w:rsidRPr="0090533D">
        <w:rPr>
          <w:rStyle w:val="StyleBoldUnderline"/>
          <w:rFonts w:cs="Times New Roman"/>
        </w:rPr>
        <w:t xml:space="preserve">the devastation an oil spill could wreak on its economy, wants to use the lessons learned from the BP oil disaster to develop a rigorous safety and oversight program. </w:t>
      </w:r>
      <w:r w:rsidRPr="0090533D">
        <w:rPr>
          <w:rFonts w:cs="Times New Roman"/>
        </w:rPr>
        <w:t>But it will be nearly impossible for drillers in Cuba’s waters to legally use the safest equipment</w:t>
      </w:r>
      <w:r w:rsidRPr="0090533D">
        <w:rPr>
          <w:rStyle w:val="StyleBoldUnderline"/>
          <w:rFonts w:cs="Times New Roman"/>
        </w:rPr>
        <w:t>. “The Cubans want to use good technology; they want to drill safely,”</w:t>
      </w:r>
      <w:r w:rsidRPr="0090533D">
        <w:rPr>
          <w:rFonts w:cs="Times New Roman"/>
        </w:rPr>
        <w:t xml:space="preserve"> Hunter said</w:t>
      </w:r>
      <w:r w:rsidRPr="0090533D">
        <w:rPr>
          <w:rStyle w:val="StyleBoldUnderline"/>
          <w:rFonts w:cs="Times New Roman"/>
        </w:rPr>
        <w:t>. “But … their ability to drill safely is extremely compromised.” Also deeply compromised is their ability to respond to a disaster should it occur.</w:t>
      </w:r>
      <w:r w:rsidRPr="0090533D">
        <w:rPr>
          <w:rFonts w:cs="Times New Roman"/>
        </w:rPr>
        <w:t xml:space="preserve"> Even if oil from a Cuban spill laps at Florida’s shores, the U.S. agencies and oil companies that have all-too-hard-won expertise in wrestling a spill—the Coast Guard, the Federal Emergency Management Agency, and the Interior Department—would be banned from crossing into Cuban waters to help. And experts say that the </w:t>
      </w:r>
      <w:r w:rsidRPr="0090533D">
        <w:rPr>
          <w:rStyle w:val="StyleBoldUnderline"/>
          <w:rFonts w:cs="Times New Roman"/>
        </w:rPr>
        <w:t xml:space="preserve">Cuban oil industry and government don’t yet </w:t>
      </w:r>
      <w:r w:rsidRPr="0090533D">
        <w:rPr>
          <w:rStyle w:val="StyleBoldUnderline"/>
          <w:rFonts w:cs="Times New Roman"/>
        </w:rPr>
        <w:lastRenderedPageBreak/>
        <w:t>have a fraction of the resources and expertise they would need to deal with such an event on their own.</w:t>
      </w:r>
    </w:p>
    <w:p w14:paraId="7A131AC0" w14:textId="77777777" w:rsidR="00886AA4" w:rsidRPr="0090533D" w:rsidRDefault="00886AA4" w:rsidP="00886AA4">
      <w:pPr>
        <w:rPr>
          <w:rStyle w:val="StyleStyleBold12pt"/>
          <w:rFonts w:cs="Times New Roman"/>
          <w:b w:val="0"/>
        </w:rPr>
      </w:pPr>
    </w:p>
    <w:p w14:paraId="49F63CAC" w14:textId="77777777" w:rsidR="00886AA4" w:rsidRPr="0090533D" w:rsidRDefault="00886AA4" w:rsidP="00886AA4">
      <w:pPr>
        <w:pStyle w:val="Heading4"/>
        <w:rPr>
          <w:rStyle w:val="StyleStyleBold12pt"/>
          <w:rFonts w:cs="Times New Roman"/>
          <w:b/>
        </w:rPr>
      </w:pPr>
      <w:proofErr w:type="gramStart"/>
      <w:r w:rsidRPr="0090533D">
        <w:rPr>
          <w:rStyle w:val="StyleStyleBold12pt"/>
          <w:rFonts w:cs="Times New Roman"/>
          <w:b/>
        </w:rPr>
        <w:t>Delayed response to Cuban oil spills guarantees environmental catastrophe.</w:t>
      </w:r>
      <w:proofErr w:type="gramEnd"/>
    </w:p>
    <w:p w14:paraId="06827552" w14:textId="77777777" w:rsidR="00886AA4" w:rsidRPr="0090533D" w:rsidRDefault="00886AA4" w:rsidP="00886AA4">
      <w:pPr>
        <w:rPr>
          <w:rStyle w:val="StyleStyleBold12pt"/>
          <w:rFonts w:cs="Times New Roman"/>
        </w:rPr>
      </w:pPr>
      <w:r w:rsidRPr="0090533D">
        <w:rPr>
          <w:rStyle w:val="StyleStyleBold12pt"/>
          <w:rFonts w:cs="Times New Roman"/>
        </w:rPr>
        <w:t>Bert and Clayton ‘12</w:t>
      </w:r>
    </w:p>
    <w:p w14:paraId="55DB6E4E" w14:textId="77777777" w:rsidR="00886AA4" w:rsidRPr="0090533D" w:rsidRDefault="00886AA4" w:rsidP="00886AA4">
      <w:pPr>
        <w:rPr>
          <w:rFonts w:cs="Times New Roman"/>
        </w:rPr>
      </w:pPr>
      <w:r w:rsidRPr="0090533D">
        <w:rPr>
          <w:rFonts w:cs="Times New Roman"/>
        </w:rPr>
        <w:t xml:space="preserve">[Captain Melissa Bert, USCG, 2011-2012 Military Fellow, </w:t>
      </w:r>
      <w:proofErr w:type="spellStart"/>
      <w:r w:rsidRPr="0090533D">
        <w:rPr>
          <w:rFonts w:cs="Times New Roman"/>
        </w:rPr>
        <w:t>U.S.Coast</w:t>
      </w:r>
      <w:proofErr w:type="spellEnd"/>
      <w:r w:rsidRPr="0090533D">
        <w:rPr>
          <w:rFonts w:cs="Times New Roman"/>
        </w:rPr>
        <w:t xml:space="preserve"> Guard, and Blake Clayton, Fellow for Energy and National Security 2012 Publisher Council on Foreign Relations Press Release Date March 2012 Addressing the Risk of a Cuban Oil Spill Policy Innovation Memorandum No. 15 (</w:t>
      </w:r>
      <w:hyperlink r:id="rId7" w:history="1">
        <w:r w:rsidRPr="0090533D">
          <w:rPr>
            <w:rStyle w:val="Hyperlink"/>
            <w:rFonts w:cs="Times New Roman"/>
          </w:rPr>
          <w:t>http://www.cfr.org/cuba/addressing-risk-cuban-oil-spill/p27515</w:t>
        </w:r>
      </w:hyperlink>
      <w:r w:rsidRPr="0090533D">
        <w:rPr>
          <w:rFonts w:cs="Times New Roman"/>
        </w:rPr>
        <w:t>)]</w:t>
      </w:r>
    </w:p>
    <w:p w14:paraId="5E2383EB" w14:textId="77777777" w:rsidR="00886AA4" w:rsidRPr="0090533D" w:rsidRDefault="00886AA4" w:rsidP="00886AA4">
      <w:pPr>
        <w:rPr>
          <w:rStyle w:val="StyleBoldUnderline"/>
          <w:rFonts w:cs="Times New Roman"/>
          <w:b/>
          <w:u w:val="none"/>
        </w:rPr>
      </w:pPr>
    </w:p>
    <w:p w14:paraId="1388C98E" w14:textId="77777777" w:rsidR="00886AA4" w:rsidRPr="0090533D" w:rsidRDefault="00886AA4" w:rsidP="00886AA4">
      <w:pPr>
        <w:rPr>
          <w:rFonts w:cs="Times New Roman"/>
          <w:sz w:val="23"/>
          <w:szCs w:val="23"/>
        </w:rPr>
      </w:pPr>
      <w:r w:rsidRPr="0090533D">
        <w:rPr>
          <w:rStyle w:val="StyleBoldUnderline"/>
          <w:rFonts w:cs="Times New Roman"/>
        </w:rPr>
        <w:t>An oil well blowout in Cuban waters would almost certainly require a U.S. response. Without changes in current U.S. law, however, that response would undoubtedly come far more slowly than is desirable</w:t>
      </w:r>
      <w:r w:rsidRPr="0090533D">
        <w:rPr>
          <w:rFonts w:cs="Times New Roman"/>
          <w:sz w:val="23"/>
          <w:szCs w:val="23"/>
        </w:rPr>
        <w:t>. The Coast Guard would be barred from deploying highly experienced manpower, specially designed booms, skimming equipment and vessels, and dispersants</w:t>
      </w:r>
      <w:r w:rsidRPr="0090533D">
        <w:rPr>
          <w:rStyle w:val="StyleBoldUnderline"/>
          <w:rFonts w:cs="Times New Roman"/>
        </w:rPr>
        <w:t>. U.S. offshore gas and oil companies would also be barred from using well-capping stacks, remotely operated submersibles, and other vital technologies.</w:t>
      </w:r>
      <w:r w:rsidRPr="0090533D">
        <w:rPr>
          <w:rFonts w:cs="Times New Roman"/>
          <w:sz w:val="23"/>
          <w:szCs w:val="23"/>
        </w:rPr>
        <w:t xml:space="preserve"> Although a handful of U.S. spill responders hold licenses to work with </w:t>
      </w:r>
      <w:proofErr w:type="spellStart"/>
      <w:r w:rsidRPr="0090533D">
        <w:rPr>
          <w:rFonts w:cs="Times New Roman"/>
          <w:sz w:val="23"/>
          <w:szCs w:val="23"/>
        </w:rPr>
        <w:t>Repsol</w:t>
      </w:r>
      <w:proofErr w:type="spellEnd"/>
      <w:r w:rsidRPr="0090533D">
        <w:rPr>
          <w:rFonts w:cs="Times New Roman"/>
          <w:sz w:val="23"/>
          <w:szCs w:val="23"/>
        </w:rPr>
        <w:t>, their licenses do not extend to well capping or relief drilling</w:t>
      </w:r>
      <w:r w:rsidRPr="0090533D">
        <w:rPr>
          <w:rStyle w:val="StyleBoldUnderline"/>
          <w:rFonts w:cs="Times New Roman"/>
        </w:rPr>
        <w:t>. The result of a slow response to a Cuban oil spill would be greater, perhaps catastrophic, economic and environmental damage to Florida and the Southeast.¶ Efforts to rewrite current law and policy toward Cuba, and encouraging cooperation with its government, could antagonize groups opposed to improved relations with the Castro regime</w:t>
      </w:r>
      <w:r w:rsidRPr="0090533D">
        <w:rPr>
          <w:rFonts w:cs="Times New Roman"/>
          <w:sz w:val="23"/>
          <w:szCs w:val="23"/>
        </w:rPr>
        <w:t xml:space="preserve">. </w:t>
      </w:r>
      <w:r w:rsidRPr="0090533D">
        <w:rPr>
          <w:rStyle w:val="StyleBoldUnderline"/>
          <w:rFonts w:cs="Times New Roman"/>
        </w:rPr>
        <w:t>They might protest any decision allowing U.S. federal agencies to assist Cuba or letting U.S. companies operate in Cuban territory.¶</w:t>
      </w:r>
      <w:r w:rsidRPr="0090533D">
        <w:rPr>
          <w:rFonts w:cs="Times New Roman"/>
          <w:sz w:val="12"/>
          <w:szCs w:val="23"/>
        </w:rPr>
        <w:t xml:space="preserve"> </w:t>
      </w:r>
      <w:r w:rsidRPr="0090533D">
        <w:rPr>
          <w:rFonts w:cs="Times New Roman"/>
          <w:sz w:val="23"/>
          <w:szCs w:val="23"/>
        </w:rPr>
        <w:t xml:space="preserve">However, taking sensible steps to prepare for a potential accident at an oil well in Cuban waters would not break new ground or materially alter broader U.S. policy toward Cuba. For years, Washington has worked with Havana on issues of mutual concern. The United States routinely coordinates with Cuba on search and rescue operations in the Straits of Florida as well as to combat illicit drug trafficking and migrant smuggling. During the hurricane season, the National Oceanic and Atmospheric Administration (NOAA) </w:t>
      </w:r>
      <w:proofErr w:type="gramStart"/>
      <w:r w:rsidRPr="0090533D">
        <w:rPr>
          <w:rFonts w:cs="Times New Roman"/>
          <w:sz w:val="23"/>
          <w:szCs w:val="23"/>
        </w:rPr>
        <w:t>provides</w:t>
      </w:r>
      <w:proofErr w:type="gramEnd"/>
      <w:r w:rsidRPr="0090533D">
        <w:rPr>
          <w:rFonts w:cs="Times New Roman"/>
          <w:sz w:val="23"/>
          <w:szCs w:val="23"/>
        </w:rPr>
        <w:t xml:space="preserve"> Cuba with information on Caribbean storms.</w:t>
      </w:r>
    </w:p>
    <w:p w14:paraId="01A917BE" w14:textId="77777777" w:rsidR="00886AA4" w:rsidRPr="0090533D" w:rsidRDefault="00886AA4" w:rsidP="00886AA4">
      <w:pPr>
        <w:rPr>
          <w:rStyle w:val="StyleStyleBold12pt"/>
          <w:rFonts w:cs="Times New Roman"/>
          <w:b w:val="0"/>
        </w:rPr>
      </w:pPr>
    </w:p>
    <w:p w14:paraId="4F008E9E" w14:textId="77777777" w:rsidR="00886AA4" w:rsidRPr="0090533D" w:rsidRDefault="00886AA4" w:rsidP="00886AA4">
      <w:pPr>
        <w:pStyle w:val="Heading3"/>
        <w:rPr>
          <w:rStyle w:val="StyleStyleBold12pt"/>
          <w:rFonts w:cs="Times New Roman"/>
          <w:b/>
        </w:rPr>
      </w:pPr>
      <w:r w:rsidRPr="0090533D">
        <w:rPr>
          <w:rStyle w:val="StyleStyleBold12pt"/>
          <w:rFonts w:cs="Times New Roman"/>
          <w:b/>
        </w:rPr>
        <w:lastRenderedPageBreak/>
        <w:t>Oil Spills Coming</w:t>
      </w:r>
    </w:p>
    <w:p w14:paraId="636C1EE3" w14:textId="77777777" w:rsidR="00886AA4" w:rsidRPr="0090533D" w:rsidRDefault="00886AA4" w:rsidP="00886AA4">
      <w:pPr>
        <w:pStyle w:val="Heading4"/>
        <w:rPr>
          <w:rStyle w:val="StyleStyleBold12pt"/>
          <w:rFonts w:cs="Times New Roman"/>
          <w:b/>
        </w:rPr>
      </w:pPr>
      <w:r w:rsidRPr="0090533D">
        <w:rPr>
          <w:rStyle w:val="StyleStyleBold12pt"/>
          <w:rFonts w:cs="Times New Roman"/>
          <w:b/>
        </w:rPr>
        <w:t>Cuba drilling risks oil spills</w:t>
      </w:r>
    </w:p>
    <w:p w14:paraId="45E9C773" w14:textId="77777777" w:rsidR="00886AA4" w:rsidRPr="0090533D" w:rsidRDefault="00886AA4" w:rsidP="00886AA4">
      <w:pPr>
        <w:rPr>
          <w:rStyle w:val="StyleStyleBold12pt"/>
          <w:rFonts w:cs="Times New Roman"/>
        </w:rPr>
      </w:pPr>
      <w:r w:rsidRPr="0090533D">
        <w:rPr>
          <w:rStyle w:val="StyleStyleBold12pt"/>
          <w:rFonts w:cs="Times New Roman"/>
        </w:rPr>
        <w:t>Bert and Clayton2012</w:t>
      </w:r>
    </w:p>
    <w:p w14:paraId="34957094" w14:textId="77777777" w:rsidR="00886AA4" w:rsidRPr="0090533D" w:rsidRDefault="00886AA4" w:rsidP="00886AA4">
      <w:pPr>
        <w:rPr>
          <w:rFonts w:cs="Times New Roman"/>
        </w:rPr>
      </w:pPr>
      <w:r w:rsidRPr="0090533D">
        <w:rPr>
          <w:rFonts w:cs="Times New Roman"/>
        </w:rPr>
        <w:t xml:space="preserve">[Captain Melissa Bert, USCG, 2011-2012 Military Fellow, </w:t>
      </w:r>
      <w:proofErr w:type="spellStart"/>
      <w:r w:rsidRPr="0090533D">
        <w:rPr>
          <w:rFonts w:cs="Times New Roman"/>
        </w:rPr>
        <w:t>U.S.Coast</w:t>
      </w:r>
      <w:proofErr w:type="spellEnd"/>
      <w:r w:rsidRPr="0090533D">
        <w:rPr>
          <w:rFonts w:cs="Times New Roman"/>
        </w:rPr>
        <w:t xml:space="preserve"> Guard, and Blake Clayton, Fellow for Energy and National Security 2012 Publisher Council on Foreign Relations Press Release Date March 2012 Addressing the Risk of a Cuban Oil Spill Policy Innovation Memorandum No. 15 (http://www.cfr.org/cuba/addressing-risk-cuban-oil-spill/p27515)]</w:t>
      </w:r>
    </w:p>
    <w:p w14:paraId="640CA386" w14:textId="77777777" w:rsidR="00886AA4" w:rsidRPr="0090533D" w:rsidRDefault="00886AA4" w:rsidP="00886AA4">
      <w:pPr>
        <w:rPr>
          <w:rFonts w:eastAsia="Times New Roman" w:cs="Times New Roman"/>
          <w:szCs w:val="23"/>
          <w:shd w:val="clear" w:color="auto" w:fill="FFFFFF"/>
        </w:rPr>
      </w:pPr>
    </w:p>
    <w:p w14:paraId="53EA29A4" w14:textId="77777777" w:rsidR="00886AA4" w:rsidRPr="0090533D" w:rsidRDefault="00886AA4" w:rsidP="00886AA4">
      <w:pPr>
        <w:rPr>
          <w:rStyle w:val="StyleBoldUnderline"/>
          <w:rFonts w:cs="Times New Roman"/>
        </w:rPr>
      </w:pPr>
      <w:r w:rsidRPr="0090533D">
        <w:rPr>
          <w:rFonts w:eastAsia="Times New Roman" w:cs="Times New Roman"/>
          <w:shd w:val="clear" w:color="auto" w:fill="FFFFFF"/>
        </w:rPr>
        <w:t xml:space="preserve">The imminent </w:t>
      </w:r>
      <w:r w:rsidRPr="0090533D">
        <w:rPr>
          <w:rStyle w:val="StyleBoldUnderline"/>
          <w:rFonts w:cs="Times New Roman"/>
        </w:rPr>
        <w:t>drilling of Cuba's</w:t>
      </w:r>
      <w:r w:rsidRPr="0090533D">
        <w:rPr>
          <w:rFonts w:eastAsia="Times New Roman" w:cs="Times New Roman"/>
          <w:shd w:val="clear" w:color="auto" w:fill="FFFFFF"/>
        </w:rPr>
        <w:t xml:space="preserve"> first offshore </w:t>
      </w:r>
      <w:r w:rsidRPr="0090533D">
        <w:rPr>
          <w:rStyle w:val="StyleBoldUnderline"/>
          <w:rFonts w:cs="Times New Roman"/>
        </w:rPr>
        <w:t>oil</w:t>
      </w:r>
      <w:r w:rsidRPr="0090533D">
        <w:rPr>
          <w:rFonts w:eastAsia="Times New Roman" w:cs="Times New Roman"/>
          <w:shd w:val="clear" w:color="auto" w:fill="FFFFFF"/>
        </w:rPr>
        <w:t xml:space="preserve"> well </w:t>
      </w:r>
      <w:r w:rsidRPr="0090533D">
        <w:rPr>
          <w:rStyle w:val="StyleBoldUnderline"/>
          <w:rFonts w:cs="Times New Roman"/>
        </w:rPr>
        <w:t>raises</w:t>
      </w:r>
      <w:r w:rsidRPr="0090533D">
        <w:rPr>
          <w:rFonts w:eastAsia="Times New Roman" w:cs="Times New Roman"/>
          <w:shd w:val="clear" w:color="auto" w:fill="FFFFFF"/>
        </w:rPr>
        <w:t xml:space="preserve"> </w:t>
      </w:r>
      <w:r w:rsidRPr="0090533D">
        <w:rPr>
          <w:rStyle w:val="StyleBoldUnderline"/>
          <w:rFonts w:cs="Times New Roman"/>
        </w:rPr>
        <w:t xml:space="preserve">the prospect of a large-scale oil spill </w:t>
      </w:r>
      <w:r w:rsidRPr="0090533D">
        <w:rPr>
          <w:rFonts w:eastAsia="Times New Roman" w:cs="Times New Roman"/>
          <w:shd w:val="clear" w:color="auto" w:fill="FFFFFF"/>
        </w:rPr>
        <w:t xml:space="preserve">in Cuban waters washing onto U.S. shores. </w:t>
      </w:r>
      <w:r w:rsidRPr="0090533D">
        <w:rPr>
          <w:rStyle w:val="StyleBoldUnderline"/>
          <w:rFonts w:cs="Times New Roman"/>
        </w:rPr>
        <w:t>Washington should anticipate this possibility by implementing policies that would help both countries' governments stem and clean up an oil spill effectively.</w:t>
      </w:r>
      <w:r w:rsidRPr="0090533D">
        <w:rPr>
          <w:rFonts w:eastAsia="Times New Roman" w:cs="Times New Roman"/>
          <w:shd w:val="clear" w:color="auto" w:fill="FFFFFF"/>
        </w:rPr>
        <w:t xml:space="preserve"> These policies should ensure that both the U.S. government and the domestic oil industry are operationally and financially ready to deal with any spill that threatens U.S. waters. </w:t>
      </w:r>
      <w:r w:rsidRPr="0090533D">
        <w:rPr>
          <w:rStyle w:val="StyleBoldUnderline"/>
          <w:rFonts w:cs="Times New Roman"/>
        </w:rPr>
        <w:t>These policies should be as minimally disruptive as possible to the country's broader Cuba strategy.</w:t>
      </w:r>
    </w:p>
    <w:p w14:paraId="594C49E0" w14:textId="77777777" w:rsidR="00886AA4" w:rsidRPr="0090533D" w:rsidRDefault="00886AA4" w:rsidP="00886AA4">
      <w:pPr>
        <w:rPr>
          <w:rStyle w:val="StyleBoldUnderline"/>
          <w:rFonts w:cs="Times New Roman"/>
        </w:rPr>
      </w:pPr>
    </w:p>
    <w:p w14:paraId="5EBAF349" w14:textId="77777777" w:rsidR="00886AA4" w:rsidRPr="0090533D" w:rsidRDefault="00886AA4" w:rsidP="00886AA4">
      <w:pPr>
        <w:pStyle w:val="Heading4"/>
        <w:rPr>
          <w:rFonts w:cs="Times New Roman"/>
        </w:rPr>
      </w:pPr>
      <w:r w:rsidRPr="0090533D">
        <w:rPr>
          <w:rFonts w:cs="Times New Roman"/>
        </w:rPr>
        <w:t xml:space="preserve">Oil spills spread fast and could travel all the way to Florida. </w:t>
      </w:r>
    </w:p>
    <w:p w14:paraId="45141A5A" w14:textId="77777777" w:rsidR="00886AA4" w:rsidRPr="0090533D" w:rsidRDefault="00886AA4" w:rsidP="00886AA4">
      <w:pPr>
        <w:rPr>
          <w:rStyle w:val="StyleStyleBold12pt"/>
          <w:rFonts w:cs="Times New Roman"/>
        </w:rPr>
      </w:pPr>
      <w:r w:rsidRPr="0090533D">
        <w:rPr>
          <w:rStyle w:val="StyleStyleBold12pt"/>
          <w:rFonts w:cs="Times New Roman"/>
        </w:rPr>
        <w:t>NOAAA 2012</w:t>
      </w:r>
    </w:p>
    <w:p w14:paraId="2F43B893" w14:textId="77777777" w:rsidR="00886AA4" w:rsidRPr="0090533D" w:rsidRDefault="00886AA4" w:rsidP="00886AA4">
      <w:pPr>
        <w:rPr>
          <w:rFonts w:eastAsia="Times New Roman" w:cs="Times New Roman"/>
          <w:sz w:val="20"/>
          <w:szCs w:val="20"/>
        </w:rPr>
      </w:pPr>
      <w:r w:rsidRPr="0090533D">
        <w:rPr>
          <w:rFonts w:eastAsia="Times New Roman" w:cs="Times New Roman"/>
          <w:sz w:val="20"/>
          <w:szCs w:val="20"/>
          <w:shd w:val="clear" w:color="auto" w:fill="FFFFFF"/>
        </w:rPr>
        <w:t>[APRIL 27, 2012</w:t>
      </w:r>
      <w:r w:rsidRPr="0090533D">
        <w:rPr>
          <w:rFonts w:eastAsia="Times New Roman" w:cs="Times New Roman"/>
          <w:sz w:val="20"/>
          <w:szCs w:val="20"/>
        </w:rPr>
        <w:t xml:space="preserve"> </w:t>
      </w:r>
      <w:r w:rsidRPr="0090533D">
        <w:rPr>
          <w:rFonts w:cs="Times New Roman"/>
        </w:rPr>
        <w:t>Getting Ready for Offshore Oil Drilling in Cuba and the Bahamas</w:t>
      </w:r>
    </w:p>
    <w:p w14:paraId="540CBCFD" w14:textId="77777777" w:rsidR="00886AA4" w:rsidRPr="0090533D" w:rsidRDefault="00844609" w:rsidP="00886AA4">
      <w:pPr>
        <w:rPr>
          <w:rFonts w:cs="Times New Roman"/>
        </w:rPr>
      </w:pPr>
      <w:hyperlink r:id="rId8" w:history="1">
        <w:r w:rsidR="00886AA4" w:rsidRPr="0090533D">
          <w:rPr>
            <w:rStyle w:val="Hyperlink"/>
            <w:rFonts w:cs="Times New Roman"/>
          </w:rPr>
          <w:t>http://response.restoration.noaa.gov/about/media/getting-ready-offshore-oil-drilling-cuba-and-bahamas.html</w:t>
        </w:r>
      </w:hyperlink>
      <w:r w:rsidR="00886AA4" w:rsidRPr="0090533D">
        <w:rPr>
          <w:rFonts w:cs="Times New Roman"/>
        </w:rPr>
        <w:t>)]</w:t>
      </w:r>
    </w:p>
    <w:p w14:paraId="07BB0ABC" w14:textId="77777777" w:rsidR="00886AA4" w:rsidRPr="0090533D" w:rsidRDefault="00886AA4" w:rsidP="00886AA4">
      <w:pPr>
        <w:rPr>
          <w:rFonts w:cs="Times New Roman"/>
        </w:rPr>
      </w:pPr>
    </w:p>
    <w:p w14:paraId="2D977317" w14:textId="77777777" w:rsidR="00886AA4" w:rsidRPr="0090533D" w:rsidRDefault="00886AA4" w:rsidP="00886AA4">
      <w:pPr>
        <w:rPr>
          <w:rStyle w:val="StyleBoldUnderline"/>
          <w:rFonts w:cs="Times New Roman"/>
        </w:rPr>
      </w:pPr>
      <w:r w:rsidRPr="0090533D">
        <w:rPr>
          <w:rFonts w:cs="Times New Roman"/>
        </w:rPr>
        <w:t>APRIL 27, 2012 -- For the past year</w:t>
      </w:r>
      <w:r w:rsidRPr="0090533D">
        <w:rPr>
          <w:rStyle w:val="StyleBoldUnderline"/>
          <w:rFonts w:cs="Times New Roman"/>
        </w:rPr>
        <w:t xml:space="preserve">, NOAA and the U.S. Coast Guard have been studying the possible threats that new offshore oil drilling activity near the Florida Straits and the Bahamas </w:t>
      </w:r>
      <w:r w:rsidRPr="0090533D">
        <w:rPr>
          <w:rFonts w:cs="Times New Roman"/>
        </w:rPr>
        <w:t>pose to Florida.</w:t>
      </w:r>
      <w:r w:rsidRPr="0090533D">
        <w:rPr>
          <w:rStyle w:val="StyleBoldUnderline"/>
          <w:rFonts w:cs="Times New Roman"/>
          <w:sz w:val="12"/>
        </w:rPr>
        <w:t>¶</w:t>
      </w:r>
      <w:r w:rsidRPr="0090533D">
        <w:rPr>
          <w:rFonts w:cs="Times New Roman"/>
          <w:sz w:val="12"/>
        </w:rPr>
        <w:t xml:space="preserve"> </w:t>
      </w:r>
      <w:r w:rsidRPr="0090533D">
        <w:rPr>
          <w:rFonts w:cs="Times New Roman"/>
        </w:rPr>
        <w:t xml:space="preserve">For example, </w:t>
      </w:r>
      <w:r w:rsidRPr="0090533D">
        <w:rPr>
          <w:rStyle w:val="StyleBoldUnderline"/>
          <w:rFonts w:cs="Times New Roman"/>
        </w:rPr>
        <w:t>the proximity of Cuba's oil fields to U.S. waters has raised a lot of concerns</w:t>
      </w:r>
      <w:r w:rsidRPr="0090533D">
        <w:rPr>
          <w:rFonts w:cs="Times New Roman"/>
        </w:rPr>
        <w:t xml:space="preserve"> about what would happen if a spill like the 2010 </w:t>
      </w:r>
      <w:proofErr w:type="spellStart"/>
      <w:r w:rsidRPr="0090533D">
        <w:rPr>
          <w:rFonts w:cs="Times New Roman"/>
        </w:rPr>
        <w:t>Deepwater</w:t>
      </w:r>
      <w:proofErr w:type="spellEnd"/>
      <w:r w:rsidRPr="0090533D">
        <w:rPr>
          <w:rFonts w:cs="Times New Roman"/>
        </w:rPr>
        <w:t xml:space="preserve"> Horizon/BP oil well blowout happened.</w:t>
      </w:r>
      <w:r w:rsidRPr="0090533D">
        <w:rPr>
          <w:rFonts w:cs="Times New Roman"/>
          <w:sz w:val="12"/>
        </w:rPr>
        <w:t xml:space="preserve">¶ </w:t>
      </w:r>
      <w:r w:rsidRPr="0090533D">
        <w:rPr>
          <w:rStyle w:val="StyleBoldUnderline"/>
          <w:rFonts w:cs="Times New Roman"/>
        </w:rPr>
        <w:t>If a large oil spill did occur</w:t>
      </w:r>
      <w:r w:rsidRPr="0090533D">
        <w:rPr>
          <w:rFonts w:cs="Times New Roman"/>
        </w:rPr>
        <w:t xml:space="preserve"> in </w:t>
      </w:r>
      <w:r w:rsidRPr="0090533D">
        <w:rPr>
          <w:rStyle w:val="StyleBoldUnderline"/>
          <w:rFonts w:cs="Times New Roman"/>
        </w:rPr>
        <w:t>the</w:t>
      </w:r>
      <w:r w:rsidRPr="0090533D">
        <w:rPr>
          <w:rFonts w:cs="Times New Roman"/>
        </w:rPr>
        <w:t xml:space="preserve"> </w:t>
      </w:r>
      <w:r w:rsidRPr="0090533D">
        <w:rPr>
          <w:rStyle w:val="StyleBoldUnderline"/>
          <w:rFonts w:cs="Times New Roman"/>
        </w:rPr>
        <w:t>waters</w:t>
      </w:r>
      <w:r w:rsidRPr="0090533D">
        <w:rPr>
          <w:rFonts w:cs="Times New Roman"/>
        </w:rPr>
        <w:t xml:space="preserve"> northwest of Cuba, </w:t>
      </w:r>
      <w:r w:rsidRPr="0090533D">
        <w:rPr>
          <w:rStyle w:val="StyleBoldUnderline"/>
          <w:rFonts w:cs="Times New Roman"/>
        </w:rPr>
        <w:t>currents</w:t>
      </w:r>
      <w:r w:rsidRPr="0090533D">
        <w:rPr>
          <w:rFonts w:cs="Times New Roman"/>
        </w:rPr>
        <w:t xml:space="preserve"> in the Florida Straits </w:t>
      </w:r>
      <w:r w:rsidRPr="0090533D">
        <w:rPr>
          <w:rStyle w:val="StyleBoldUnderline"/>
          <w:rFonts w:cs="Times New Roman"/>
        </w:rPr>
        <w:t>could carry the oil to U.S. waters</w:t>
      </w:r>
      <w:r w:rsidRPr="0090533D">
        <w:rPr>
          <w:rFonts w:cs="Times New Roman"/>
        </w:rPr>
        <w:t xml:space="preserve"> and coastal areas in Florida. However, a number of factors, like winds or currents, would determine where any oil slicks might go.</w:t>
      </w:r>
      <w:r w:rsidRPr="0090533D">
        <w:rPr>
          <w:rFonts w:cs="Times New Roman"/>
          <w:sz w:val="12"/>
        </w:rPr>
        <w:t xml:space="preserve">¶ </w:t>
      </w:r>
      <w:r w:rsidRPr="0090533D">
        <w:rPr>
          <w:rFonts w:cs="Times New Roman"/>
        </w:rPr>
        <w:t>NOAA's National Ocean Service has more information about how we're preparing for worst-case scenarios there:</w:t>
      </w:r>
      <w:r w:rsidRPr="0090533D">
        <w:rPr>
          <w:rFonts w:cs="Times New Roman"/>
          <w:sz w:val="12"/>
        </w:rPr>
        <w:t xml:space="preserve">¶ </w:t>
      </w:r>
      <w:r w:rsidRPr="0090533D">
        <w:rPr>
          <w:rStyle w:val="StyleBoldUnderline"/>
          <w:rFonts w:cs="Times New Roman"/>
        </w:rPr>
        <w:t>The study focuses on modeling the movement of oil in water to predict where, when, and how oil might reach U.S. shores given a spill in this region of the ocean.</w:t>
      </w:r>
      <w:r w:rsidRPr="0090533D">
        <w:rPr>
          <w:rStyle w:val="StyleBoldUnderline"/>
          <w:rFonts w:cs="Times New Roman"/>
          <w:sz w:val="12"/>
        </w:rPr>
        <w:t>¶</w:t>
      </w:r>
      <w:r w:rsidRPr="0090533D">
        <w:rPr>
          <w:rFonts w:cs="Times New Roman"/>
          <w:sz w:val="12"/>
        </w:rPr>
        <w:t xml:space="preserve"> </w:t>
      </w:r>
      <w:r w:rsidRPr="0090533D">
        <w:rPr>
          <w:rFonts w:cs="Times New Roman"/>
        </w:rPr>
        <w:t>Models help to determine the threat to our coasts from a potential spill by accounting for many different variables, such as the weathering processes of evaporation, dispersion, photo-oxidation, and biodegradation—all of which reduce the amount of oil in the water over time.</w:t>
      </w:r>
      <w:r w:rsidRPr="0090533D">
        <w:rPr>
          <w:rFonts w:cs="Times New Roman"/>
          <w:sz w:val="12"/>
        </w:rPr>
        <w:t xml:space="preserve">¶ </w:t>
      </w:r>
      <w:r w:rsidRPr="0090533D">
        <w:rPr>
          <w:rFonts w:cs="Times New Roman"/>
        </w:rPr>
        <w:t>Currents and winds also play a role in determining where oil will move in water. For example, there are three major currents that would dominate movement of spilled oil near the Florida Straits: Loop Current, Florida Current, and the Gulf Stream.</w:t>
      </w:r>
      <w:r w:rsidRPr="0090533D">
        <w:rPr>
          <w:rFonts w:cs="Times New Roman"/>
          <w:sz w:val="12"/>
        </w:rPr>
        <w:t xml:space="preserve">¶ </w:t>
      </w:r>
      <w:r w:rsidRPr="0090533D">
        <w:rPr>
          <w:rStyle w:val="StyleBoldUnderline"/>
          <w:rFonts w:cs="Times New Roman"/>
        </w:rPr>
        <w:t>If oil did reach U.S. waters, marine and coastal resources in southern Florida could be at risk, including coral reefs and the Florida Keys National Marine Sanctuary, located north of the Cuban drilling sites. We'll be watching the drilling activity there very carefully. If a spill does happen, NOAA will be ready to share our scientific expertise on oil spill response with the U.S. Coast Guard.</w:t>
      </w:r>
    </w:p>
    <w:p w14:paraId="2626F3F4" w14:textId="77777777" w:rsidR="00886AA4" w:rsidRPr="0090533D" w:rsidRDefault="00886AA4" w:rsidP="00886AA4">
      <w:pPr>
        <w:rPr>
          <w:rStyle w:val="StyleBoldUnderline"/>
          <w:rFonts w:cs="Times New Roman"/>
        </w:rPr>
      </w:pPr>
    </w:p>
    <w:p w14:paraId="3F698CC4" w14:textId="77777777" w:rsidR="00886AA4" w:rsidRPr="0090533D" w:rsidRDefault="00886AA4" w:rsidP="00886AA4">
      <w:pPr>
        <w:pStyle w:val="Heading3"/>
        <w:rPr>
          <w:rStyle w:val="StyleBoldUnderline"/>
          <w:rFonts w:cs="Times New Roman"/>
          <w:b w:val="0"/>
        </w:rPr>
      </w:pPr>
      <w:r w:rsidRPr="0090533D">
        <w:rPr>
          <w:rStyle w:val="StyleBoldUnderline"/>
          <w:rFonts w:cs="Times New Roman"/>
        </w:rPr>
        <w:lastRenderedPageBreak/>
        <w:t>Oil Spill Impacts</w:t>
      </w:r>
    </w:p>
    <w:p w14:paraId="4F4A0CB9" w14:textId="77777777" w:rsidR="00B76078" w:rsidRPr="0090533D" w:rsidRDefault="00B76078" w:rsidP="00B76078">
      <w:pPr>
        <w:pStyle w:val="Heading4"/>
        <w:rPr>
          <w:rFonts w:cs="Times New Roman"/>
        </w:rPr>
      </w:pPr>
      <w:r w:rsidRPr="0090533D">
        <w:rPr>
          <w:rFonts w:cs="Times New Roman"/>
        </w:rPr>
        <w:t>Oil spill would devastate Florida’s economy and key coral reefs.</w:t>
      </w:r>
    </w:p>
    <w:p w14:paraId="66D70705" w14:textId="77777777" w:rsidR="00B76078" w:rsidRPr="0090533D" w:rsidRDefault="00B76078" w:rsidP="00B76078">
      <w:pPr>
        <w:rPr>
          <w:rStyle w:val="StyleStyleBold12pt"/>
          <w:rFonts w:cs="Times New Roman"/>
        </w:rPr>
      </w:pPr>
      <w:proofErr w:type="spellStart"/>
      <w:r w:rsidRPr="0090533D">
        <w:rPr>
          <w:rStyle w:val="StyleStyleBold12pt"/>
          <w:rFonts w:cs="Times New Roman"/>
        </w:rPr>
        <w:t>Newswise</w:t>
      </w:r>
      <w:proofErr w:type="spellEnd"/>
      <w:r w:rsidRPr="0090533D">
        <w:rPr>
          <w:rStyle w:val="StyleStyleBold12pt"/>
          <w:rFonts w:cs="Times New Roman"/>
        </w:rPr>
        <w:t xml:space="preserve"> ‘12</w:t>
      </w:r>
    </w:p>
    <w:p w14:paraId="623547A5" w14:textId="77777777" w:rsidR="00B76078" w:rsidRPr="0090533D" w:rsidRDefault="00B76078" w:rsidP="00B76078">
      <w:pPr>
        <w:rPr>
          <w:rFonts w:cs="Times New Roman"/>
          <w:sz w:val="24"/>
        </w:rPr>
      </w:pPr>
      <w:r w:rsidRPr="0090533D">
        <w:rPr>
          <w:rFonts w:cs="Times New Roman"/>
          <w:sz w:val="24"/>
        </w:rPr>
        <w:t>[Nova Southeastern University 1/30/2012 Long-Term Response Plan for Cuban Oil Spill (http://www.newswise.com/articles/long-term-response-plan-for-cuban-oil-spill)]</w:t>
      </w:r>
    </w:p>
    <w:p w14:paraId="310A764F" w14:textId="77777777" w:rsidR="00B76078" w:rsidRPr="0090533D" w:rsidRDefault="00B76078" w:rsidP="00B76078">
      <w:pPr>
        <w:rPr>
          <w:rFonts w:cs="Times New Roman"/>
          <w:sz w:val="24"/>
        </w:rPr>
      </w:pPr>
    </w:p>
    <w:p w14:paraId="796987B7" w14:textId="77777777" w:rsidR="00B76078" w:rsidRPr="0090533D" w:rsidRDefault="00B76078" w:rsidP="00B76078">
      <w:pPr>
        <w:rPr>
          <w:rFonts w:cs="Times New Roman"/>
        </w:rPr>
      </w:pPr>
      <w:proofErr w:type="spellStart"/>
      <w:r w:rsidRPr="0090533D">
        <w:rPr>
          <w:rFonts w:cs="Times New Roman"/>
        </w:rPr>
        <w:t>Newswise</w:t>
      </w:r>
      <w:proofErr w:type="spellEnd"/>
      <w:r w:rsidRPr="0090533D">
        <w:rPr>
          <w:rFonts w:cs="Times New Roman"/>
        </w:rPr>
        <w:t xml:space="preserve"> — FT. LAUDERDALE-DAVIE Fla. — Nova Southeastern University (NSU) and Florida International University (FIU) researchers have drafted a plan to best prepare South Florida for an oil spill off the coast of Cuba.</w:t>
      </w:r>
      <w:r w:rsidRPr="0090533D">
        <w:rPr>
          <w:rFonts w:cs="Times New Roman"/>
          <w:sz w:val="12"/>
        </w:rPr>
        <w:t xml:space="preserve">¶ </w:t>
      </w:r>
      <w:r w:rsidRPr="0090533D">
        <w:rPr>
          <w:rFonts w:cs="Times New Roman"/>
        </w:rPr>
        <w:t>The proximity of intended Cuban oil drilling and production puts the U.S. coastal zone at risk from Florida to the Carolinas and northward.</w:t>
      </w:r>
      <w:r w:rsidRPr="0090533D">
        <w:rPr>
          <w:rStyle w:val="StyleBoldUnderline"/>
          <w:rFonts w:cs="Times New Roman"/>
        </w:rPr>
        <w:t xml:space="preserve"> Oil from a spill would quickly enter the Gulf Stream and reach Florida's shores in hours or days with potentially devastating effects on the densely populated South Florida coastline and its coastal ecosystems.</w:t>
      </w:r>
      <w:r w:rsidRPr="0090533D">
        <w:rPr>
          <w:rFonts w:cs="Times New Roman"/>
        </w:rPr>
        <w:t xml:space="preserve"> </w:t>
      </w:r>
      <w:r w:rsidRPr="0090533D">
        <w:rPr>
          <w:rStyle w:val="StyleBoldUnderline"/>
          <w:rFonts w:cs="Times New Roman"/>
        </w:rPr>
        <w:t>South Florida's accounts for 3.4 million jobs and 45 percent of the $587 billion contribution to Florida's GDP generated by coastal and ocean economic activity.</w:t>
      </w:r>
      <w:r w:rsidRPr="0090533D">
        <w:rPr>
          <w:rStyle w:val="StyleBoldUnderline"/>
          <w:rFonts w:cs="Times New Roman"/>
          <w:sz w:val="12"/>
        </w:rPr>
        <w:t xml:space="preserve">¶ </w:t>
      </w:r>
      <w:proofErr w:type="gramStart"/>
      <w:r w:rsidRPr="0090533D">
        <w:rPr>
          <w:rStyle w:val="StyleBoldUnderline"/>
          <w:rFonts w:cs="Times New Roman"/>
        </w:rPr>
        <w:t>A</w:t>
      </w:r>
      <w:proofErr w:type="gramEnd"/>
      <w:r w:rsidRPr="0090533D">
        <w:rPr>
          <w:rStyle w:val="StyleBoldUnderline"/>
          <w:rFonts w:cs="Times New Roman"/>
        </w:rPr>
        <w:t xml:space="preserve"> likely first impact of a major spill would be the iconic and economically valuable Florida Reef Track, a coral reef ecosystem that stretches from the Dry </w:t>
      </w:r>
      <w:proofErr w:type="spellStart"/>
      <w:r w:rsidRPr="0090533D">
        <w:rPr>
          <w:rStyle w:val="StyleBoldUnderline"/>
          <w:rFonts w:cs="Times New Roman"/>
        </w:rPr>
        <w:t>Torgugas</w:t>
      </w:r>
      <w:proofErr w:type="spellEnd"/>
      <w:r w:rsidRPr="0090533D">
        <w:rPr>
          <w:rStyle w:val="StyleBoldUnderline"/>
          <w:rFonts w:cs="Times New Roman"/>
        </w:rPr>
        <w:t xml:space="preserve"> in the Keys to Palm Beach County. Effects could be devastating to the ecology of the reef, Florida's beaches, coastal property and South Florida’s economy.</w:t>
      </w:r>
      <w:r w:rsidRPr="0090533D">
        <w:rPr>
          <w:rFonts w:cs="Times New Roman"/>
        </w:rPr>
        <w:t xml:space="preserve">¶ The sustainability plan calls for a partnership between the U.S. Coast Guard, other federal agencies, and a consortium of South Florida academic institutions, including Nova Southeastern University’s Oceanographic Center, Florida International University, other schools, and private industry. The Coast Guard is the designated operational leader in any response to a Cuban oil spill.¶ </w:t>
      </w:r>
    </w:p>
    <w:p w14:paraId="60888192" w14:textId="77777777" w:rsidR="00886AA4" w:rsidRPr="0090533D" w:rsidRDefault="00886AA4" w:rsidP="00886AA4">
      <w:pPr>
        <w:rPr>
          <w:rFonts w:cs="Times New Roman"/>
        </w:rPr>
      </w:pPr>
    </w:p>
    <w:p w14:paraId="6FDFB53F" w14:textId="77777777" w:rsidR="00886AA4" w:rsidRPr="0090533D" w:rsidRDefault="00886AA4" w:rsidP="00886AA4">
      <w:pPr>
        <w:pStyle w:val="Heading4"/>
        <w:rPr>
          <w:rFonts w:cs="Times New Roman"/>
        </w:rPr>
      </w:pPr>
      <w:r w:rsidRPr="0090533D">
        <w:rPr>
          <w:rFonts w:cs="Times New Roman"/>
        </w:rPr>
        <w:t xml:space="preserve">Oil spills </w:t>
      </w:r>
      <w:r w:rsidR="00B76078" w:rsidRPr="0090533D">
        <w:rPr>
          <w:rFonts w:cs="Times New Roman"/>
        </w:rPr>
        <w:t>devastate the environment.</w:t>
      </w:r>
    </w:p>
    <w:p w14:paraId="743931B6" w14:textId="77777777" w:rsidR="00886AA4" w:rsidRPr="0090533D" w:rsidRDefault="00886AA4" w:rsidP="00886AA4">
      <w:pPr>
        <w:rPr>
          <w:rStyle w:val="StyleStyleBold12pt"/>
          <w:rFonts w:cs="Times New Roman"/>
        </w:rPr>
      </w:pPr>
      <w:r w:rsidRPr="0090533D">
        <w:rPr>
          <w:rStyle w:val="StyleStyleBold12pt"/>
          <w:rFonts w:cs="Times New Roman"/>
        </w:rPr>
        <w:t xml:space="preserve">Weber </w:t>
      </w:r>
      <w:proofErr w:type="spellStart"/>
      <w:r w:rsidRPr="0090533D">
        <w:rPr>
          <w:rStyle w:val="StyleStyleBold12pt"/>
          <w:rFonts w:cs="Times New Roman"/>
        </w:rPr>
        <w:t>andCrew</w:t>
      </w:r>
      <w:proofErr w:type="spellEnd"/>
      <w:r w:rsidRPr="0090533D">
        <w:rPr>
          <w:rStyle w:val="StyleStyleBold12pt"/>
          <w:rFonts w:cs="Times New Roman"/>
        </w:rPr>
        <w:t xml:space="preserve"> 2000</w:t>
      </w:r>
    </w:p>
    <w:p w14:paraId="51350ED3" w14:textId="77777777" w:rsidR="00886AA4" w:rsidRPr="0090533D" w:rsidRDefault="00886AA4" w:rsidP="00886AA4">
      <w:pPr>
        <w:rPr>
          <w:rFonts w:cs="Times New Roman"/>
        </w:rPr>
      </w:pPr>
      <w:r w:rsidRPr="0090533D">
        <w:rPr>
          <w:rFonts w:cs="Times New Roman"/>
        </w:rPr>
        <w:t xml:space="preserve">[J. M. Weber University of Kaiserslautern, Germany and R. E. Crew, </w:t>
      </w:r>
      <w:proofErr w:type="spellStart"/>
      <w:r w:rsidRPr="0090533D">
        <w:rPr>
          <w:rFonts w:cs="Times New Roman"/>
        </w:rPr>
        <w:t>Jr</w:t>
      </w:r>
      <w:proofErr w:type="spellEnd"/>
      <w:r w:rsidRPr="0090533D">
        <w:rPr>
          <w:rFonts w:cs="Times New Roman"/>
        </w:rPr>
        <w:t xml:space="preserve"> Deterrence theory and marine oil</w:t>
      </w:r>
      <w:r w:rsidRPr="0090533D">
        <w:rPr>
          <w:rFonts w:cs="Times New Roman"/>
          <w:sz w:val="12"/>
        </w:rPr>
        <w:t>¶</w:t>
      </w:r>
      <w:r w:rsidRPr="0090533D">
        <w:rPr>
          <w:rFonts w:cs="Times New Roman"/>
        </w:rPr>
        <w:t xml:space="preserve"> spills: Do coast guard civil penalties</w:t>
      </w:r>
      <w:r w:rsidRPr="0090533D">
        <w:rPr>
          <w:rFonts w:cs="Times New Roman"/>
          <w:sz w:val="12"/>
        </w:rPr>
        <w:t>¶</w:t>
      </w:r>
      <w:r w:rsidRPr="0090533D">
        <w:rPr>
          <w:rFonts w:cs="Times New Roman"/>
        </w:rPr>
        <w:t xml:space="preserve"> deter pollution?</w:t>
      </w:r>
      <w:r w:rsidRPr="0090533D">
        <w:rPr>
          <w:rFonts w:cs="Times New Roman"/>
          <w:sz w:val="12"/>
        </w:rPr>
        <w:t>¶</w:t>
      </w:r>
      <w:r w:rsidRPr="0090533D">
        <w:rPr>
          <w:rFonts w:cs="Times New Roman"/>
        </w:rPr>
        <w:t xml:space="preserve"> J. M., </w:t>
      </w:r>
      <w:proofErr w:type="spellStart"/>
      <w:r w:rsidRPr="0090533D">
        <w:rPr>
          <w:rFonts w:cs="Times New Roman"/>
        </w:rPr>
        <w:t>Jr</w:t>
      </w:r>
      <w:proofErr w:type="spellEnd"/>
      <w:r w:rsidRPr="0090533D">
        <w:rPr>
          <w:rFonts w:cs="Times New Roman"/>
        </w:rPr>
        <w:t xml:space="preserve"> Journal of Environmental Management (2000) (</w:t>
      </w:r>
      <w:hyperlink r:id="rId9" w:history="1">
        <w:r w:rsidRPr="0090533D">
          <w:rPr>
            <w:rStyle w:val="Hyperlink"/>
            <w:rFonts w:cs="Times New Roman"/>
          </w:rPr>
          <w:t>http://ac.els-cdn.com/S0301479799903262/1-s2.0-S0301479799903262-main.pdf?_tid=22c20598-ddd9-11e2-afcb-00000aab0f26&amp;acdnat=1372193723_e832ee536908d9fa2114f5c01a283d79</w:t>
        </w:r>
      </w:hyperlink>
      <w:r w:rsidRPr="0090533D">
        <w:rPr>
          <w:rFonts w:cs="Times New Roman"/>
        </w:rPr>
        <w:t>)]</w:t>
      </w:r>
    </w:p>
    <w:p w14:paraId="7B868A4B" w14:textId="77777777" w:rsidR="00886AA4" w:rsidRPr="0090533D" w:rsidRDefault="00886AA4" w:rsidP="00886AA4">
      <w:pPr>
        <w:rPr>
          <w:rFonts w:cs="Times New Roman"/>
        </w:rPr>
      </w:pPr>
    </w:p>
    <w:p w14:paraId="737450AF" w14:textId="77777777" w:rsidR="00886AA4" w:rsidRPr="0090533D" w:rsidRDefault="00886AA4" w:rsidP="00886AA4">
      <w:pPr>
        <w:rPr>
          <w:rStyle w:val="StyleBoldUnderline"/>
          <w:rFonts w:cs="Times New Roman"/>
        </w:rPr>
      </w:pPr>
      <w:r w:rsidRPr="0090533D">
        <w:rPr>
          <w:rStyle w:val="StyleBoldUnderline"/>
          <w:rFonts w:cs="Times New Roman"/>
        </w:rPr>
        <w:t xml:space="preserve">Oil pollution continues to play a prominent role in degradation of the marine environment, both in the United States and elsewhere. Catastrophic oil spills such as the 11 million gallon discharge by the </w:t>
      </w:r>
      <w:proofErr w:type="spellStart"/>
      <w:r w:rsidRPr="0090533D">
        <w:rPr>
          <w:rStyle w:val="StyleBoldUnderline"/>
          <w:rFonts w:cs="Times New Roman"/>
        </w:rPr>
        <w:t>tankship</w:t>
      </w:r>
      <w:proofErr w:type="spellEnd"/>
      <w:r w:rsidRPr="0090533D">
        <w:rPr>
          <w:rStyle w:val="StyleBoldUnderline"/>
          <w:rFonts w:cs="Times New Roman"/>
        </w:rPr>
        <w:t xml:space="preserve"> Exxon Valdez in 1989</w:t>
      </w:r>
      <w:r w:rsidRPr="0090533D">
        <w:rPr>
          <w:rFonts w:cs="Times New Roman"/>
        </w:rPr>
        <w:t xml:space="preserve"> (ARLIS</w:t>
      </w:r>
      <w:proofErr w:type="gramStart"/>
      <w:r w:rsidRPr="0090533D">
        <w:rPr>
          <w:rFonts w:cs="Times New Roman"/>
        </w:rPr>
        <w:t>,</w:t>
      </w:r>
      <w:r w:rsidRPr="0090533D">
        <w:rPr>
          <w:rFonts w:cs="Times New Roman"/>
          <w:sz w:val="12"/>
        </w:rPr>
        <w:t>¶</w:t>
      </w:r>
      <w:proofErr w:type="gramEnd"/>
      <w:r w:rsidRPr="0090533D">
        <w:rPr>
          <w:rFonts w:cs="Times New Roman"/>
          <w:sz w:val="12"/>
        </w:rPr>
        <w:t xml:space="preserve"> ¶ </w:t>
      </w:r>
      <w:r w:rsidRPr="0090533D">
        <w:rPr>
          <w:rFonts w:cs="Times New Roman"/>
        </w:rPr>
        <w:t xml:space="preserve">1997a) </w:t>
      </w:r>
      <w:r w:rsidRPr="0090533D">
        <w:rPr>
          <w:rStyle w:val="StyleBoldUnderline"/>
          <w:rFonts w:cs="Times New Roman"/>
        </w:rPr>
        <w:t>have immediate environmental consequences.</w:t>
      </w:r>
      <w:r w:rsidRPr="0090533D">
        <w:rPr>
          <w:rFonts w:cs="Times New Roman"/>
        </w:rPr>
        <w:t xml:space="preserve"> </w:t>
      </w:r>
      <w:r w:rsidRPr="0090533D">
        <w:rPr>
          <w:rStyle w:val="StyleBoldUnderline"/>
          <w:rFonts w:cs="Times New Roman"/>
        </w:rPr>
        <w:t>While there is no conclusive estimate of the impact of this spill on marine life, popular and scientiﬁc research suggests an enormous loss.</w:t>
      </w:r>
      <w:r w:rsidRPr="0090533D">
        <w:rPr>
          <w:rFonts w:cs="Times New Roman"/>
        </w:rPr>
        <w:t xml:space="preserve"> In addition to the immediate closing of the Alaskan commercial salmon</w:t>
      </w:r>
      <w:r w:rsidRPr="0090533D">
        <w:rPr>
          <w:rFonts w:cs="Times New Roman"/>
          <w:sz w:val="12"/>
        </w:rPr>
        <w:t xml:space="preserve"> </w:t>
      </w:r>
      <w:r w:rsidRPr="0090533D">
        <w:rPr>
          <w:rFonts w:cs="Times New Roman"/>
        </w:rPr>
        <w:t>ﬁsheries, an estimated 300 harbor seals, 2800</w:t>
      </w:r>
      <w:r w:rsidRPr="0090533D">
        <w:rPr>
          <w:rFonts w:cs="Times New Roman"/>
          <w:sz w:val="12"/>
        </w:rPr>
        <w:t xml:space="preserve"> </w:t>
      </w:r>
      <w:r w:rsidRPr="0090533D">
        <w:rPr>
          <w:rFonts w:cs="Times New Roman"/>
        </w:rPr>
        <w:t>sea otters, 250 000 seabirds and possibly</w:t>
      </w:r>
      <w:r w:rsidRPr="0090533D">
        <w:rPr>
          <w:rFonts w:cs="Times New Roman"/>
          <w:sz w:val="12"/>
        </w:rPr>
        <w:t xml:space="preserve"> </w:t>
      </w:r>
      <w:r w:rsidRPr="0090533D">
        <w:rPr>
          <w:rFonts w:cs="Times New Roman"/>
        </w:rPr>
        <w:t>13 killer whales were lost (ARLIS, 1997b).</w:t>
      </w:r>
      <w:r w:rsidRPr="0090533D">
        <w:rPr>
          <w:rFonts w:cs="Times New Roman"/>
          <w:sz w:val="12"/>
        </w:rPr>
        <w:t xml:space="preserve"> </w:t>
      </w:r>
      <w:r w:rsidRPr="0090533D">
        <w:rPr>
          <w:rFonts w:cs="Times New Roman"/>
        </w:rPr>
        <w:t xml:space="preserve">Other </w:t>
      </w:r>
      <w:r w:rsidRPr="0090533D">
        <w:rPr>
          <w:rStyle w:val="StyleBoldUnderline"/>
          <w:rFonts w:cs="Times New Roman"/>
        </w:rPr>
        <w:t>major oil spills have taken somewhat similar tolls on the environment</w:t>
      </w:r>
      <w:r w:rsidRPr="0090533D">
        <w:rPr>
          <w:rFonts w:cs="Times New Roman"/>
        </w:rPr>
        <w:t>. (National</w:t>
      </w:r>
      <w:r w:rsidRPr="0090533D">
        <w:rPr>
          <w:rFonts w:cs="Times New Roman"/>
          <w:sz w:val="12"/>
        </w:rPr>
        <w:t xml:space="preserve">¶ ¶ </w:t>
      </w:r>
      <w:r w:rsidRPr="0090533D">
        <w:rPr>
          <w:rFonts w:cs="Times New Roman"/>
        </w:rPr>
        <w:t>Research Council (NRC), 1985)</w:t>
      </w:r>
      <w:r w:rsidRPr="0090533D">
        <w:rPr>
          <w:rFonts w:cs="Times New Roman"/>
          <w:sz w:val="12"/>
        </w:rPr>
        <w:t xml:space="preserve"> </w:t>
      </w:r>
      <w:r w:rsidRPr="0090533D">
        <w:rPr>
          <w:rStyle w:val="StyleBoldUnderline"/>
          <w:rFonts w:cs="Times New Roman"/>
        </w:rPr>
        <w:t>As devastating as these one-time events are, however, they should not divert attention from the routine oil spills that strike the environment every day</w:t>
      </w:r>
      <w:r w:rsidRPr="0090533D">
        <w:rPr>
          <w:rFonts w:cs="Times New Roman"/>
        </w:rPr>
        <w:t>. The long-term</w:t>
      </w:r>
      <w:r w:rsidRPr="0090533D">
        <w:rPr>
          <w:rFonts w:cs="Times New Roman"/>
          <w:sz w:val="12"/>
        </w:rPr>
        <w:t xml:space="preserve">¶ ¶ </w:t>
      </w:r>
      <w:r w:rsidRPr="0090533D">
        <w:rPr>
          <w:rStyle w:val="StyleBoldUnderline"/>
          <w:rFonts w:cs="Times New Roman"/>
        </w:rPr>
        <w:t>impacts of such spills can have huge consequence for marine ecosystems</w:t>
      </w:r>
      <w:r w:rsidRPr="0090533D">
        <w:rPr>
          <w:rFonts w:cs="Times New Roman"/>
        </w:rPr>
        <w:t>. In 1985, the</w:t>
      </w:r>
      <w:r w:rsidRPr="0090533D">
        <w:rPr>
          <w:rFonts w:cs="Times New Roman"/>
          <w:sz w:val="12"/>
        </w:rPr>
        <w:t xml:space="preserve">¶ ¶ </w:t>
      </w:r>
      <w:r w:rsidRPr="0090533D">
        <w:rPr>
          <w:rFonts w:cs="Times New Roman"/>
        </w:rPr>
        <w:t>US National Research Council estimated that</w:t>
      </w:r>
      <w:r w:rsidRPr="0090533D">
        <w:rPr>
          <w:rFonts w:cs="Times New Roman"/>
          <w:sz w:val="12"/>
        </w:rPr>
        <w:t xml:space="preserve">¶ ¶ </w:t>
      </w:r>
      <w:r w:rsidRPr="0090533D">
        <w:rPr>
          <w:rFonts w:cs="Times New Roman"/>
        </w:rPr>
        <w:t xml:space="preserve">73% of oil spilled in marine </w:t>
      </w:r>
      <w:proofErr w:type="spellStart"/>
      <w:r w:rsidRPr="0090533D">
        <w:rPr>
          <w:rFonts w:cs="Times New Roman"/>
        </w:rPr>
        <w:t>transportationcomes</w:t>
      </w:r>
      <w:proofErr w:type="spellEnd"/>
      <w:r w:rsidRPr="0090533D">
        <w:rPr>
          <w:rFonts w:cs="Times New Roman"/>
        </w:rPr>
        <w:t xml:space="preserve"> from sources other than </w:t>
      </w:r>
      <w:proofErr w:type="spellStart"/>
      <w:r w:rsidRPr="0090533D">
        <w:rPr>
          <w:rFonts w:cs="Times New Roman"/>
        </w:rPr>
        <w:t>tankships</w:t>
      </w:r>
      <w:proofErr w:type="spellEnd"/>
      <w:r w:rsidRPr="0090533D">
        <w:rPr>
          <w:rFonts w:cs="Times New Roman"/>
        </w:rPr>
        <w:t>.</w:t>
      </w:r>
      <w:r w:rsidRPr="0090533D">
        <w:rPr>
          <w:rFonts w:cs="Times New Roman"/>
          <w:sz w:val="12"/>
        </w:rPr>
        <w:t xml:space="preserve">¶ ¶ </w:t>
      </w:r>
      <w:r w:rsidRPr="0090533D">
        <w:rPr>
          <w:rFonts w:cs="Times New Roman"/>
        </w:rPr>
        <w:t>(NRC, 1985) This means that a substantial</w:t>
      </w:r>
      <w:r w:rsidRPr="0090533D">
        <w:rPr>
          <w:rFonts w:cs="Times New Roman"/>
          <w:sz w:val="12"/>
        </w:rPr>
        <w:t xml:space="preserve">¶ ¶ </w:t>
      </w:r>
      <w:r w:rsidRPr="0090533D">
        <w:rPr>
          <w:rFonts w:cs="Times New Roman"/>
        </w:rPr>
        <w:t>volume of oil is spilled into the marine environment from sources that gather little public</w:t>
      </w:r>
      <w:r w:rsidRPr="0090533D">
        <w:rPr>
          <w:rFonts w:cs="Times New Roman"/>
          <w:sz w:val="12"/>
        </w:rPr>
        <w:t xml:space="preserve">¶ ¶ </w:t>
      </w:r>
      <w:r w:rsidRPr="0090533D">
        <w:rPr>
          <w:rFonts w:cs="Times New Roman"/>
        </w:rPr>
        <w:t>or media attention. While society can and</w:t>
      </w:r>
      <w:r w:rsidRPr="0090533D">
        <w:rPr>
          <w:rFonts w:cs="Times New Roman"/>
          <w:sz w:val="12"/>
        </w:rPr>
        <w:t xml:space="preserve">¶ ¶ </w:t>
      </w:r>
      <w:r w:rsidRPr="0090533D">
        <w:rPr>
          <w:rFonts w:cs="Times New Roman"/>
        </w:rPr>
        <w:t>should expend effort to prevent the Exxon</w:t>
      </w:r>
      <w:r w:rsidRPr="0090533D">
        <w:rPr>
          <w:rFonts w:cs="Times New Roman"/>
          <w:sz w:val="12"/>
        </w:rPr>
        <w:t xml:space="preserve">¶ ¶ </w:t>
      </w:r>
      <w:r w:rsidRPr="0090533D">
        <w:rPr>
          <w:rFonts w:cs="Times New Roman"/>
        </w:rPr>
        <w:t>Valdez-type oil spills, it should be just as</w:t>
      </w:r>
      <w:r w:rsidRPr="0090533D">
        <w:rPr>
          <w:rFonts w:cs="Times New Roman"/>
          <w:sz w:val="12"/>
        </w:rPr>
        <w:t xml:space="preserve">¶ ¶ </w:t>
      </w:r>
      <w:r w:rsidRPr="0090533D">
        <w:rPr>
          <w:rFonts w:cs="Times New Roman"/>
        </w:rPr>
        <w:t xml:space="preserve">vigilant in </w:t>
      </w:r>
      <w:r w:rsidRPr="0090533D">
        <w:rPr>
          <w:rFonts w:cs="Times New Roman"/>
        </w:rPr>
        <w:lastRenderedPageBreak/>
        <w:t>reducing the chronic pollution of</w:t>
      </w:r>
      <w:r w:rsidRPr="0090533D">
        <w:rPr>
          <w:rFonts w:cs="Times New Roman"/>
          <w:sz w:val="12"/>
        </w:rPr>
        <w:t xml:space="preserve">¶ ¶ </w:t>
      </w:r>
      <w:r w:rsidRPr="0090533D">
        <w:rPr>
          <w:rFonts w:cs="Times New Roman"/>
        </w:rPr>
        <w:t>smaller vessels and land-based facilities.</w:t>
      </w:r>
      <w:r w:rsidRPr="0090533D">
        <w:rPr>
          <w:rFonts w:cs="Times New Roman"/>
          <w:sz w:val="12"/>
        </w:rPr>
        <w:t xml:space="preserve">¶ ¶ </w:t>
      </w:r>
      <w:r w:rsidRPr="0090533D">
        <w:rPr>
          <w:rStyle w:val="StyleBoldUnderline"/>
          <w:rFonts w:cs="Times New Roman"/>
        </w:rPr>
        <w:t xml:space="preserve">The US government has long been engaged in efforts to prevent oil spills. </w:t>
      </w:r>
    </w:p>
    <w:p w14:paraId="50484A13" w14:textId="77777777" w:rsidR="00B76078" w:rsidRPr="0090533D" w:rsidRDefault="00B76078" w:rsidP="00886AA4">
      <w:pPr>
        <w:rPr>
          <w:rStyle w:val="StyleBoldUnderline"/>
          <w:rFonts w:cs="Times New Roman"/>
        </w:rPr>
      </w:pPr>
    </w:p>
    <w:p w14:paraId="004EA887" w14:textId="77777777" w:rsidR="00886AA4" w:rsidRPr="0090533D" w:rsidRDefault="00B76078" w:rsidP="00482938">
      <w:pPr>
        <w:pStyle w:val="Heading3"/>
        <w:rPr>
          <w:rFonts w:cs="Times New Roman"/>
        </w:rPr>
      </w:pPr>
      <w:r w:rsidRPr="0090533D">
        <w:rPr>
          <w:rFonts w:cs="Times New Roman"/>
        </w:rPr>
        <w:lastRenderedPageBreak/>
        <w:t xml:space="preserve">AT: </w:t>
      </w:r>
      <w:proofErr w:type="spellStart"/>
      <w:r w:rsidRPr="0090533D">
        <w:rPr>
          <w:rFonts w:cs="Times New Roman"/>
        </w:rPr>
        <w:t>Deepwater</w:t>
      </w:r>
      <w:proofErr w:type="spellEnd"/>
      <w:r w:rsidRPr="0090533D">
        <w:rPr>
          <w:rFonts w:cs="Times New Roman"/>
        </w:rPr>
        <w:t xml:space="preserve"> Horizon Empirically Denies</w:t>
      </w:r>
    </w:p>
    <w:p w14:paraId="64A3EC8D" w14:textId="77777777" w:rsidR="00482938" w:rsidRPr="0090533D" w:rsidRDefault="00482938" w:rsidP="00482938">
      <w:pPr>
        <w:rPr>
          <w:rStyle w:val="StyleStyleBold12pt"/>
          <w:rFonts w:cs="Times New Roman"/>
        </w:rPr>
      </w:pPr>
    </w:p>
    <w:p w14:paraId="7FB6CF30" w14:textId="77777777" w:rsidR="00482938" w:rsidRPr="0090533D" w:rsidRDefault="00482938" w:rsidP="00482938">
      <w:pPr>
        <w:pStyle w:val="Heading4"/>
        <w:rPr>
          <w:rStyle w:val="StyleStyleBold12pt"/>
          <w:rFonts w:cs="Times New Roman"/>
          <w:b/>
        </w:rPr>
      </w:pPr>
      <w:r w:rsidRPr="0090533D">
        <w:rPr>
          <w:rStyle w:val="StyleStyleBold12pt"/>
          <w:rFonts w:cs="Times New Roman"/>
          <w:b/>
        </w:rPr>
        <w:t xml:space="preserve">South Florida spill would have a far greater impact than </w:t>
      </w:r>
      <w:proofErr w:type="spellStart"/>
      <w:r w:rsidRPr="0090533D">
        <w:rPr>
          <w:rStyle w:val="StyleStyleBold12pt"/>
          <w:rFonts w:cs="Times New Roman"/>
          <w:b/>
        </w:rPr>
        <w:t>Deepwater</w:t>
      </w:r>
      <w:proofErr w:type="spellEnd"/>
      <w:r w:rsidRPr="0090533D">
        <w:rPr>
          <w:rStyle w:val="StyleStyleBold12pt"/>
          <w:rFonts w:cs="Times New Roman"/>
          <w:b/>
        </w:rPr>
        <w:t xml:space="preserve"> Horizon.</w:t>
      </w:r>
    </w:p>
    <w:p w14:paraId="2337573B" w14:textId="77777777" w:rsidR="00482938" w:rsidRPr="0090533D" w:rsidRDefault="00482938" w:rsidP="00482938">
      <w:pPr>
        <w:rPr>
          <w:rStyle w:val="StyleStyleBold12pt"/>
          <w:rFonts w:cs="Times New Roman"/>
        </w:rPr>
      </w:pPr>
      <w:r w:rsidRPr="0090533D">
        <w:rPr>
          <w:rStyle w:val="StyleStyleBold12pt"/>
          <w:rFonts w:cs="Times New Roman"/>
        </w:rPr>
        <w:t>Sun Sentinel 2012</w:t>
      </w:r>
    </w:p>
    <w:p w14:paraId="1D1A3067" w14:textId="77777777" w:rsidR="00482938" w:rsidRPr="0090533D" w:rsidRDefault="00482938" w:rsidP="00482938">
      <w:pPr>
        <w:rPr>
          <w:rFonts w:cs="Times New Roman"/>
        </w:rPr>
      </w:pPr>
      <w:r w:rsidRPr="0090533D">
        <w:rPr>
          <w:rFonts w:cs="Times New Roman"/>
        </w:rPr>
        <w:t>[Sun Sentinel New oil spill plan needed April 22, 2012 http://articles.sun-sentinel.com/2012-04-22/news/fl-cuba-oil-editorial-dl-20120422_1_deepwater-horizon-oil-spill-oil-spill)]</w:t>
      </w:r>
    </w:p>
    <w:p w14:paraId="10BF9B37" w14:textId="77777777" w:rsidR="00482938" w:rsidRPr="0090533D" w:rsidRDefault="00482938" w:rsidP="00482938">
      <w:pPr>
        <w:rPr>
          <w:rFonts w:cs="Times New Roman"/>
        </w:rPr>
      </w:pPr>
    </w:p>
    <w:p w14:paraId="21B23E83" w14:textId="77777777" w:rsidR="00482938" w:rsidRPr="0090533D" w:rsidRDefault="00482938" w:rsidP="00482938">
      <w:pPr>
        <w:rPr>
          <w:rStyle w:val="StyleBoldUnderline"/>
          <w:rFonts w:cs="Times New Roman"/>
        </w:rPr>
      </w:pPr>
      <w:r w:rsidRPr="0090533D">
        <w:rPr>
          <w:rStyle w:val="StyleBoldUnderline"/>
          <w:rFonts w:cs="Times New Roman"/>
        </w:rPr>
        <w:t>There's little debate that a major oil spill off the coast of Cuba could be a disaster for Florida.</w:t>
      </w:r>
      <w:r w:rsidRPr="0090533D">
        <w:rPr>
          <w:rFonts w:cs="Times New Roman"/>
        </w:rPr>
        <w:t xml:space="preserve"> What's up for more serious discussion are plans to contain the spill, and to minimize the ecological damage from an oil spill reaching our shores.</w:t>
      </w:r>
      <w:r w:rsidRPr="0090533D">
        <w:rPr>
          <w:rFonts w:cs="Times New Roman"/>
          <w:sz w:val="12"/>
        </w:rPr>
        <w:t>¶</w:t>
      </w:r>
      <w:r w:rsidRPr="0090533D">
        <w:rPr>
          <w:rFonts w:cs="Times New Roman"/>
        </w:rPr>
        <w:t xml:space="preserve"> Setting up booms and dropping dispersants onto massive oil slicks threatening </w:t>
      </w:r>
      <w:r w:rsidRPr="0090533D">
        <w:rPr>
          <w:rStyle w:val="StyleBoldUnderline"/>
          <w:rFonts w:cs="Times New Roman"/>
        </w:rPr>
        <w:t xml:space="preserve">South Florida's shores would be a painful reprise of the 2010 </w:t>
      </w:r>
      <w:proofErr w:type="spellStart"/>
      <w:r w:rsidRPr="0090533D">
        <w:rPr>
          <w:rStyle w:val="StyleBoldUnderline"/>
          <w:rFonts w:cs="Times New Roman"/>
        </w:rPr>
        <w:t>Deepwater</w:t>
      </w:r>
      <w:proofErr w:type="spellEnd"/>
      <w:r w:rsidRPr="0090533D">
        <w:rPr>
          <w:rStyle w:val="StyleBoldUnderline"/>
          <w:rFonts w:cs="Times New Roman"/>
        </w:rPr>
        <w:t xml:space="preserve"> Horizon debacle that devastated the Gulf Coast.¶ Such tactics, however, are really the last line of defense in bulwarking shorelines and waterways against unwanted oil</w:t>
      </w:r>
      <w:r w:rsidRPr="0090533D">
        <w:rPr>
          <w:rFonts w:cs="Times New Roman"/>
        </w:rPr>
        <w:t xml:space="preserve">. And, </w:t>
      </w:r>
      <w:r w:rsidRPr="0090533D">
        <w:rPr>
          <w:rStyle w:val="StyleBoldUnderline"/>
          <w:rFonts w:cs="Times New Roman"/>
        </w:rPr>
        <w:t>unfortunately, they are susceptible to winds, currents and tides— and aren't guaranteed to succeed.</w:t>
      </w:r>
      <w:r w:rsidRPr="0090533D">
        <w:rPr>
          <w:rFonts w:cs="Times New Roman"/>
          <w:sz w:val="12"/>
        </w:rPr>
        <w:t>¶</w:t>
      </w:r>
      <w:r w:rsidRPr="0090533D">
        <w:rPr>
          <w:rFonts w:cs="Times New Roman"/>
        </w:rPr>
        <w:t xml:space="preserve"> </w:t>
      </w:r>
      <w:proofErr w:type="gramStart"/>
      <w:r w:rsidRPr="0090533D">
        <w:rPr>
          <w:rFonts w:cs="Times New Roman"/>
        </w:rPr>
        <w:t>The</w:t>
      </w:r>
      <w:proofErr w:type="gramEnd"/>
      <w:r w:rsidRPr="0090533D">
        <w:rPr>
          <w:rFonts w:cs="Times New Roman"/>
        </w:rPr>
        <w:t xml:space="preserve"> first line of defense begins with a proactive policy of </w:t>
      </w:r>
      <w:r w:rsidRPr="0090533D">
        <w:rPr>
          <w:rStyle w:val="StyleBoldUnderline"/>
          <w:rFonts w:cs="Times New Roman"/>
        </w:rPr>
        <w:t>environmental and safety cooperation between the United States, Cuba and the foreign companies operating the platform</w:t>
      </w:r>
      <w:r w:rsidRPr="0090533D">
        <w:rPr>
          <w:rFonts w:cs="Times New Roman"/>
        </w:rPr>
        <w:t xml:space="preserve">. Exploratory drilling in an area that is said to contain over 5 billion barrels of oil and 8.6 billion cubic feet of natural gas has already begun, and time is of the essence since chances for major mishaps in </w:t>
      </w:r>
      <w:proofErr w:type="spellStart"/>
      <w:r w:rsidRPr="0090533D">
        <w:rPr>
          <w:rFonts w:cs="Times New Roman"/>
        </w:rPr>
        <w:t>deepwater</w:t>
      </w:r>
      <w:proofErr w:type="spellEnd"/>
      <w:r w:rsidRPr="0090533D">
        <w:rPr>
          <w:rFonts w:cs="Times New Roman"/>
        </w:rPr>
        <w:t xml:space="preserve"> operations usually occur during exploratory drilling.</w:t>
      </w:r>
      <w:r w:rsidRPr="0090533D">
        <w:rPr>
          <w:rFonts w:cs="Times New Roman"/>
          <w:sz w:val="12"/>
        </w:rPr>
        <w:t>¶</w:t>
      </w:r>
      <w:r w:rsidRPr="0090533D">
        <w:rPr>
          <w:rFonts w:cs="Times New Roman"/>
        </w:rPr>
        <w:t xml:space="preserve"> </w:t>
      </w:r>
      <w:r w:rsidRPr="0090533D">
        <w:rPr>
          <w:rStyle w:val="StyleBoldUnderline"/>
          <w:rFonts w:cs="Times New Roman"/>
        </w:rPr>
        <w:t>What's problematic for many environmentalists and U.S. policymakers is that the sites of these new wells are less than 60 miles from Key West. Their being so close to Gulf Stream means an oil rig mishap could produce an ecological disaster along hundreds of miles of Florida coastline</w:t>
      </w:r>
      <w:r w:rsidRPr="0090533D">
        <w:rPr>
          <w:rFonts w:cs="Times New Roman"/>
        </w:rPr>
        <w:t>.</w:t>
      </w:r>
      <w:r w:rsidRPr="0090533D">
        <w:rPr>
          <w:rFonts w:cs="Times New Roman"/>
          <w:sz w:val="12"/>
        </w:rPr>
        <w:t>¶</w:t>
      </w:r>
      <w:r w:rsidRPr="0090533D">
        <w:rPr>
          <w:rFonts w:cs="Times New Roman"/>
        </w:rPr>
        <w:t xml:space="preserve"> The good news is there has been progress in forging a working relationship, and a plan of action, to bolster environmental cooperation.</w:t>
      </w:r>
      <w:r w:rsidRPr="0090533D">
        <w:rPr>
          <w:rFonts w:cs="Times New Roman"/>
          <w:sz w:val="12"/>
        </w:rPr>
        <w:t>¶</w:t>
      </w:r>
      <w:r w:rsidRPr="0090533D">
        <w:rPr>
          <w:rFonts w:cs="Times New Roman"/>
        </w:rPr>
        <w:t xml:space="preserve"> That's a major accomplishment given the past bitter political history — and current friction — between the United States and Cuba. In the past, Washington and Havana have found ways to cooperate on immigration issues and curbing drug trafficking. Protecting the Atlantic Ocean, Caribbean Sea and the Gulf of Mexico from a blowout is no less important.</w:t>
      </w:r>
      <w:r w:rsidRPr="0090533D">
        <w:rPr>
          <w:rFonts w:cs="Times New Roman"/>
          <w:sz w:val="12"/>
        </w:rPr>
        <w:t>¶</w:t>
      </w:r>
      <w:r w:rsidRPr="0090533D">
        <w:rPr>
          <w:rFonts w:cs="Times New Roman"/>
        </w:rPr>
        <w:t xml:space="preserve"> </w:t>
      </w:r>
      <w:proofErr w:type="gramStart"/>
      <w:r w:rsidRPr="0090533D">
        <w:rPr>
          <w:rStyle w:val="StyleBoldUnderline"/>
          <w:rFonts w:cs="Times New Roman"/>
        </w:rPr>
        <w:t>The</w:t>
      </w:r>
      <w:proofErr w:type="gramEnd"/>
      <w:r w:rsidRPr="0090533D">
        <w:rPr>
          <w:rStyle w:val="StyleBoldUnderline"/>
          <w:rFonts w:cs="Times New Roman"/>
        </w:rPr>
        <w:t xml:space="preserve"> initial oil-spill containment plan unveiled recently by the U.S. Coast Guard emphasizes shielding inlets and </w:t>
      </w:r>
      <w:proofErr w:type="spellStart"/>
      <w:r w:rsidRPr="0090533D">
        <w:rPr>
          <w:rStyle w:val="StyleBoldUnderline"/>
          <w:rFonts w:cs="Times New Roman"/>
        </w:rPr>
        <w:t>intracoastal</w:t>
      </w:r>
      <w:proofErr w:type="spellEnd"/>
      <w:r w:rsidRPr="0090533D">
        <w:rPr>
          <w:rStyle w:val="StyleBoldUnderline"/>
          <w:rFonts w:cs="Times New Roman"/>
        </w:rPr>
        <w:t xml:space="preserve"> waterways to protect more vulnerable parts of South Florida's coastlines over the region's beaches. That approach won't sit well with local businesses and interest groups that rely on the beaches to fuel the region's vibrant tourism industry</w:t>
      </w:r>
      <w:r w:rsidRPr="0090533D">
        <w:rPr>
          <w:rFonts w:cs="Times New Roman"/>
        </w:rPr>
        <w:t>.</w:t>
      </w:r>
      <w:r w:rsidRPr="0090533D">
        <w:rPr>
          <w:rFonts w:cs="Times New Roman"/>
          <w:sz w:val="12"/>
        </w:rPr>
        <w:t>¶</w:t>
      </w:r>
      <w:r w:rsidRPr="0090533D">
        <w:rPr>
          <w:rFonts w:cs="Times New Roman"/>
        </w:rPr>
        <w:t xml:space="preserve"> </w:t>
      </w:r>
      <w:proofErr w:type="gramStart"/>
      <w:r w:rsidRPr="0090533D">
        <w:rPr>
          <w:rFonts w:cs="Times New Roman"/>
        </w:rPr>
        <w:t>The</w:t>
      </w:r>
      <w:proofErr w:type="gramEnd"/>
      <w:r w:rsidRPr="0090533D">
        <w:rPr>
          <w:rFonts w:cs="Times New Roman"/>
        </w:rPr>
        <w:t xml:space="preserve"> dismay among tourist officials is understandable, but putting priorities on Florida's most sensitive environs is necessary. </w:t>
      </w:r>
      <w:r w:rsidRPr="0090533D">
        <w:rPr>
          <w:rStyle w:val="StyleBoldUnderline"/>
          <w:rFonts w:cs="Times New Roman"/>
        </w:rPr>
        <w:t>The region's bays, lagoons and mangrove forests are far more susceptible to the toxic impact of an oil spill. Those ecological nooks and crannies, and spawning zones, would be more difficult to clean than a beach.¶</w:t>
      </w:r>
      <w:r w:rsidRPr="0090533D">
        <w:rPr>
          <w:rFonts w:cs="Times New Roman"/>
        </w:rPr>
        <w:t xml:space="preserve"> </w:t>
      </w:r>
      <w:proofErr w:type="gramStart"/>
      <w:r w:rsidRPr="0090533D">
        <w:rPr>
          <w:rStyle w:val="StyleBoldUnderline"/>
          <w:rFonts w:cs="Times New Roman"/>
        </w:rPr>
        <w:t>In</w:t>
      </w:r>
      <w:proofErr w:type="gramEnd"/>
      <w:r w:rsidRPr="0090533D">
        <w:rPr>
          <w:rStyle w:val="StyleBoldUnderline"/>
          <w:rFonts w:cs="Times New Roman"/>
        </w:rPr>
        <w:t xml:space="preserve"> an ideal world, the federal government would muster all the resources at its command to protect all of South Florida's rich and diverse environment from a massive spill. The real world is a very different place.¶ Credit the U.S. Department of State and the U.S. Coast Guard for their work with the Cuban government on a comprehensive disaster response system that hopefully will never have to be used.</w:t>
      </w:r>
    </w:p>
    <w:p w14:paraId="4E14DD8A" w14:textId="0C4D8CC1" w:rsidR="00482938" w:rsidRPr="0090533D" w:rsidRDefault="00482938" w:rsidP="003117BC">
      <w:pPr>
        <w:rPr>
          <w:rFonts w:cs="Times New Roman"/>
        </w:rPr>
      </w:pPr>
    </w:p>
    <w:p w14:paraId="1183C895" w14:textId="77777777" w:rsidR="00482938" w:rsidRPr="0090533D" w:rsidRDefault="00482938" w:rsidP="00482938">
      <w:pPr>
        <w:rPr>
          <w:rFonts w:cs="Times New Roman"/>
        </w:rPr>
      </w:pPr>
    </w:p>
    <w:p w14:paraId="07B2C09E" w14:textId="77777777" w:rsidR="00B76078" w:rsidRPr="0090533D" w:rsidRDefault="00B76078" w:rsidP="00B76078">
      <w:pPr>
        <w:pStyle w:val="Heading4"/>
        <w:rPr>
          <w:rFonts w:cs="Times New Roman"/>
        </w:rPr>
      </w:pPr>
      <w:r w:rsidRPr="0090533D">
        <w:rPr>
          <w:rFonts w:cs="Times New Roman"/>
        </w:rPr>
        <w:t xml:space="preserve">Oil spills would damage beaches and key turtle habitats – </w:t>
      </w:r>
      <w:proofErr w:type="spellStart"/>
      <w:r w:rsidRPr="0090533D">
        <w:rPr>
          <w:rFonts w:cs="Times New Roman"/>
        </w:rPr>
        <w:t>Deepwater</w:t>
      </w:r>
      <w:proofErr w:type="spellEnd"/>
      <w:r w:rsidRPr="0090533D">
        <w:rPr>
          <w:rFonts w:cs="Times New Roman"/>
        </w:rPr>
        <w:t xml:space="preserve"> Horizon was just likely timing.</w:t>
      </w:r>
    </w:p>
    <w:p w14:paraId="6F94219F" w14:textId="77777777" w:rsidR="00B76078" w:rsidRPr="0090533D" w:rsidRDefault="00B76078" w:rsidP="00B76078">
      <w:pPr>
        <w:rPr>
          <w:rStyle w:val="StyleStyleBold12pt"/>
          <w:rFonts w:cs="Times New Roman"/>
        </w:rPr>
      </w:pPr>
      <w:r w:rsidRPr="0090533D">
        <w:rPr>
          <w:rStyle w:val="StyleStyleBold12pt"/>
          <w:rFonts w:cs="Times New Roman"/>
        </w:rPr>
        <w:t>Gibson 2012</w:t>
      </w:r>
    </w:p>
    <w:p w14:paraId="20DAC1C1" w14:textId="77777777" w:rsidR="00B76078" w:rsidRPr="0090533D" w:rsidRDefault="00B76078" w:rsidP="00B76078">
      <w:pPr>
        <w:rPr>
          <w:rFonts w:cs="Times New Roman"/>
        </w:rPr>
      </w:pPr>
      <w:r w:rsidRPr="0090533D">
        <w:rPr>
          <w:rFonts w:cs="Times New Roman"/>
        </w:rPr>
        <w:t xml:space="preserve">[William E. Gibson, Washington Bureau sun-sentinel </w:t>
      </w:r>
      <w:proofErr w:type="gramStart"/>
      <w:r w:rsidRPr="0090533D">
        <w:rPr>
          <w:rFonts w:cs="Times New Roman"/>
        </w:rPr>
        <w:t>Drilling</w:t>
      </w:r>
      <w:proofErr w:type="gramEnd"/>
      <w:r w:rsidRPr="0090533D">
        <w:rPr>
          <w:rFonts w:cs="Times New Roman"/>
        </w:rPr>
        <w:t xml:space="preserve"> off Cuba prompts disaster plan</w:t>
      </w:r>
      <w:r w:rsidRPr="0090533D">
        <w:rPr>
          <w:rFonts w:cs="Times New Roman"/>
          <w:sz w:val="12"/>
        </w:rPr>
        <w:t xml:space="preserve">¶ </w:t>
      </w:r>
      <w:r w:rsidRPr="0090533D">
        <w:rPr>
          <w:rFonts w:cs="Times New Roman"/>
        </w:rPr>
        <w:t>Officials stress inlets, not beaches</w:t>
      </w:r>
      <w:r w:rsidRPr="0090533D">
        <w:rPr>
          <w:rFonts w:cs="Times New Roman"/>
          <w:sz w:val="12"/>
        </w:rPr>
        <w:t xml:space="preserve">¶ </w:t>
      </w:r>
      <w:r w:rsidRPr="0090533D">
        <w:rPr>
          <w:rFonts w:cs="Times New Roman"/>
        </w:rPr>
        <w:t>April 15, 2012 (http://articles.sun-sentinel.com/2012-04-</w:t>
      </w:r>
      <w:r w:rsidRPr="0090533D">
        <w:rPr>
          <w:rFonts w:cs="Times New Roman"/>
        </w:rPr>
        <w:lastRenderedPageBreak/>
        <w:t>15/news/fl-cuba-oil-drilling-local-spill-plan-20120415_1_inlets-and-intracoastal-waterways-deepwater-horizon-oil-spill/2)]</w:t>
      </w:r>
    </w:p>
    <w:p w14:paraId="0347DFA9" w14:textId="77777777" w:rsidR="00B76078" w:rsidRPr="0090533D" w:rsidRDefault="00B76078" w:rsidP="00B76078">
      <w:pPr>
        <w:rPr>
          <w:rFonts w:cs="Times New Roman"/>
        </w:rPr>
      </w:pPr>
    </w:p>
    <w:p w14:paraId="775C0200" w14:textId="77777777" w:rsidR="00B76078" w:rsidRPr="0090533D" w:rsidRDefault="00B76078" w:rsidP="00B76078">
      <w:pPr>
        <w:rPr>
          <w:rStyle w:val="StyleBoldUnderline"/>
          <w:rFonts w:cs="Times New Roman"/>
        </w:rPr>
      </w:pPr>
      <w:r w:rsidRPr="0090533D">
        <w:rPr>
          <w:rFonts w:cs="Times New Roman"/>
        </w:rPr>
        <w:t xml:space="preserve">WASHINGTON -- U.S. officials, game-planning for a potential oil spill off the shores of Cuba, are preparing to leave South Florida's beaches exposed while shielding inlets and </w:t>
      </w:r>
      <w:proofErr w:type="spellStart"/>
      <w:r w:rsidRPr="0090533D">
        <w:rPr>
          <w:rFonts w:cs="Times New Roman"/>
        </w:rPr>
        <w:t>intracoastal</w:t>
      </w:r>
      <w:proofErr w:type="spellEnd"/>
      <w:r w:rsidRPr="0090533D">
        <w:rPr>
          <w:rFonts w:cs="Times New Roman"/>
        </w:rPr>
        <w:t xml:space="preserve"> waterways to protect the most vulnerable parts of the state's coastline.</w:t>
      </w:r>
      <w:r w:rsidRPr="0090533D">
        <w:rPr>
          <w:rFonts w:cs="Times New Roman"/>
          <w:sz w:val="12"/>
        </w:rPr>
        <w:t xml:space="preserve">¶ </w:t>
      </w:r>
      <w:r w:rsidRPr="0090533D">
        <w:rPr>
          <w:rFonts w:cs="Times New Roman"/>
          <w:noProof/>
        </w:rPr>
        <w:drawing>
          <wp:inline distT="0" distB="0" distL="0" distR="0" wp14:anchorId="40251854" wp14:editId="6A2325BB">
            <wp:extent cx="12700" cy="12700"/>
            <wp:effectExtent l="0" t="0" r="0" b="0"/>
            <wp:docPr id="2" name="Picture 2" descr="http://articles.sun-sentinel.com/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rticles.sun-sentinel.com/images/pixel.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90533D">
        <w:rPr>
          <w:rFonts w:cs="Times New Roman"/>
          <w:sz w:val="12"/>
        </w:rPr>
        <w:t xml:space="preserve">¶ </w:t>
      </w:r>
      <w:r w:rsidRPr="0090533D">
        <w:rPr>
          <w:rStyle w:val="StyleBoldUnderline"/>
          <w:rFonts w:cs="Times New Roman"/>
        </w:rPr>
        <w:t xml:space="preserve">Two years after the </w:t>
      </w:r>
      <w:proofErr w:type="spellStart"/>
      <w:r w:rsidRPr="0090533D">
        <w:rPr>
          <w:rStyle w:val="StyleBoldUnderline"/>
          <w:rFonts w:cs="Times New Roman"/>
        </w:rPr>
        <w:t>Deepwater</w:t>
      </w:r>
      <w:proofErr w:type="spellEnd"/>
      <w:r w:rsidRPr="0090533D">
        <w:rPr>
          <w:rStyle w:val="StyleBoldUnderline"/>
          <w:rFonts w:cs="Times New Roman"/>
        </w:rPr>
        <w:t xml:space="preserve"> Horizon disaster underscored the damage to marine life and tourism of a massive oil spill, Cuban-sponsored drilling less than 60 miles from Florida has raised new alarms.</w:t>
      </w:r>
      <w:r w:rsidRPr="0090533D">
        <w:rPr>
          <w:rFonts w:cs="Times New Roman"/>
        </w:rPr>
        <w:t xml:space="preserve"> In response, </w:t>
      </w:r>
      <w:r w:rsidRPr="0090533D">
        <w:rPr>
          <w:rStyle w:val="StyleBoldUnderline"/>
          <w:rFonts w:cs="Times New Roman"/>
        </w:rPr>
        <w:t>the Coast Guard has devised an elaborate plan to contain the damage if an oil slick</w:t>
      </w:r>
      <w:r w:rsidRPr="0090533D">
        <w:rPr>
          <w:rFonts w:cs="Times New Roman"/>
        </w:rPr>
        <w:t xml:space="preserve"> rushes north on the Gulf Stream, the powerful current that runs along the East Coast.</w:t>
      </w:r>
      <w:r w:rsidRPr="0090533D">
        <w:rPr>
          <w:rFonts w:cs="Times New Roman"/>
          <w:sz w:val="12"/>
        </w:rPr>
        <w:t xml:space="preserve">¶ </w:t>
      </w:r>
      <w:r w:rsidRPr="0090533D">
        <w:rPr>
          <w:rFonts w:cs="Times New Roman"/>
        </w:rPr>
        <w:t xml:space="preserve">Broward and Palm Beach county officials feel better prepared because of lessons from the disaster in the Gulf of Mexico, which erupted on April 20, 2010. But </w:t>
      </w:r>
      <w:r w:rsidRPr="0090533D">
        <w:rPr>
          <w:rStyle w:val="StyleBoldUnderline"/>
          <w:rFonts w:cs="Times New Roman"/>
        </w:rPr>
        <w:t xml:space="preserve">they are not so confident that their beaches, reefs and bays -- and the tourism dollars they generate -- can be fully protected.¶ "If we do have a large spill, </w:t>
      </w:r>
      <w:r w:rsidRPr="0090533D">
        <w:rPr>
          <w:rFonts w:cs="Times New Roman"/>
        </w:rPr>
        <w:t xml:space="preserve">I'm not sure we have the capability of intercepting all of it," said Eric </w:t>
      </w:r>
      <w:proofErr w:type="spellStart"/>
      <w:r w:rsidRPr="0090533D">
        <w:rPr>
          <w:rFonts w:cs="Times New Roman"/>
        </w:rPr>
        <w:t>Myers</w:t>
      </w:r>
      <w:proofErr w:type="gramStart"/>
      <w:r w:rsidRPr="0090533D">
        <w:rPr>
          <w:rFonts w:cs="Times New Roman"/>
        </w:rPr>
        <w:t>,</w:t>
      </w:r>
      <w:proofErr w:type="gramEnd"/>
      <w:r w:rsidR="00844609">
        <w:fldChar w:fldCharType="begin"/>
      </w:r>
      <w:r w:rsidR="00844609">
        <w:instrText xml:space="preserve"> HYPERLINK "http://www.sun-sentinel.com/news/local/broward/" </w:instrText>
      </w:r>
      <w:r w:rsidR="00844609">
        <w:fldChar w:fldCharType="separate"/>
      </w:r>
      <w:r w:rsidRPr="0090533D">
        <w:rPr>
          <w:rFonts w:cs="Times New Roman"/>
        </w:rPr>
        <w:t>Broward</w:t>
      </w:r>
      <w:proofErr w:type="spellEnd"/>
      <w:r w:rsidRPr="0090533D">
        <w:rPr>
          <w:rFonts w:cs="Times New Roman"/>
        </w:rPr>
        <w:t xml:space="preserve"> County</w:t>
      </w:r>
      <w:r w:rsidR="00844609">
        <w:rPr>
          <w:rFonts w:cs="Times New Roman"/>
        </w:rPr>
        <w:fldChar w:fldCharType="end"/>
      </w:r>
      <w:r w:rsidRPr="0090533D">
        <w:rPr>
          <w:rFonts w:cs="Times New Roman"/>
        </w:rPr>
        <w:t>'s natural resources administrator. "</w:t>
      </w:r>
      <w:r w:rsidRPr="0090533D">
        <w:rPr>
          <w:rStyle w:val="StyleBoldUnderline"/>
          <w:rFonts w:cs="Times New Roman"/>
        </w:rPr>
        <w:t xml:space="preserve">It will go to the beaches. </w:t>
      </w:r>
      <w:r w:rsidRPr="0090533D">
        <w:rPr>
          <w:rFonts w:cs="Times New Roman"/>
        </w:rPr>
        <w:t xml:space="preserve">And quite honestly, I think that most of the plans assume that a lot of oil can be collected from the beaches, which is what they did in the upper Gulf Coast."¶ U.S. officials are increasingly confident that Cuban authorities would allow Americans to enter Cuban waters to help contain a major spill at its source. They plan to skim oil from the ocean surface, contain it, burn it or disperse it with chemicals before it comes near land.¶ But if a slick heads for South Florida, the Coast Guard plan calls for a series of booms to block surface oil from entering inlets and </w:t>
      </w:r>
      <w:proofErr w:type="spellStart"/>
      <w:r w:rsidRPr="0090533D">
        <w:rPr>
          <w:rFonts w:cs="Times New Roman"/>
        </w:rPr>
        <w:t>intracoastal</w:t>
      </w:r>
      <w:proofErr w:type="spellEnd"/>
      <w:r w:rsidRPr="0090533D">
        <w:rPr>
          <w:rFonts w:cs="Times New Roman"/>
        </w:rPr>
        <w:t xml:space="preserve"> waterways, especially near Port Everglades, Hillsboro </w:t>
      </w:r>
      <w:proofErr w:type="spellStart"/>
      <w:r w:rsidRPr="0090533D">
        <w:rPr>
          <w:rFonts w:cs="Times New Roman"/>
        </w:rPr>
        <w:t>Beach,</w:t>
      </w:r>
      <w:hyperlink r:id="rId11" w:history="1">
        <w:r w:rsidRPr="0090533D">
          <w:rPr>
            <w:rFonts w:cs="Times New Roman"/>
          </w:rPr>
          <w:t>Boca</w:t>
        </w:r>
        <w:proofErr w:type="spellEnd"/>
        <w:r w:rsidRPr="0090533D">
          <w:rPr>
            <w:rFonts w:cs="Times New Roman"/>
          </w:rPr>
          <w:t xml:space="preserve"> Raton</w:t>
        </w:r>
      </w:hyperlink>
      <w:r w:rsidRPr="0090533D">
        <w:rPr>
          <w:rFonts w:cs="Times New Roman"/>
        </w:rPr>
        <w:t xml:space="preserve">, </w:t>
      </w:r>
      <w:hyperlink r:id="rId12" w:history="1">
        <w:r w:rsidRPr="0090533D">
          <w:rPr>
            <w:rFonts w:cs="Times New Roman"/>
          </w:rPr>
          <w:t>Boynton Beach</w:t>
        </w:r>
      </w:hyperlink>
      <w:r w:rsidRPr="0090533D">
        <w:rPr>
          <w:rFonts w:cs="Times New Roman"/>
        </w:rPr>
        <w:t xml:space="preserve"> and Jupiter. Officials would not try to screen off beaches, which are much harder to protect but easier to clean up.¶ "We're telling people not to expect a cocoon around the coast of Florida, because it's not practical. And with the fast currents we have here, booms all along the beaches really wouldn't be that effective," said Capt. John Slaughter, chief of readiness at the Coast Guard's 7th district in South Florida.¶ "Our priority is going to be to protect the inlets," he said. "The beaches are incredibly important to us, but inlets are what allow water to get into inland areas where the most sensitive environmental areas are."¶ The Coast Guard plan focuses on protecting bays, mangrove forests and lagoons – rich spawning grounds, where oil would cause great damage and be very difficult to remove. Local officials generally support the plan but say they can only hope to minimize damage if a slick arrives.¶ "We've looked at their [Coast Guard] response capabilities, which honestly are somewhat limited," Myers said. "The main thing they have the ability to do is to boom certain areas and try to deal with floating near-surface oil. Anything that's down deeper than that, nobody seems to have a way to manage that much volume of water."¶ "I would hate to see our beaches covered with tar balls or oil," he said. </w:t>
      </w:r>
      <w:r w:rsidRPr="0090533D">
        <w:rPr>
          <w:rStyle w:val="StyleBoldUnderline"/>
          <w:rFonts w:cs="Times New Roman"/>
        </w:rPr>
        <w:t xml:space="preserve">"We know that if that were to occur it would be a real mess for </w:t>
      </w:r>
      <w:r w:rsidRPr="0090533D">
        <w:rPr>
          <w:rFonts w:cs="Times New Roman"/>
        </w:rPr>
        <w:t>our</w:t>
      </w:r>
      <w:r w:rsidRPr="0090533D">
        <w:rPr>
          <w:rStyle w:val="StyleBoldUnderline"/>
          <w:rFonts w:cs="Times New Roman"/>
        </w:rPr>
        <w:t xml:space="preserve"> </w:t>
      </w:r>
      <w:r w:rsidRPr="0090533D">
        <w:rPr>
          <w:rFonts w:cs="Times New Roman"/>
        </w:rPr>
        <w:t>whole</w:t>
      </w:r>
      <w:r w:rsidRPr="0090533D">
        <w:rPr>
          <w:rStyle w:val="StyleBoldUnderline"/>
          <w:rFonts w:cs="Times New Roman"/>
        </w:rPr>
        <w:t xml:space="preserve"> tourism </w:t>
      </w:r>
      <w:r w:rsidRPr="0090533D">
        <w:rPr>
          <w:rFonts w:cs="Times New Roman"/>
        </w:rPr>
        <w:t>and recreation interest."¶</w:t>
      </w:r>
      <w:r w:rsidRPr="0090533D">
        <w:rPr>
          <w:rFonts w:cs="Times New Roman"/>
          <w:sz w:val="12"/>
        </w:rPr>
        <w:t xml:space="preserve"> </w:t>
      </w:r>
      <w:r w:rsidRPr="0090533D">
        <w:rPr>
          <w:rFonts w:cs="Times New Roman"/>
        </w:rPr>
        <w:t>Plans include rounding up hundreds of volunteers to clean up beaches if they are slathered. Both counties are updating computer lists of those who offered to help when the Gulf spill raised fears that a slick would ride the Loop Current through the Florida Keys and up the southeast coast.</w:t>
      </w:r>
      <w:r w:rsidRPr="0090533D">
        <w:rPr>
          <w:rFonts w:cs="Times New Roman"/>
          <w:sz w:val="12"/>
        </w:rPr>
        <w:t xml:space="preserve">¶ </w:t>
      </w:r>
      <w:r w:rsidRPr="0090533D">
        <w:rPr>
          <w:rFonts w:cs="Times New Roman"/>
        </w:rPr>
        <w:t>In fact, oil streamers were headed for the Keys but were shut off by eddies, smaller cross-currents.</w:t>
      </w:r>
      <w:r w:rsidRPr="0090533D">
        <w:rPr>
          <w:rFonts w:cs="Times New Roman"/>
          <w:sz w:val="12"/>
        </w:rPr>
        <w:t xml:space="preserve">¶ </w:t>
      </w:r>
      <w:r w:rsidRPr="0090533D">
        <w:rPr>
          <w:rFonts w:cs="Times New Roman"/>
        </w:rPr>
        <w:t>"</w:t>
      </w:r>
      <w:r w:rsidRPr="0090533D">
        <w:rPr>
          <w:rStyle w:val="StyleBoldUnderline"/>
          <w:rFonts w:cs="Times New Roman"/>
        </w:rPr>
        <w:t xml:space="preserve">We got lucky that time," </w:t>
      </w:r>
      <w:r w:rsidRPr="0090533D">
        <w:rPr>
          <w:rFonts w:cs="Times New Roman"/>
        </w:rPr>
        <w:t xml:space="preserve">said Dan Bates, deputy director of the Department of Environmental Resources Management in </w:t>
      </w:r>
      <w:hyperlink r:id="rId13" w:history="1">
        <w:r w:rsidRPr="0090533D">
          <w:rPr>
            <w:rFonts w:cs="Times New Roman"/>
          </w:rPr>
          <w:t>Palm Beach County</w:t>
        </w:r>
      </w:hyperlink>
      <w:r w:rsidRPr="0090533D">
        <w:rPr>
          <w:rFonts w:cs="Times New Roman"/>
        </w:rPr>
        <w:t>. "</w:t>
      </w:r>
      <w:proofErr w:type="spellStart"/>
      <w:r w:rsidRPr="0090533D">
        <w:rPr>
          <w:rFonts w:cs="Times New Roman"/>
        </w:rPr>
        <w:t>Deepwater</w:t>
      </w:r>
      <w:proofErr w:type="spellEnd"/>
      <w:r w:rsidRPr="0090533D">
        <w:rPr>
          <w:rFonts w:cs="Times New Roman"/>
        </w:rPr>
        <w:t xml:space="preserve"> Horizon was a wake-up call for many folks who didn't realize that what may </w:t>
      </w:r>
      <w:proofErr w:type="gramStart"/>
      <w:r w:rsidRPr="0090533D">
        <w:rPr>
          <w:rFonts w:cs="Times New Roman"/>
        </w:rPr>
        <w:t>happen</w:t>
      </w:r>
      <w:proofErr w:type="gramEnd"/>
      <w:r w:rsidRPr="0090533D">
        <w:rPr>
          <w:rFonts w:cs="Times New Roman"/>
        </w:rPr>
        <w:t xml:space="preserve"> a long distance away could have dramatic effect locally."</w:t>
      </w:r>
      <w:r w:rsidRPr="0090533D">
        <w:rPr>
          <w:rFonts w:cs="Times New Roman"/>
          <w:sz w:val="12"/>
        </w:rPr>
        <w:t xml:space="preserve">¶ </w:t>
      </w:r>
      <w:r w:rsidRPr="0090533D">
        <w:rPr>
          <w:rFonts w:cs="Times New Roman"/>
        </w:rPr>
        <w:t>"</w:t>
      </w:r>
      <w:r w:rsidRPr="0090533D">
        <w:rPr>
          <w:rStyle w:val="StyleBoldUnderline"/>
          <w:rFonts w:cs="Times New Roman"/>
        </w:rPr>
        <w:t>If it happens during sea-turtle nesting season, that's a huge potential impact,"</w:t>
      </w:r>
      <w:r w:rsidRPr="0090533D">
        <w:rPr>
          <w:rFonts w:cs="Times New Roman"/>
        </w:rPr>
        <w:t xml:space="preserve"> he said. "</w:t>
      </w:r>
      <w:r w:rsidRPr="0090533D">
        <w:rPr>
          <w:rStyle w:val="StyleBoldUnderline"/>
          <w:rFonts w:cs="Times New Roman"/>
        </w:rPr>
        <w:t xml:space="preserve">That's an endangered species, and we're one of the primary nesting habitats in the world. In shore, we have all the nursery habitats we've worked very hard to enhance. Many tens of millions of dollars have been spent on that habitat, and we certainly want to protect that investment." </w:t>
      </w:r>
      <w:r w:rsidRPr="0090533D">
        <w:rPr>
          <w:rFonts w:cs="Times New Roman"/>
        </w:rPr>
        <w:t xml:space="preserve">Cuban drilling plans raised new alarms because the sites are much closer to Florida and very near the Gulf Stream. Frosty relations between the United States and Cuba have complicated contingency plans. </w:t>
      </w:r>
      <w:proofErr w:type="spellStart"/>
      <w:r w:rsidRPr="0090533D">
        <w:rPr>
          <w:rFonts w:cs="Times New Roman"/>
        </w:rPr>
        <w:t>Repsol</w:t>
      </w:r>
      <w:proofErr w:type="spellEnd"/>
      <w:r w:rsidRPr="0090533D">
        <w:rPr>
          <w:rFonts w:cs="Times New Roman"/>
        </w:rPr>
        <w:t xml:space="preserve">, a Spanish company that has contracted with Cuba, has been using a new self-propelled rig called </w:t>
      </w:r>
      <w:r w:rsidRPr="0090533D">
        <w:rPr>
          <w:rFonts w:cs="Times New Roman"/>
        </w:rPr>
        <w:lastRenderedPageBreak/>
        <w:t xml:space="preserve">the </w:t>
      </w:r>
      <w:proofErr w:type="spellStart"/>
      <w:r w:rsidRPr="0090533D">
        <w:rPr>
          <w:rFonts w:cs="Times New Roman"/>
        </w:rPr>
        <w:t>Scarabeo</w:t>
      </w:r>
      <w:proofErr w:type="spellEnd"/>
      <w:r w:rsidRPr="0090533D">
        <w:rPr>
          <w:rFonts w:cs="Times New Roman"/>
        </w:rPr>
        <w:t xml:space="preserve"> 9 to search for oil since January. The company hopes to tap a reservoir before turning the rig over to a Malaysian company, </w:t>
      </w:r>
      <w:proofErr w:type="spellStart"/>
      <w:r w:rsidRPr="0090533D">
        <w:rPr>
          <w:rFonts w:cs="Times New Roman"/>
        </w:rPr>
        <w:t>Petronas</w:t>
      </w:r>
      <w:proofErr w:type="spellEnd"/>
      <w:r w:rsidRPr="0090533D">
        <w:rPr>
          <w:rFonts w:cs="Times New Roman"/>
        </w:rPr>
        <w:t xml:space="preserve">, to dig exploratory wells in Cuban waters farther west, probably in late May or June. The exact location has not been disclosed.¶ </w:t>
      </w:r>
      <w:proofErr w:type="spellStart"/>
      <w:r w:rsidRPr="0090533D">
        <w:rPr>
          <w:rFonts w:cs="Times New Roman"/>
        </w:rPr>
        <w:t>Repsol</w:t>
      </w:r>
      <w:proofErr w:type="spellEnd"/>
      <w:r w:rsidRPr="0090533D">
        <w:rPr>
          <w:rFonts w:cs="Times New Roman"/>
        </w:rPr>
        <w:t xml:space="preserve"> has been delayed by minor equipment problems on the new rig and has not hit the expected reservoir, said Jorge </w:t>
      </w:r>
      <w:proofErr w:type="spellStart"/>
      <w:r w:rsidRPr="0090533D">
        <w:rPr>
          <w:rFonts w:cs="Times New Roman"/>
        </w:rPr>
        <w:t>Pinon</w:t>
      </w:r>
      <w:proofErr w:type="spellEnd"/>
      <w:r w:rsidRPr="0090533D">
        <w:rPr>
          <w:rFonts w:cs="Times New Roman"/>
        </w:rPr>
        <w:t xml:space="preserve">, </w:t>
      </w:r>
      <w:proofErr w:type="gramStart"/>
      <w:r w:rsidRPr="0090533D">
        <w:rPr>
          <w:rFonts w:cs="Times New Roman"/>
        </w:rPr>
        <w:t>a former</w:t>
      </w:r>
      <w:proofErr w:type="gramEnd"/>
      <w:r w:rsidRPr="0090533D">
        <w:rPr>
          <w:rFonts w:cs="Times New Roman"/>
        </w:rPr>
        <w:t xml:space="preserve"> oil executive and energy expert at the University of Texas, who is familiar with the drilling operation. The </w:t>
      </w:r>
      <w:proofErr w:type="spellStart"/>
      <w:r w:rsidRPr="0090533D">
        <w:rPr>
          <w:rFonts w:cs="Times New Roman"/>
        </w:rPr>
        <w:t>Petronas</w:t>
      </w:r>
      <w:proofErr w:type="spellEnd"/>
      <w:r w:rsidRPr="0090533D">
        <w:rPr>
          <w:rFonts w:cs="Times New Roman"/>
        </w:rPr>
        <w:t xml:space="preserve"> site, he said, is farther from Florida but closer to currents that flow toward the state.¶ </w:t>
      </w:r>
      <w:r w:rsidRPr="0090533D">
        <w:rPr>
          <w:rFonts w:cs="Times New Roman"/>
          <w:noProof/>
        </w:rPr>
        <w:drawing>
          <wp:inline distT="0" distB="0" distL="0" distR="0" wp14:anchorId="616B6141" wp14:editId="6F7EF126">
            <wp:extent cx="12700" cy="12700"/>
            <wp:effectExtent l="0" t="0" r="0" b="0"/>
            <wp:docPr id="8" name="Picture 8" descr="http://articles.sun-sentinel.com/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articles.sun-sentinel.com/images/pixel.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90533D">
        <w:rPr>
          <w:rFonts w:cs="Times New Roman"/>
        </w:rPr>
        <w:t xml:space="preserve">¶ "If you move that prospect further west, a greater area could be impacted, including Florida Bay and the Florida Keys," he said.¶ To coordinate emergency-response plans in the Caribbean, U.S. officials met in Jamaica last week with energy experts from Cuba and Mexico, as well as from the Bahamas and Jamaica, which are considering offshore drilling. Slaughter, who attended the meetings, was hopeful that Cuba would allow a multi-national response in case of disaster.¶ "I certainly can't speak for Cuba," Slaughter said, "but I would say they understand that a spill of </w:t>
      </w:r>
      <w:proofErr w:type="spellStart"/>
      <w:r w:rsidRPr="0090533D">
        <w:rPr>
          <w:rFonts w:cs="Times New Roman"/>
        </w:rPr>
        <w:t>Deepwater</w:t>
      </w:r>
      <w:proofErr w:type="spellEnd"/>
      <w:r w:rsidRPr="0090533D">
        <w:rPr>
          <w:rFonts w:cs="Times New Roman"/>
        </w:rPr>
        <w:t xml:space="preserve"> Horizon magnitude is beyond one country's ability to address."¶ "I think </w:t>
      </w:r>
      <w:proofErr w:type="spellStart"/>
      <w:r w:rsidRPr="0090533D">
        <w:rPr>
          <w:rFonts w:cs="Times New Roman"/>
        </w:rPr>
        <w:t>Deepwater</w:t>
      </w:r>
      <w:proofErr w:type="spellEnd"/>
      <w:r w:rsidRPr="0090533D">
        <w:rPr>
          <w:rFonts w:cs="Times New Roman"/>
        </w:rPr>
        <w:t xml:space="preserve"> Horizon really opened everybody's eyes to the magnitude of the challenges," he said. "We have to set a lot of things aside to make sure the response is done to protect everybody's interests. Based on the vibes I've gotten from the meetings, everybody feels that same way."</w:t>
      </w:r>
    </w:p>
    <w:p w14:paraId="1FC5AF44" w14:textId="77777777" w:rsidR="00886AA4" w:rsidRPr="0090533D" w:rsidRDefault="00886AA4" w:rsidP="00886AA4">
      <w:pPr>
        <w:pStyle w:val="Heading3"/>
        <w:rPr>
          <w:rStyle w:val="StyleBoldUnderline"/>
          <w:rFonts w:cs="Times New Roman"/>
          <w:b w:val="0"/>
        </w:rPr>
      </w:pPr>
      <w:r w:rsidRPr="0090533D">
        <w:rPr>
          <w:rStyle w:val="StyleBoldUnderline"/>
          <w:rFonts w:cs="Times New Roman"/>
        </w:rPr>
        <w:lastRenderedPageBreak/>
        <w:t>Removing Embargo Solves Oil Spills</w:t>
      </w:r>
    </w:p>
    <w:p w14:paraId="1501B169" w14:textId="0FD7C179" w:rsidR="003117BC" w:rsidRPr="0090533D" w:rsidRDefault="003117BC" w:rsidP="003117BC">
      <w:pPr>
        <w:pStyle w:val="Heading4"/>
        <w:rPr>
          <w:rFonts w:cs="Times New Roman"/>
        </w:rPr>
      </w:pPr>
      <w:r w:rsidRPr="0090533D">
        <w:rPr>
          <w:rFonts w:cs="Times New Roman"/>
        </w:rPr>
        <w:t xml:space="preserve">Embargo prevents safe drilling with the best tech from U.S. companies. </w:t>
      </w:r>
    </w:p>
    <w:p w14:paraId="7CFFD09F" w14:textId="77777777" w:rsidR="003117BC" w:rsidRPr="0090533D" w:rsidRDefault="003117BC" w:rsidP="003117BC">
      <w:pPr>
        <w:rPr>
          <w:rFonts w:cs="Times New Roman"/>
        </w:rPr>
      </w:pPr>
      <w:proofErr w:type="spellStart"/>
      <w:r w:rsidRPr="0090533D">
        <w:rPr>
          <w:rStyle w:val="StyleStyleBold12pt"/>
          <w:rFonts w:cs="Times New Roman"/>
        </w:rPr>
        <w:t>Helman</w:t>
      </w:r>
      <w:proofErr w:type="spellEnd"/>
      <w:r w:rsidRPr="0090533D">
        <w:rPr>
          <w:rStyle w:val="StyleStyleBold12pt"/>
          <w:rFonts w:cs="Times New Roman"/>
        </w:rPr>
        <w:t xml:space="preserve"> 12/12/</w:t>
      </w:r>
      <w:r w:rsidRPr="0090533D">
        <w:rPr>
          <w:rFonts w:cs="Times New Roman"/>
        </w:rPr>
        <w:t xml:space="preserve">11 (Christopher-Forbes Staff, “U.S. Should Drop Cuba Embargo </w:t>
      </w:r>
      <w:proofErr w:type="gramStart"/>
      <w:r w:rsidRPr="0090533D">
        <w:rPr>
          <w:rFonts w:cs="Times New Roman"/>
        </w:rPr>
        <w:t>For</w:t>
      </w:r>
      <w:proofErr w:type="gramEnd"/>
      <w:r w:rsidRPr="0090533D">
        <w:rPr>
          <w:rFonts w:cs="Times New Roman"/>
        </w:rPr>
        <w:t xml:space="preserve"> Oil Exploration”, http://www.forbes.com/sites/christopherhelman/2011/12/12/u-s-should-drop-cuba-embargo-for-oil-exploration/)</w:t>
      </w:r>
    </w:p>
    <w:p w14:paraId="7CF36EE6" w14:textId="77777777" w:rsidR="003117BC" w:rsidRPr="0090533D" w:rsidRDefault="003117BC" w:rsidP="003117BC">
      <w:pPr>
        <w:rPr>
          <w:rStyle w:val="StyleBoldUnderline"/>
          <w:rFonts w:cs="Times New Roman"/>
        </w:rPr>
      </w:pPr>
    </w:p>
    <w:p w14:paraId="21F27999" w14:textId="77777777" w:rsidR="003117BC" w:rsidRPr="0090533D" w:rsidRDefault="003117BC" w:rsidP="003117BC">
      <w:pPr>
        <w:rPr>
          <w:rFonts w:cs="Times New Roman"/>
        </w:rPr>
      </w:pPr>
      <w:r w:rsidRPr="0090533D">
        <w:rPr>
          <w:rStyle w:val="StyleBoldUnderline"/>
          <w:rFonts w:cs="Times New Roman"/>
        </w:rPr>
        <w:t>This wrong-headed policy represents a dangerous threat to the environment and a huge missed opportunity to the U.S. oil industry</w:t>
      </w:r>
      <w:r w:rsidRPr="0090533D">
        <w:rPr>
          <w:rFonts w:cs="Times New Roman"/>
        </w:rPr>
        <w:t xml:space="preserve">. </w:t>
      </w:r>
      <w:r w:rsidRPr="0090533D">
        <w:rPr>
          <w:rStyle w:val="StyleBoldUnderline"/>
          <w:rFonts w:cs="Times New Roman"/>
        </w:rPr>
        <w:t>The U.S. embargo will do nothing to prevent oil drilling from taking place in Cuban waters.</w:t>
      </w:r>
      <w:r w:rsidRPr="0090533D">
        <w:rPr>
          <w:rFonts w:cs="Times New Roman"/>
        </w:rPr>
        <w:t xml:space="preserve"> But </w:t>
      </w:r>
      <w:r w:rsidRPr="0090533D">
        <w:rPr>
          <w:rStyle w:val="Emphasis"/>
          <w:rFonts w:cs="Times New Roman"/>
        </w:rPr>
        <w:t>it will prevent that work from being done by the most experienced companies with the highest-quality equipment</w:t>
      </w:r>
      <w:r w:rsidRPr="0090533D">
        <w:rPr>
          <w:rFonts w:cs="Times New Roman"/>
        </w:rPr>
        <w:t>. Norway’s Statoil is a proven operator with a long history in the North Sea and the Gulf. The rest of those companies are just getting started offshore.</w:t>
      </w:r>
    </w:p>
    <w:p w14:paraId="6E2FA8CA" w14:textId="77777777" w:rsidR="003117BC" w:rsidRPr="0090533D" w:rsidRDefault="003117BC" w:rsidP="003117BC">
      <w:pPr>
        <w:rPr>
          <w:rStyle w:val="StyleBoldUnderline"/>
          <w:rFonts w:cs="Times New Roman"/>
        </w:rPr>
      </w:pPr>
      <w:r w:rsidRPr="0090533D">
        <w:rPr>
          <w:rFonts w:cs="Times New Roman"/>
        </w:rPr>
        <w:t xml:space="preserve">A group </w:t>
      </w:r>
      <w:r w:rsidRPr="0090533D">
        <w:rPr>
          <w:rStyle w:val="StyleBoldUnderline"/>
          <w:rFonts w:cs="Times New Roman"/>
        </w:rPr>
        <w:t xml:space="preserve">of U.S. lawmakers in September urged </w:t>
      </w:r>
      <w:proofErr w:type="spellStart"/>
      <w:r w:rsidRPr="0090533D">
        <w:rPr>
          <w:rStyle w:val="StyleBoldUnderline"/>
          <w:rFonts w:cs="Times New Roman"/>
        </w:rPr>
        <w:t>Repsol</w:t>
      </w:r>
      <w:proofErr w:type="spellEnd"/>
      <w:r w:rsidRPr="0090533D">
        <w:rPr>
          <w:rStyle w:val="StyleBoldUnderline"/>
          <w:rFonts w:cs="Times New Roman"/>
        </w:rPr>
        <w:t xml:space="preserve"> (ticker: REPYY.PK) to call off its Cuba plans or face the threat of U.S. lawsuits</w:t>
      </w:r>
      <w:r w:rsidRPr="0090533D">
        <w:rPr>
          <w:rFonts w:cs="Times New Roman"/>
        </w:rPr>
        <w:t xml:space="preserve">. </w:t>
      </w:r>
      <w:proofErr w:type="spellStart"/>
      <w:r w:rsidRPr="0090533D">
        <w:rPr>
          <w:rFonts w:cs="Times New Roman"/>
        </w:rPr>
        <w:t>Repsol</w:t>
      </w:r>
      <w:proofErr w:type="spellEnd"/>
      <w:r w:rsidRPr="0090533D">
        <w:rPr>
          <w:rFonts w:cs="Times New Roman"/>
        </w:rPr>
        <w:t xml:space="preserve"> wisely called that </w:t>
      </w:r>
      <w:proofErr w:type="spellStart"/>
      <w:r w:rsidRPr="0090533D">
        <w:rPr>
          <w:rFonts w:cs="Times New Roman"/>
        </w:rPr>
        <w:t>bluff.At</w:t>
      </w:r>
      <w:proofErr w:type="spellEnd"/>
      <w:r w:rsidRPr="0090533D">
        <w:rPr>
          <w:rFonts w:cs="Times New Roman"/>
        </w:rPr>
        <w:t xml:space="preserve"> least the Obama administration is doing something to ensure that </w:t>
      </w:r>
      <w:proofErr w:type="spellStart"/>
      <w:r w:rsidRPr="0090533D">
        <w:rPr>
          <w:rFonts w:cs="Times New Roman"/>
        </w:rPr>
        <w:t>Repsol’s</w:t>
      </w:r>
      <w:proofErr w:type="spellEnd"/>
      <w:r w:rsidRPr="0090533D">
        <w:rPr>
          <w:rFonts w:cs="Times New Roman"/>
        </w:rPr>
        <w:t xml:space="preserve"> drilling rig is up to snuff. According to an excellent article from Bloomberg today, </w:t>
      </w:r>
      <w:proofErr w:type="spellStart"/>
      <w:r w:rsidRPr="0090533D">
        <w:rPr>
          <w:rFonts w:cs="Times New Roman"/>
        </w:rPr>
        <w:t>Repsol’s</w:t>
      </w:r>
      <w:proofErr w:type="spellEnd"/>
      <w:r w:rsidRPr="0090533D">
        <w:rPr>
          <w:rFonts w:cs="Times New Roman"/>
        </w:rPr>
        <w:t xml:space="preserve"> </w:t>
      </w:r>
      <w:r w:rsidRPr="0090533D">
        <w:rPr>
          <w:rStyle w:val="StyleBoldUnderline"/>
          <w:rFonts w:cs="Times New Roman"/>
        </w:rPr>
        <w:t>Chinese-built</w:t>
      </w:r>
      <w:r w:rsidRPr="0090533D">
        <w:rPr>
          <w:rFonts w:cs="Times New Roman"/>
        </w:rPr>
        <w:t xml:space="preserve"> </w:t>
      </w:r>
      <w:proofErr w:type="spellStart"/>
      <w:r w:rsidRPr="0090533D">
        <w:rPr>
          <w:rFonts w:cs="Times New Roman"/>
        </w:rPr>
        <w:t>Scarabeo</w:t>
      </w:r>
      <w:proofErr w:type="spellEnd"/>
      <w:r w:rsidRPr="0090533D">
        <w:rPr>
          <w:rFonts w:cs="Times New Roman"/>
        </w:rPr>
        <w:t xml:space="preserve"> </w:t>
      </w:r>
      <w:r w:rsidRPr="0090533D">
        <w:rPr>
          <w:rStyle w:val="StyleBoldUnderline"/>
          <w:rFonts w:cs="Times New Roman"/>
        </w:rPr>
        <w:t>9 rig will soon by boarded by four U.S. inspectors (two from the Coast Guard, two from the Dept. of Interior) who will do what they can to check out the rig and watch some drills</w:t>
      </w:r>
      <w:r w:rsidRPr="0090533D">
        <w:rPr>
          <w:rFonts w:cs="Times New Roman"/>
        </w:rPr>
        <w:t xml:space="preserve">. But, according to the article, </w:t>
      </w:r>
      <w:r w:rsidRPr="0090533D">
        <w:rPr>
          <w:rStyle w:val="StyleBoldUnderline"/>
          <w:rFonts w:cs="Times New Roman"/>
        </w:rPr>
        <w:t>there will be real limits to what the inspectors can inspect</w:t>
      </w:r>
      <w:r w:rsidRPr="0090533D">
        <w:rPr>
          <w:rFonts w:cs="Times New Roman"/>
        </w:rPr>
        <w:t xml:space="preserve">. </w:t>
      </w:r>
      <w:r w:rsidRPr="0090533D">
        <w:rPr>
          <w:rStyle w:val="StyleBoldUnderline"/>
          <w:rFonts w:cs="Times New Roman"/>
        </w:rPr>
        <w:t xml:space="preserve">They won’t get to check the rig’s all-important blowout </w:t>
      </w:r>
      <w:proofErr w:type="spellStart"/>
      <w:r w:rsidRPr="0090533D">
        <w:rPr>
          <w:rStyle w:val="StyleBoldUnderline"/>
          <w:rFonts w:cs="Times New Roman"/>
        </w:rPr>
        <w:t>preventor</w:t>
      </w:r>
      <w:proofErr w:type="spellEnd"/>
      <w:r w:rsidRPr="0090533D">
        <w:rPr>
          <w:rStyle w:val="StyleBoldUnderline"/>
          <w:rFonts w:cs="Times New Roman"/>
        </w:rPr>
        <w:t xml:space="preserve">, or the well casing or drilling fluids that are to be used. </w:t>
      </w:r>
      <w:r w:rsidRPr="0090533D">
        <w:rPr>
          <w:rFonts w:cs="Times New Roman"/>
        </w:rPr>
        <w:t xml:space="preserve">Though the U.S. inspectors will discuss any concerns they have with </w:t>
      </w:r>
      <w:proofErr w:type="spellStart"/>
      <w:r w:rsidRPr="0090533D">
        <w:rPr>
          <w:rFonts w:cs="Times New Roman"/>
        </w:rPr>
        <w:t>Repsol</w:t>
      </w:r>
      <w:proofErr w:type="spellEnd"/>
      <w:r w:rsidRPr="0090533D">
        <w:rPr>
          <w:rFonts w:cs="Times New Roman"/>
        </w:rPr>
        <w:t xml:space="preserve">, </w:t>
      </w:r>
      <w:r w:rsidRPr="0090533D">
        <w:rPr>
          <w:rStyle w:val="StyleBoldUnderline"/>
          <w:rFonts w:cs="Times New Roman"/>
        </w:rPr>
        <w:t>they will have no enforcement authority.</w:t>
      </w:r>
    </w:p>
    <w:p w14:paraId="347559C5" w14:textId="6BEEDA51" w:rsidR="003117BC" w:rsidRPr="0090533D" w:rsidRDefault="003117BC" w:rsidP="003117BC">
      <w:pPr>
        <w:rPr>
          <w:rFonts w:cs="Times New Roman"/>
        </w:rPr>
      </w:pPr>
      <w:r w:rsidRPr="0090533D">
        <w:rPr>
          <w:rStyle w:val="StyleBoldUnderline"/>
          <w:rFonts w:cs="Times New Roman"/>
        </w:rPr>
        <w:t>Although the offshore industry’s best service companies and parts manufacturers are right here on the U.S. Gulf coast</w:t>
      </w:r>
      <w:r w:rsidRPr="0090533D">
        <w:rPr>
          <w:rFonts w:cs="Times New Roman"/>
        </w:rPr>
        <w:t xml:space="preserve">, </w:t>
      </w:r>
      <w:proofErr w:type="spellStart"/>
      <w:r w:rsidRPr="0090533D">
        <w:rPr>
          <w:rFonts w:cs="Times New Roman"/>
        </w:rPr>
        <w:t>Repsol</w:t>
      </w:r>
      <w:proofErr w:type="spellEnd"/>
      <w:r w:rsidRPr="0090533D">
        <w:rPr>
          <w:rFonts w:cs="Times New Roman"/>
        </w:rPr>
        <w:t xml:space="preserve"> will have to train its people and scrounge for spare parts from the rest of the world.</w:t>
      </w:r>
    </w:p>
    <w:p w14:paraId="7DE19872" w14:textId="77777777" w:rsidR="00886AA4" w:rsidRPr="0090533D" w:rsidRDefault="00886AA4" w:rsidP="00886AA4">
      <w:pPr>
        <w:pStyle w:val="Heading4"/>
        <w:rPr>
          <w:rFonts w:cs="Times New Roman"/>
        </w:rPr>
      </w:pPr>
      <w:r w:rsidRPr="0090533D">
        <w:rPr>
          <w:rFonts w:cs="Times New Roman"/>
        </w:rPr>
        <w:t>The embargo prevents effective oil spill clean up.</w:t>
      </w:r>
    </w:p>
    <w:p w14:paraId="52A237F6" w14:textId="77777777" w:rsidR="00886AA4" w:rsidRPr="0090533D" w:rsidRDefault="00886AA4" w:rsidP="00886AA4">
      <w:pPr>
        <w:rPr>
          <w:rStyle w:val="StyleStyleBold12pt"/>
          <w:rFonts w:cs="Times New Roman"/>
        </w:rPr>
      </w:pPr>
      <w:r w:rsidRPr="0090533D">
        <w:rPr>
          <w:rStyle w:val="StyleStyleBold12pt"/>
          <w:rFonts w:cs="Times New Roman"/>
        </w:rPr>
        <w:t>Bert and Clayton2012</w:t>
      </w:r>
    </w:p>
    <w:p w14:paraId="3449BD99" w14:textId="77777777" w:rsidR="00886AA4" w:rsidRPr="0090533D" w:rsidRDefault="00886AA4" w:rsidP="00886AA4">
      <w:pPr>
        <w:rPr>
          <w:rFonts w:cs="Times New Roman"/>
        </w:rPr>
      </w:pPr>
      <w:r w:rsidRPr="0090533D">
        <w:rPr>
          <w:rFonts w:cs="Times New Roman"/>
        </w:rPr>
        <w:t xml:space="preserve">[Captain Melissa Bert, USCG, 2011-2012 Military Fellow, </w:t>
      </w:r>
      <w:proofErr w:type="spellStart"/>
      <w:r w:rsidRPr="0090533D">
        <w:rPr>
          <w:rFonts w:cs="Times New Roman"/>
        </w:rPr>
        <w:t>U.S.Coast</w:t>
      </w:r>
      <w:proofErr w:type="spellEnd"/>
      <w:r w:rsidRPr="0090533D">
        <w:rPr>
          <w:rFonts w:cs="Times New Roman"/>
        </w:rPr>
        <w:t xml:space="preserve"> Guard, and Blake Clayton, Fellow for Energy and National Security 2012 Publisher Council on Foreign Relations Press Release Date March 2012 Addressing the Risk of a Cuban Oil Spill Policy Innovation Memorandum No. 15 (http://www.cfr.org/cuba/addressing-risk-cuban-oil-spill/p27515)]</w:t>
      </w:r>
    </w:p>
    <w:p w14:paraId="0BFB5946" w14:textId="77777777" w:rsidR="00886AA4" w:rsidRPr="0090533D" w:rsidRDefault="00886AA4" w:rsidP="00886AA4">
      <w:pPr>
        <w:rPr>
          <w:rFonts w:cs="Times New Roman"/>
        </w:rPr>
      </w:pPr>
    </w:p>
    <w:p w14:paraId="449C78DE" w14:textId="77777777" w:rsidR="00886AA4" w:rsidRPr="0090533D" w:rsidRDefault="00886AA4" w:rsidP="00886AA4">
      <w:pPr>
        <w:rPr>
          <w:rFonts w:cs="Times New Roman"/>
          <w:b/>
          <w:u w:val="single"/>
        </w:rPr>
      </w:pPr>
      <w:r w:rsidRPr="0090533D">
        <w:rPr>
          <w:rStyle w:val="StyleBoldUnderline"/>
          <w:rFonts w:cs="Times New Roman"/>
        </w:rPr>
        <w:t>Deep water drilling off the Cuban coast</w:t>
      </w:r>
      <w:r w:rsidRPr="0090533D">
        <w:rPr>
          <w:rFonts w:cs="Times New Roman"/>
        </w:rPr>
        <w:t xml:space="preserve"> also </w:t>
      </w:r>
      <w:r w:rsidRPr="0090533D">
        <w:rPr>
          <w:rStyle w:val="StyleBoldUnderline"/>
          <w:rFonts w:cs="Times New Roman"/>
        </w:rPr>
        <w:t>poses a threat to the United States.</w:t>
      </w:r>
      <w:r w:rsidRPr="0090533D">
        <w:rPr>
          <w:rFonts w:cs="Times New Roman"/>
        </w:rPr>
        <w:t xml:space="preserve"> The exploratory well is seventy miles off the Florida coast and lies at a depth of 5,800 feet. The failed </w:t>
      </w:r>
      <w:proofErr w:type="spellStart"/>
      <w:r w:rsidRPr="0090533D">
        <w:rPr>
          <w:rFonts w:cs="Times New Roman"/>
        </w:rPr>
        <w:t>Macondo</w:t>
      </w:r>
      <w:proofErr w:type="spellEnd"/>
      <w:r w:rsidRPr="0090533D">
        <w:rPr>
          <w:rFonts w:cs="Times New Roman"/>
        </w:rPr>
        <w:t xml:space="preserve"> well that triggered the calamitous </w:t>
      </w:r>
      <w:proofErr w:type="spellStart"/>
      <w:r w:rsidRPr="0090533D">
        <w:rPr>
          <w:rFonts w:cs="Times New Roman"/>
        </w:rPr>
        <w:t>Deepwater</w:t>
      </w:r>
      <w:proofErr w:type="spellEnd"/>
      <w:r w:rsidRPr="0090533D">
        <w:rPr>
          <w:rFonts w:cs="Times New Roman"/>
        </w:rPr>
        <w:t xml:space="preserve"> Horizon oil spill in April 2010 had broadly similar features, situated forty-eight miles from shore and approximately five thousand feet below sea level. A spill off Florida's coast could ravage the state's $57 billion per year tourism industry. </w:t>
      </w:r>
      <w:r w:rsidRPr="0090533D">
        <w:rPr>
          <w:rStyle w:val="StyleBoldUnderline"/>
          <w:rFonts w:cs="Times New Roman"/>
        </w:rPr>
        <w:t>Washington cannot count on the technical know-how of Cuba's unseasoned oil industry to address a spill on its own. Oil industry experts doubt that it has a strong understanding of how to prevent an offshore oil spill or stem a deep-water well blowout</w:t>
      </w:r>
      <w:r w:rsidRPr="0090533D">
        <w:rPr>
          <w:rFonts w:cs="Times New Roman"/>
        </w:rPr>
        <w:t xml:space="preserve">. Moreover, the site where the first wells will be drilled is a tough one for even seasoned response teams to operate in. </w:t>
      </w:r>
      <w:r w:rsidRPr="0090533D">
        <w:rPr>
          <w:rStyle w:val="StyleBoldUnderline"/>
          <w:rFonts w:cs="Times New Roman"/>
        </w:rPr>
        <w:t xml:space="preserve">Unlike the calm Gulf of Mexico, the surface currents in the area where </w:t>
      </w:r>
      <w:proofErr w:type="spellStart"/>
      <w:r w:rsidRPr="0090533D">
        <w:rPr>
          <w:rStyle w:val="StyleBoldUnderline"/>
          <w:rFonts w:cs="Times New Roman"/>
        </w:rPr>
        <w:t>Repsol</w:t>
      </w:r>
      <w:proofErr w:type="spellEnd"/>
      <w:r w:rsidRPr="0090533D">
        <w:rPr>
          <w:rStyle w:val="StyleBoldUnderline"/>
          <w:rFonts w:cs="Times New Roman"/>
        </w:rPr>
        <w:t xml:space="preserve"> will be drilling move at a brisk three to four knots, which would bring oil from Cuba's offshore wells to the Florida coast within six to ten days.</w:t>
      </w:r>
      <w:r w:rsidRPr="0090533D">
        <w:rPr>
          <w:rFonts w:cs="Times New Roman"/>
        </w:rPr>
        <w:t xml:space="preserve"> Skimming or burning the oil may not be feasible in such fast-moving water. </w:t>
      </w:r>
      <w:r w:rsidRPr="0090533D">
        <w:rPr>
          <w:rStyle w:val="StyleBoldUnderline"/>
          <w:rFonts w:cs="Times New Roman"/>
        </w:rPr>
        <w:t xml:space="preserve">The most, and possibly only, effective method to respond to a spill would be surface and subsurface dispersants. If dispersants are not applied close to the source within four days after a spill, uncontained oil cannot be dispersed, burnt, or skimmed, which would render standard </w:t>
      </w:r>
      <w:r w:rsidRPr="0090533D">
        <w:rPr>
          <w:rStyle w:val="StyleBoldUnderline"/>
          <w:rFonts w:cs="Times New Roman"/>
        </w:rPr>
        <w:lastRenderedPageBreak/>
        <w:t xml:space="preserve">response technologies like containment booms ineffective. </w:t>
      </w:r>
      <w:proofErr w:type="spellStart"/>
      <w:r w:rsidRPr="0090533D">
        <w:rPr>
          <w:rFonts w:cs="Times New Roman"/>
        </w:rPr>
        <w:t>Repsol</w:t>
      </w:r>
      <w:proofErr w:type="spellEnd"/>
      <w:r w:rsidRPr="0090533D">
        <w:rPr>
          <w:rFonts w:cs="Times New Roman"/>
        </w:rPr>
        <w:t xml:space="preserve"> has been forthcoming in disclosing its spill response plans to U.S. authorities and allowing them to inspect the drilling rig, but the Russian and Chinese companies that are already negotiating with Cuba to lease acreage might not be as cooperative. Had </w:t>
      </w:r>
      <w:proofErr w:type="spellStart"/>
      <w:r w:rsidRPr="0090533D">
        <w:rPr>
          <w:rFonts w:cs="Times New Roman"/>
        </w:rPr>
        <w:t>Repsol</w:t>
      </w:r>
      <w:proofErr w:type="spellEnd"/>
      <w:r w:rsidRPr="0090533D">
        <w:rPr>
          <w:rFonts w:cs="Times New Roman"/>
        </w:rPr>
        <w:t xml:space="preserve"> not volunteered to have the Cuba-bound drilling rig examined by the U.S. Coast Guard and Bureau of Safety and Environmental Enforcement to certify that it met international </w:t>
      </w:r>
      <w:proofErr w:type="gramStart"/>
      <w:r w:rsidRPr="0090533D">
        <w:rPr>
          <w:rFonts w:cs="Times New Roman"/>
        </w:rPr>
        <w:t>standards,</w:t>
      </w:r>
      <w:proofErr w:type="gramEnd"/>
      <w:r w:rsidRPr="0090533D">
        <w:rPr>
          <w:rFonts w:cs="Times New Roman"/>
        </w:rPr>
        <w:t xml:space="preserve"> Washington would have had little legal recourse. </w:t>
      </w:r>
      <w:r w:rsidRPr="0090533D">
        <w:rPr>
          <w:rStyle w:val="StyleBoldUnderline"/>
          <w:rFonts w:cs="Times New Roman"/>
        </w:rPr>
        <w:t>The complexity of U.S.-Cuba relations since the 1962 trade embargo complicates even limited efforts to put in place a spill response plan. Under U.S. law and with few exceptions, American companies cannot assist the Cuban government or provide equipment to foreign companies operating in Cuban territory.</w:t>
      </w:r>
    </w:p>
    <w:p w14:paraId="41D5BD75" w14:textId="77777777" w:rsidR="00886AA4" w:rsidRPr="0090533D" w:rsidRDefault="00886AA4" w:rsidP="00886AA4">
      <w:pPr>
        <w:pStyle w:val="Heading4"/>
        <w:rPr>
          <w:rFonts w:cs="Times New Roman"/>
        </w:rPr>
      </w:pPr>
      <w:r w:rsidRPr="0090533D">
        <w:rPr>
          <w:rFonts w:cs="Times New Roman"/>
        </w:rPr>
        <w:t>The embargo stops oil spill clean up-Lack of US equipment and supplies.</w:t>
      </w:r>
    </w:p>
    <w:p w14:paraId="3FD1FF0E" w14:textId="77777777" w:rsidR="00886AA4" w:rsidRPr="0090533D" w:rsidRDefault="00886AA4" w:rsidP="00886AA4">
      <w:pPr>
        <w:rPr>
          <w:rFonts w:cs="Times New Roman"/>
        </w:rPr>
      </w:pPr>
      <w:r w:rsidRPr="0090533D">
        <w:rPr>
          <w:rStyle w:val="StyleStyleBold12pt"/>
          <w:rFonts w:cs="Times New Roman"/>
        </w:rPr>
        <w:t>Randy Grice 2013</w:t>
      </w:r>
      <w:r w:rsidRPr="0090533D">
        <w:rPr>
          <w:rFonts w:cs="Times New Roman"/>
        </w:rPr>
        <w:t xml:space="preserve"> </w:t>
      </w:r>
    </w:p>
    <w:p w14:paraId="763295D9" w14:textId="77777777" w:rsidR="00886AA4" w:rsidRPr="0090533D" w:rsidRDefault="00886AA4" w:rsidP="00886AA4">
      <w:pPr>
        <w:rPr>
          <w:rFonts w:cs="Times New Roman"/>
        </w:rPr>
      </w:pPr>
      <w:r w:rsidRPr="0090533D">
        <w:rPr>
          <w:rFonts w:cs="Times New Roman"/>
        </w:rPr>
        <w:t>[Randy Grice reporter for the Miami times: Critics say spill could cause irreparable harm</w:t>
      </w:r>
    </w:p>
    <w:p w14:paraId="0DAB96E7" w14:textId="77777777" w:rsidR="00886AA4" w:rsidRPr="0090533D" w:rsidRDefault="00886AA4" w:rsidP="00886AA4">
      <w:pPr>
        <w:rPr>
          <w:rFonts w:cs="Times New Roman"/>
        </w:rPr>
      </w:pPr>
      <w:r w:rsidRPr="0090533D">
        <w:rPr>
          <w:rFonts w:cs="Times New Roman"/>
        </w:rPr>
        <w:t>Monday, June 24, 2013</w:t>
      </w:r>
      <w:proofErr w:type="gramStart"/>
      <w:r w:rsidRPr="0090533D">
        <w:rPr>
          <w:rFonts w:cs="Times New Roman"/>
        </w:rPr>
        <w:t>( http</w:t>
      </w:r>
      <w:proofErr w:type="gramEnd"/>
      <w:r w:rsidRPr="0090533D">
        <w:rPr>
          <w:rFonts w:cs="Times New Roman"/>
        </w:rPr>
        <w:t>://miamitimesonline.com/cuba-to-start-oil-drilling-next-month/)]</w:t>
      </w:r>
    </w:p>
    <w:p w14:paraId="0AC8D325" w14:textId="77777777" w:rsidR="00886AA4" w:rsidRPr="0090533D" w:rsidRDefault="00886AA4" w:rsidP="00886AA4">
      <w:pPr>
        <w:rPr>
          <w:rFonts w:eastAsia="Times New Roman" w:cs="Times New Roman"/>
          <w:sz w:val="20"/>
          <w:szCs w:val="20"/>
        </w:rPr>
      </w:pPr>
    </w:p>
    <w:p w14:paraId="5558E0E5" w14:textId="77777777" w:rsidR="00886AA4" w:rsidRPr="0090533D" w:rsidRDefault="00886AA4" w:rsidP="00886AA4">
      <w:pPr>
        <w:rPr>
          <w:rFonts w:cs="Times New Roman"/>
          <w:sz w:val="23"/>
          <w:szCs w:val="23"/>
        </w:rPr>
      </w:pPr>
    </w:p>
    <w:p w14:paraId="4DB8A2B5" w14:textId="77777777" w:rsidR="00886AA4" w:rsidRPr="0090533D" w:rsidRDefault="00886AA4" w:rsidP="00886AA4">
      <w:pPr>
        <w:rPr>
          <w:rFonts w:cs="Times New Roman"/>
          <w:sz w:val="23"/>
          <w:szCs w:val="23"/>
        </w:rPr>
      </w:pPr>
      <w:r w:rsidRPr="0090533D">
        <w:rPr>
          <w:rFonts w:cs="Times New Roman"/>
          <w:sz w:val="23"/>
          <w:szCs w:val="23"/>
        </w:rPr>
        <w:t>http://miamitimesonline.com/cuba-to-start-oil-drilling-next-month/</w:t>
      </w:r>
    </w:p>
    <w:p w14:paraId="3F46DAB6" w14:textId="77777777" w:rsidR="00886AA4" w:rsidRPr="0090533D" w:rsidRDefault="00886AA4" w:rsidP="00886AA4">
      <w:pPr>
        <w:rPr>
          <w:rFonts w:cs="Times New Roman"/>
        </w:rPr>
      </w:pPr>
      <w:r w:rsidRPr="0090533D">
        <w:rPr>
          <w:rStyle w:val="StyleBoldUnderline"/>
          <w:rFonts w:cs="Times New Roman"/>
        </w:rPr>
        <w:t>This December, exploratory oil drilling is set to begin off the coast of Cuba</w:t>
      </w:r>
      <w:r w:rsidRPr="0090533D">
        <w:rPr>
          <w:rFonts w:cs="Times New Roman"/>
        </w:rPr>
        <w:t xml:space="preserve"> — a mere 90 miles away from Florida’s most southern point. </w:t>
      </w:r>
      <w:proofErr w:type="spellStart"/>
      <w:r w:rsidRPr="0090533D">
        <w:rPr>
          <w:rFonts w:cs="Times New Roman"/>
        </w:rPr>
        <w:t>Repsol</w:t>
      </w:r>
      <w:proofErr w:type="spellEnd"/>
      <w:r w:rsidRPr="0090533D">
        <w:rPr>
          <w:rFonts w:cs="Times New Roman"/>
        </w:rPr>
        <w:t xml:space="preserve"> </w:t>
      </w:r>
      <w:proofErr w:type="gramStart"/>
      <w:r w:rsidRPr="0090533D">
        <w:rPr>
          <w:rFonts w:cs="Times New Roman"/>
        </w:rPr>
        <w:t>oil company</w:t>
      </w:r>
      <w:proofErr w:type="gramEnd"/>
      <w:r w:rsidRPr="0090533D">
        <w:rPr>
          <w:rFonts w:cs="Times New Roman"/>
        </w:rPr>
        <w:t xml:space="preserve">, based in Spain, will be doing the first round of offshore exploration. And while </w:t>
      </w:r>
      <w:r w:rsidRPr="0090533D">
        <w:rPr>
          <w:rStyle w:val="StyleBoldUnderline"/>
          <w:rFonts w:cs="Times New Roman"/>
        </w:rPr>
        <w:t>U.S. officials say they are focusing on making sure the drilling is done safely,</w:t>
      </w:r>
      <w:r w:rsidRPr="0090533D">
        <w:rPr>
          <w:rFonts w:cs="Times New Roman"/>
        </w:rPr>
        <w:t xml:space="preserve"> Paul Schuler, president/CEO of Clean Caribbean and Americas (CCA), a Fort Lauderdale-based </w:t>
      </w:r>
      <w:r w:rsidRPr="0090533D">
        <w:rPr>
          <w:rStyle w:val="StyleBoldUnderline"/>
          <w:rFonts w:cs="Times New Roman"/>
        </w:rPr>
        <w:t>oil-spill response consortium funded by oil companies, admits that there are potential dangers connected to drilling</w:t>
      </w:r>
      <w:r w:rsidRPr="0090533D">
        <w:rPr>
          <w:rFonts w:cs="Times New Roman"/>
        </w:rPr>
        <w:t>.</w:t>
      </w:r>
      <w:r w:rsidRPr="0090533D">
        <w:rPr>
          <w:rFonts w:cs="Times New Roman"/>
          <w:sz w:val="12"/>
        </w:rPr>
        <w:t>¶</w:t>
      </w:r>
      <w:r w:rsidRPr="0090533D">
        <w:rPr>
          <w:rFonts w:cs="Times New Roman"/>
        </w:rPr>
        <w:t xml:space="preserve"> “</w:t>
      </w:r>
      <w:r w:rsidRPr="0090533D">
        <w:rPr>
          <w:rStyle w:val="StyleBoldUnderline"/>
          <w:rFonts w:cs="Times New Roman"/>
        </w:rPr>
        <w:t>When you think about it, South Florida in about the same amount of danger as Louisiana is in the Gulf of Mexico</w:t>
      </w:r>
      <w:r w:rsidRPr="0090533D">
        <w:rPr>
          <w:rFonts w:cs="Times New Roman"/>
        </w:rPr>
        <w:t>,” he said. “</w:t>
      </w:r>
      <w:r w:rsidRPr="0090533D">
        <w:rPr>
          <w:rStyle w:val="StyleBoldUnderline"/>
          <w:rFonts w:cs="Times New Roman"/>
        </w:rPr>
        <w:t>If there were a blow out [oil spill] in Cuba, there could be a big problem</w:t>
      </w:r>
      <w:r w:rsidRPr="0090533D">
        <w:rPr>
          <w:rFonts w:cs="Times New Roman"/>
        </w:rPr>
        <w:t>. I think everyone is concerned about what could happen during drilling. When you have a disaster like what happened in the Gulf everyone is looking a little closer at what is going on.”</w:t>
      </w:r>
      <w:r w:rsidRPr="0090533D">
        <w:rPr>
          <w:rFonts w:cs="Times New Roman"/>
          <w:sz w:val="12"/>
        </w:rPr>
        <w:t>¶</w:t>
      </w:r>
      <w:r w:rsidRPr="0090533D">
        <w:rPr>
          <w:rFonts w:cs="Times New Roman"/>
        </w:rPr>
        <w:t xml:space="preserve"> Schuler’s organization, which responded to the 2010 BP (British Petroleum) spill in the Gulf of Mexico, has been involved in Cuba since 2001, when </w:t>
      </w:r>
      <w:proofErr w:type="spellStart"/>
      <w:r w:rsidRPr="0090533D">
        <w:rPr>
          <w:rFonts w:cs="Times New Roman"/>
        </w:rPr>
        <w:t>Repsol</w:t>
      </w:r>
      <w:proofErr w:type="spellEnd"/>
      <w:r w:rsidRPr="0090533D">
        <w:rPr>
          <w:rFonts w:cs="Times New Roman"/>
        </w:rPr>
        <w:t xml:space="preserve"> and Brazil’s </w:t>
      </w:r>
      <w:proofErr w:type="spellStart"/>
      <w:r w:rsidRPr="0090533D">
        <w:rPr>
          <w:rFonts w:cs="Times New Roman"/>
        </w:rPr>
        <w:t>Petrobras</w:t>
      </w:r>
      <w:proofErr w:type="spellEnd"/>
      <w:r w:rsidRPr="0090533D">
        <w:rPr>
          <w:rFonts w:cs="Times New Roman"/>
        </w:rPr>
        <w:t xml:space="preserve"> first began working there.</w:t>
      </w:r>
      <w:r w:rsidRPr="0090533D">
        <w:rPr>
          <w:rFonts w:cs="Times New Roman"/>
          <w:sz w:val="12"/>
        </w:rPr>
        <w:t>¶</w:t>
      </w:r>
      <w:r w:rsidRPr="0090533D">
        <w:rPr>
          <w:rFonts w:cs="Times New Roman"/>
        </w:rPr>
        <w:t xml:space="preserve"> Jorge </w:t>
      </w:r>
      <w:proofErr w:type="spellStart"/>
      <w:r w:rsidRPr="0090533D">
        <w:rPr>
          <w:rFonts w:cs="Times New Roman"/>
        </w:rPr>
        <w:t>Piñon</w:t>
      </w:r>
      <w:proofErr w:type="spellEnd"/>
      <w:r w:rsidRPr="0090533D">
        <w:rPr>
          <w:rFonts w:cs="Times New Roman"/>
        </w:rPr>
        <w:t xml:space="preserve">, a former Amoco executive and a visiting research fellow with Florida International University’s Latin American and Caribbean Center’s </w:t>
      </w:r>
      <w:r w:rsidRPr="0090533D">
        <w:rPr>
          <w:rStyle w:val="StyleBoldUnderline"/>
          <w:rFonts w:cs="Times New Roman"/>
        </w:rPr>
        <w:t>Cuban Research Institute, warns that if a spill were to occur, politics could play a major roll in containing the situation</w:t>
      </w:r>
      <w:r w:rsidRPr="0090533D">
        <w:rPr>
          <w:rFonts w:cs="Times New Roman"/>
        </w:rPr>
        <w:t>.</w:t>
      </w:r>
      <w:r w:rsidRPr="0090533D">
        <w:rPr>
          <w:rFonts w:cs="Times New Roman"/>
          <w:sz w:val="12"/>
        </w:rPr>
        <w:t>¶</w:t>
      </w:r>
      <w:r w:rsidRPr="0090533D">
        <w:rPr>
          <w:rFonts w:cs="Times New Roman"/>
        </w:rPr>
        <w:t xml:space="preserve"> </w:t>
      </w:r>
      <w:r w:rsidRPr="0090533D">
        <w:rPr>
          <w:rStyle w:val="StyleBoldUnderline"/>
          <w:rFonts w:cs="Times New Roman"/>
        </w:rPr>
        <w:t>“The danger that Florida faces is the lack of an oil spill agreement between the U.S. and Cuba</w:t>
      </w:r>
      <w:r w:rsidRPr="0090533D">
        <w:rPr>
          <w:rFonts w:cs="Times New Roman"/>
        </w:rPr>
        <w:t xml:space="preserve">,” he said. </w:t>
      </w:r>
      <w:r w:rsidRPr="0090533D">
        <w:rPr>
          <w:rStyle w:val="StyleBoldUnderline"/>
          <w:rFonts w:cs="Times New Roman"/>
        </w:rPr>
        <w:t xml:space="preserve">“Due to the embargo, the lack of access to U.S. equipment and supplies by international oil companies drilling in Cuba in case of an </w:t>
      </w:r>
      <w:proofErr w:type="gramStart"/>
      <w:r w:rsidRPr="0090533D">
        <w:rPr>
          <w:rStyle w:val="StyleBoldUnderline"/>
          <w:rFonts w:cs="Times New Roman"/>
        </w:rPr>
        <w:t>accident,</w:t>
      </w:r>
      <w:proofErr w:type="gramEnd"/>
      <w:r w:rsidRPr="0090533D">
        <w:rPr>
          <w:rStyle w:val="StyleBoldUnderline"/>
          <w:rFonts w:cs="Times New Roman"/>
        </w:rPr>
        <w:t xml:space="preserve"> would hinder cleanup efforts.</w:t>
      </w:r>
      <w:r w:rsidRPr="0090533D">
        <w:rPr>
          <w:rFonts w:cs="Times New Roman"/>
        </w:rPr>
        <w:t xml:space="preserve"> It seems to me that some South Florida politicians are more focused on keeping their South Florida Cuban constituency content, than safeguarding the economic survival of Florida’s tourism industry which would impact all 19 million Florida residents.”</w:t>
      </w:r>
      <w:r w:rsidRPr="0090533D">
        <w:rPr>
          <w:rFonts w:cs="Times New Roman"/>
          <w:sz w:val="12"/>
        </w:rPr>
        <w:t>¶</w:t>
      </w:r>
      <w:r w:rsidRPr="0090533D">
        <w:rPr>
          <w:rFonts w:cs="Times New Roman"/>
        </w:rPr>
        <w:t xml:space="preserve"> This past May, BP was held responsible for allowing close to 200,000 gallons of oil to contaminate the ocean as a result of an explosion at an oil rig in the Gulf of Mexico. A recent estimate of the cost to clean up BP’s oil spill was around $4 billion — just slightly higher than the cost of rebuilding New Orleans and its environs after Hurricane Katrina.</w:t>
      </w:r>
      <w:r w:rsidRPr="0090533D">
        <w:rPr>
          <w:rFonts w:cs="Times New Roman"/>
          <w:sz w:val="12"/>
        </w:rPr>
        <w:t>¶</w:t>
      </w:r>
      <w:r w:rsidRPr="0090533D">
        <w:rPr>
          <w:rFonts w:cs="Times New Roman"/>
        </w:rPr>
        <w:t xml:space="preserve"> </w:t>
      </w:r>
    </w:p>
    <w:p w14:paraId="1C41539B" w14:textId="77777777" w:rsidR="00886AA4" w:rsidRPr="0090533D" w:rsidRDefault="00886AA4" w:rsidP="00886AA4">
      <w:pPr>
        <w:rPr>
          <w:rFonts w:cs="Times New Roman"/>
        </w:rPr>
      </w:pPr>
    </w:p>
    <w:p w14:paraId="113132D5" w14:textId="77777777" w:rsidR="00886AA4" w:rsidRPr="0090533D" w:rsidRDefault="00886AA4" w:rsidP="00886AA4">
      <w:pPr>
        <w:pStyle w:val="Heading4"/>
        <w:rPr>
          <w:rFonts w:cs="Times New Roman"/>
        </w:rPr>
      </w:pPr>
      <w:r w:rsidRPr="0090533D">
        <w:rPr>
          <w:rFonts w:cs="Times New Roman"/>
        </w:rPr>
        <w:t>The US is missing oil opportunities in Cuba</w:t>
      </w:r>
    </w:p>
    <w:p w14:paraId="2777E0D5" w14:textId="77777777" w:rsidR="00886AA4" w:rsidRPr="0090533D" w:rsidRDefault="00844609" w:rsidP="00886AA4">
      <w:pPr>
        <w:rPr>
          <w:rFonts w:cs="Times New Roman"/>
        </w:rPr>
      </w:pPr>
      <w:hyperlink r:id="rId14" w:history="1">
        <w:r w:rsidR="00886AA4" w:rsidRPr="0090533D">
          <w:rPr>
            <w:rStyle w:val="StyleStyleBold12pt"/>
            <w:rFonts w:cs="Times New Roman"/>
          </w:rPr>
          <w:t xml:space="preserve">Christopher </w:t>
        </w:r>
        <w:proofErr w:type="spellStart"/>
        <w:r w:rsidR="00886AA4" w:rsidRPr="0090533D">
          <w:rPr>
            <w:rStyle w:val="StyleStyleBold12pt"/>
            <w:rFonts w:cs="Times New Roman"/>
          </w:rPr>
          <w:t>Helman</w:t>
        </w:r>
        <w:proofErr w:type="spellEnd"/>
      </w:hyperlink>
      <w:r w:rsidR="00886AA4" w:rsidRPr="0090533D">
        <w:rPr>
          <w:rStyle w:val="StyleStyleBold12pt"/>
          <w:rFonts w:cs="Times New Roman"/>
        </w:rPr>
        <w:t xml:space="preserve"> 2011 </w:t>
      </w:r>
      <w:r w:rsidR="00886AA4" w:rsidRPr="0090533D">
        <w:rPr>
          <w:rFonts w:cs="Times New Roman"/>
        </w:rPr>
        <w:t xml:space="preserve">Forbes Staff </w:t>
      </w:r>
    </w:p>
    <w:p w14:paraId="3CF921D9" w14:textId="77777777" w:rsidR="00886AA4" w:rsidRPr="0090533D" w:rsidRDefault="00886AA4" w:rsidP="00886AA4">
      <w:pPr>
        <w:rPr>
          <w:rFonts w:cs="Times New Roman"/>
          <w:sz w:val="12"/>
        </w:rPr>
      </w:pPr>
      <w:r w:rsidRPr="0090533D">
        <w:rPr>
          <w:rFonts w:cs="Times New Roman"/>
        </w:rPr>
        <w:t>(U.S. Should Drop Cuba Embargo For Oil Exploration 12/12/2011</w:t>
      </w:r>
      <w:proofErr w:type="gramStart"/>
      <w:r w:rsidRPr="0090533D">
        <w:rPr>
          <w:rFonts w:cs="Times New Roman"/>
          <w:sz w:val="12"/>
        </w:rPr>
        <w:t xml:space="preserve">¶  </w:t>
      </w:r>
      <w:r w:rsidRPr="0090533D">
        <w:rPr>
          <w:rFonts w:cs="Times New Roman"/>
        </w:rPr>
        <w:t>(</w:t>
      </w:r>
      <w:proofErr w:type="gramEnd"/>
      <w:r w:rsidRPr="0090533D">
        <w:rPr>
          <w:rFonts w:cs="Times New Roman"/>
        </w:rPr>
        <w:t>http://www.forbes.com/sites/christopherhelman/2011/12/12/u-s-should-drop-cuba-embargo-for-oil-exploration/)]</w:t>
      </w:r>
    </w:p>
    <w:p w14:paraId="3C944CD6" w14:textId="77777777" w:rsidR="00886AA4" w:rsidRPr="0090533D" w:rsidRDefault="00886AA4" w:rsidP="00886AA4">
      <w:pPr>
        <w:rPr>
          <w:rFonts w:cs="Times New Roman"/>
        </w:rPr>
      </w:pPr>
    </w:p>
    <w:p w14:paraId="205480C4" w14:textId="77777777" w:rsidR="00886AA4" w:rsidRPr="0090533D" w:rsidRDefault="00886AA4" w:rsidP="00886AA4">
      <w:pPr>
        <w:rPr>
          <w:rStyle w:val="StyleBoldUnderline"/>
          <w:rFonts w:cs="Times New Roman"/>
        </w:rPr>
      </w:pPr>
      <w:r w:rsidRPr="0090533D">
        <w:rPr>
          <w:rStyle w:val="StyleBoldUnderline"/>
          <w:rFonts w:cs="Times New Roman"/>
        </w:rPr>
        <w:lastRenderedPageBreak/>
        <w:t xml:space="preserve">In a few months </w:t>
      </w:r>
      <w:r w:rsidRPr="0090533D">
        <w:rPr>
          <w:rFonts w:cs="Times New Roman"/>
        </w:rPr>
        <w:t xml:space="preserve">Spanish oil </w:t>
      </w:r>
      <w:r w:rsidRPr="0090533D">
        <w:rPr>
          <w:rStyle w:val="StyleBoldUnderline"/>
          <w:rFonts w:cs="Times New Roman"/>
        </w:rPr>
        <w:t xml:space="preserve">company </w:t>
      </w:r>
      <w:proofErr w:type="spellStart"/>
      <w:r w:rsidRPr="0090533D">
        <w:rPr>
          <w:rStyle w:val="StyleBoldUnderline"/>
          <w:rFonts w:cs="Times New Roman"/>
        </w:rPr>
        <w:t>Repsol</w:t>
      </w:r>
      <w:proofErr w:type="spellEnd"/>
      <w:r w:rsidRPr="0090533D">
        <w:rPr>
          <w:rStyle w:val="StyleBoldUnderline"/>
          <w:rFonts w:cs="Times New Roman"/>
        </w:rPr>
        <w:t xml:space="preserve"> will start drilling for oil off the coast of Cuba</w:t>
      </w:r>
      <w:r w:rsidRPr="0090533D">
        <w:rPr>
          <w:rFonts w:cs="Times New Roman"/>
        </w:rPr>
        <w:t xml:space="preserve">, in a spot just 70 miles south of Key West. Soon </w:t>
      </w:r>
      <w:proofErr w:type="spellStart"/>
      <w:r w:rsidRPr="0090533D">
        <w:rPr>
          <w:rFonts w:cs="Times New Roman"/>
        </w:rPr>
        <w:t>Repsol</w:t>
      </w:r>
      <w:proofErr w:type="spellEnd"/>
      <w:r w:rsidRPr="0090533D">
        <w:rPr>
          <w:rFonts w:cs="Times New Roman"/>
        </w:rPr>
        <w:t>–and its JV partners Norway’s </w:t>
      </w:r>
      <w:hyperlink r:id="rId15" w:history="1">
        <w:r w:rsidRPr="0090533D">
          <w:rPr>
            <w:rFonts w:cs="Times New Roman"/>
          </w:rPr>
          <w:t>Statoil</w:t>
        </w:r>
      </w:hyperlink>
      <w:r w:rsidRPr="0090533D">
        <w:rPr>
          <w:rFonts w:cs="Times New Roman"/>
        </w:rPr>
        <w:t xml:space="preserve"> and India’s ONGC–will </w:t>
      </w:r>
      <w:proofErr w:type="gramStart"/>
      <w:r w:rsidRPr="0090533D">
        <w:rPr>
          <w:rFonts w:cs="Times New Roman"/>
        </w:rPr>
        <w:t>be</w:t>
      </w:r>
      <w:proofErr w:type="gramEnd"/>
      <w:r w:rsidRPr="0090533D">
        <w:rPr>
          <w:rFonts w:cs="Times New Roman"/>
        </w:rPr>
        <w:t xml:space="preserve"> joined by rigs from </w:t>
      </w:r>
      <w:proofErr w:type="spellStart"/>
      <w:r w:rsidRPr="0090533D">
        <w:rPr>
          <w:rFonts w:cs="Times New Roman"/>
        </w:rPr>
        <w:t>PetroVietnam</w:t>
      </w:r>
      <w:proofErr w:type="spellEnd"/>
      <w:r w:rsidRPr="0090533D">
        <w:rPr>
          <w:rFonts w:cs="Times New Roman"/>
        </w:rPr>
        <w:t xml:space="preserve">, Malaysia’s </w:t>
      </w:r>
      <w:proofErr w:type="spellStart"/>
      <w:r w:rsidRPr="0090533D">
        <w:rPr>
          <w:rFonts w:cs="Times New Roman"/>
        </w:rPr>
        <w:t>Petronas</w:t>
      </w:r>
      <w:proofErr w:type="spellEnd"/>
      <w:r w:rsidRPr="0090533D">
        <w:rPr>
          <w:rFonts w:cs="Times New Roman"/>
        </w:rPr>
        <w:t xml:space="preserve"> and Venezuela’s PDVSA</w:t>
      </w:r>
      <w:r w:rsidRPr="0090533D">
        <w:rPr>
          <w:rStyle w:val="StyleBoldUnderline"/>
          <w:rFonts w:cs="Times New Roman"/>
        </w:rPr>
        <w:t>. But you won’t see any U.S. companies there. Inexplicably, the U.S. maintains its economic embargo against the Castro regime.</w:t>
      </w:r>
    </w:p>
    <w:p w14:paraId="64DC9C91" w14:textId="77777777" w:rsidR="00886AA4" w:rsidRPr="0090533D" w:rsidRDefault="00886AA4" w:rsidP="00886AA4">
      <w:pPr>
        <w:rPr>
          <w:rFonts w:cs="Times New Roman"/>
        </w:rPr>
      </w:pPr>
      <w:r w:rsidRPr="0090533D">
        <w:rPr>
          <w:rStyle w:val="StyleBoldUnderline"/>
          <w:rFonts w:cs="Times New Roman"/>
        </w:rPr>
        <w:t>This wrong-headed policy represents a dangerous threat to the environment and a huge missed opportunity to the U.S. oil industry. The U.S. embargo will do nothing to prevent oil drilling from taking place in Cuban waters</w:t>
      </w:r>
      <w:r w:rsidRPr="0090533D">
        <w:rPr>
          <w:rFonts w:cs="Times New Roman"/>
        </w:rPr>
        <w:t>. But it will prevent that work from being done by the most experienced companies with the highest-quality equipment. Norway’s Statoil is a proven operator with a long history in the North Sea and the Gulf. The rest of those companies are just getting started offshore.</w:t>
      </w:r>
    </w:p>
    <w:p w14:paraId="7E6F5DCF" w14:textId="77777777" w:rsidR="00886AA4" w:rsidRPr="0090533D" w:rsidRDefault="00886AA4" w:rsidP="00886AA4">
      <w:pPr>
        <w:rPr>
          <w:rFonts w:cs="Times New Roman"/>
        </w:rPr>
      </w:pPr>
    </w:p>
    <w:p w14:paraId="116EC710" w14:textId="77777777" w:rsidR="00886AA4" w:rsidRPr="0090533D" w:rsidRDefault="00886AA4" w:rsidP="00886AA4">
      <w:pPr>
        <w:rPr>
          <w:rFonts w:cs="Times New Roman"/>
        </w:rPr>
      </w:pPr>
    </w:p>
    <w:p w14:paraId="61D763D6" w14:textId="77777777" w:rsidR="00886AA4" w:rsidRPr="0090533D" w:rsidRDefault="00886AA4" w:rsidP="00886AA4">
      <w:pPr>
        <w:rPr>
          <w:rStyle w:val="Heading4Char"/>
          <w:rFonts w:cs="Times New Roman"/>
        </w:rPr>
      </w:pPr>
      <w:r w:rsidRPr="0090533D">
        <w:rPr>
          <w:rStyle w:val="Heading4Char"/>
          <w:rFonts w:cs="Times New Roman"/>
        </w:rPr>
        <w:t xml:space="preserve">Embargo prevents oil spill cooperation.  </w:t>
      </w:r>
    </w:p>
    <w:p w14:paraId="1F1DFD55" w14:textId="77777777" w:rsidR="00886AA4" w:rsidRPr="0090533D" w:rsidRDefault="00886AA4" w:rsidP="00886AA4">
      <w:pPr>
        <w:rPr>
          <w:rStyle w:val="Heading4Char"/>
          <w:rFonts w:cs="Times New Roman"/>
        </w:rPr>
      </w:pPr>
      <w:proofErr w:type="spellStart"/>
      <w:r w:rsidRPr="0090533D">
        <w:rPr>
          <w:rStyle w:val="Heading4Char"/>
          <w:rFonts w:cs="Times New Roman"/>
        </w:rPr>
        <w:t>LaGesse</w:t>
      </w:r>
      <w:proofErr w:type="spellEnd"/>
      <w:r w:rsidRPr="0090533D">
        <w:rPr>
          <w:rStyle w:val="Heading4Char"/>
          <w:rFonts w:cs="Times New Roman"/>
        </w:rPr>
        <w:t xml:space="preserve"> 2012 </w:t>
      </w:r>
    </w:p>
    <w:p w14:paraId="5C8C71A1" w14:textId="77777777" w:rsidR="00886AA4" w:rsidRPr="0090533D" w:rsidRDefault="00886AA4" w:rsidP="00886AA4">
      <w:pPr>
        <w:rPr>
          <w:rFonts w:cs="Times New Roman"/>
        </w:rPr>
      </w:pPr>
      <w:r w:rsidRPr="0090533D">
        <w:rPr>
          <w:rFonts w:cs="Times New Roman"/>
        </w:rPr>
        <w:t xml:space="preserve">[David </w:t>
      </w:r>
      <w:proofErr w:type="spellStart"/>
      <w:r w:rsidRPr="0090533D">
        <w:rPr>
          <w:rFonts w:cs="Times New Roman"/>
        </w:rPr>
        <w:t>LaGesse</w:t>
      </w:r>
      <w:proofErr w:type="spellEnd"/>
      <w:r w:rsidRPr="0090533D">
        <w:rPr>
          <w:rFonts w:cs="Times New Roman"/>
        </w:rPr>
        <w:t xml:space="preserve"> Journalist for national geographic For </w:t>
      </w:r>
      <w:hyperlink r:id="rId16" w:history="1">
        <w:r w:rsidRPr="0090533D">
          <w:rPr>
            <w:rFonts w:cs="Times New Roman"/>
          </w:rPr>
          <w:t>National Geographic News</w:t>
        </w:r>
      </w:hyperlink>
      <w:r w:rsidRPr="0090533D">
        <w:rPr>
          <w:rFonts w:cs="Times New Roman"/>
        </w:rPr>
        <w:t xml:space="preserve"> Published November 19, 2012 Cuba's Oil Quest to Continue, Despite </w:t>
      </w:r>
      <w:proofErr w:type="spellStart"/>
      <w:r w:rsidRPr="0090533D">
        <w:rPr>
          <w:rFonts w:cs="Times New Roman"/>
        </w:rPr>
        <w:t>Deepwater</w:t>
      </w:r>
      <w:proofErr w:type="spellEnd"/>
      <w:r w:rsidRPr="0090533D">
        <w:rPr>
          <w:rFonts w:cs="Times New Roman"/>
        </w:rPr>
        <w:t xml:space="preserve"> Disappointment (http://news.nationalgeographic.com/news/energy/2012/11/121119-cuba-oil-quest/)]</w:t>
      </w:r>
    </w:p>
    <w:p w14:paraId="12F01FD5" w14:textId="77777777" w:rsidR="00886AA4" w:rsidRPr="0090533D" w:rsidRDefault="00886AA4" w:rsidP="00886AA4">
      <w:pPr>
        <w:shd w:val="clear" w:color="auto" w:fill="FFFFFF"/>
        <w:rPr>
          <w:rFonts w:eastAsia="Times New Roman" w:cs="Times New Roman"/>
          <w:sz w:val="18"/>
          <w:szCs w:val="18"/>
        </w:rPr>
      </w:pPr>
    </w:p>
    <w:p w14:paraId="2101E8E6" w14:textId="77777777" w:rsidR="00886AA4" w:rsidRPr="0090533D" w:rsidRDefault="00886AA4" w:rsidP="00886AA4">
      <w:pPr>
        <w:rPr>
          <w:rFonts w:cs="Times New Roman"/>
        </w:rPr>
      </w:pPr>
      <w:r w:rsidRPr="0090533D">
        <w:rPr>
          <w:rStyle w:val="StyleBoldUnderline"/>
          <w:rFonts w:cs="Times New Roman"/>
        </w:rPr>
        <w:t>But an energy-poor Cuba also has its risks. One</w:t>
      </w:r>
      <w:r w:rsidRPr="0090533D">
        <w:rPr>
          <w:rFonts w:cs="Times New Roman"/>
        </w:rPr>
        <w:t xml:space="preserve"> of the chief concerns </w:t>
      </w:r>
      <w:r w:rsidRPr="0090533D">
        <w:rPr>
          <w:rStyle w:val="StyleBoldUnderline"/>
          <w:rFonts w:cs="Times New Roman"/>
        </w:rPr>
        <w:t>has been over the danger of an accident as Cuba pursues its search for oil</w:t>
      </w:r>
      <w:r w:rsidRPr="0090533D">
        <w:rPr>
          <w:rFonts w:cs="Times New Roman"/>
        </w:rPr>
        <w:t xml:space="preserve">, so close to Florida's coastline, at times in the brisk currents of the straits, and </w:t>
      </w:r>
      <w:r w:rsidRPr="0090533D">
        <w:rPr>
          <w:rStyle w:val="StyleBoldUnderline"/>
          <w:rFonts w:cs="Times New Roman"/>
        </w:rPr>
        <w:t>without U.S. industry expertise on safety</w:t>
      </w:r>
      <w:r w:rsidRPr="0090533D">
        <w:rPr>
          <w:rFonts w:cs="Times New Roman"/>
        </w:rPr>
        <w:t xml:space="preserve">. The worries led to a remarkable series of meetings among environmentalists, Cuban officials, and even U.S government officials over several years. Conferences organized by groups like the </w:t>
      </w:r>
      <w:proofErr w:type="spellStart"/>
      <w:r w:rsidRPr="0090533D">
        <w:rPr>
          <w:rFonts w:cs="Times New Roman"/>
        </w:rPr>
        <w:t>nonprofit</w:t>
      </w:r>
      <w:hyperlink r:id="rId17" w:history="1">
        <w:r w:rsidRPr="0090533D">
          <w:rPr>
            <w:rFonts w:cs="Times New Roman"/>
          </w:rPr>
          <w:t>Environmental</w:t>
        </w:r>
        <w:proofErr w:type="spellEnd"/>
        <w:r w:rsidRPr="0090533D">
          <w:rPr>
            <w:rFonts w:cs="Times New Roman"/>
          </w:rPr>
          <w:t xml:space="preserve"> Defense Fund</w:t>
        </w:r>
      </w:hyperlink>
      <w:r w:rsidRPr="0090533D">
        <w:rPr>
          <w:rFonts w:cs="Times New Roman"/>
        </w:rPr>
        <w:t> (EDF) and its counterparts in Cuba have taken place in the Bahamas, Mexico City, and elsewhere. The meetings included other countries in the region to diminish political backlash, though observers say the primary goal was to bring together U.S. and Cuban officials.</w:t>
      </w:r>
    </w:p>
    <w:p w14:paraId="61509412" w14:textId="77777777" w:rsidR="00886AA4" w:rsidRPr="0090533D" w:rsidRDefault="00886AA4" w:rsidP="00886AA4">
      <w:pPr>
        <w:rPr>
          <w:rFonts w:cs="Times New Roman"/>
        </w:rPr>
      </w:pPr>
      <w:r w:rsidRPr="0090533D">
        <w:rPr>
          <w:rStyle w:val="StyleBoldUnderline"/>
          <w:rFonts w:cs="Times New Roman"/>
        </w:rPr>
        <w:t xml:space="preserve">EDF led a delegation last year to Cuba, where it has worked for more than a decade with Cuban scientists on shared environmental concerns. </w:t>
      </w:r>
      <w:r w:rsidRPr="0090533D">
        <w:rPr>
          <w:rFonts w:cs="Times New Roman"/>
        </w:rPr>
        <w:t>The visitors included former U.S. Environmental Protection Agency administrator William Reilly, who co-chaired the </w:t>
      </w:r>
      <w:hyperlink r:id="rId18" w:history="1">
        <w:r w:rsidRPr="0090533D">
          <w:rPr>
            <w:rFonts w:cs="Times New Roman"/>
          </w:rPr>
          <w:t>national commission</w:t>
        </w:r>
      </w:hyperlink>
      <w:r w:rsidRPr="0090533D">
        <w:rPr>
          <w:rFonts w:cs="Times New Roman"/>
        </w:rPr>
        <w:t xml:space="preserve"> that investigated BP's 2010 </w:t>
      </w:r>
      <w:proofErr w:type="spellStart"/>
      <w:r w:rsidRPr="0090533D">
        <w:rPr>
          <w:rFonts w:cs="Times New Roman"/>
        </w:rPr>
        <w:t>Deepwater</w:t>
      </w:r>
      <w:proofErr w:type="spellEnd"/>
      <w:r w:rsidRPr="0090533D">
        <w:rPr>
          <w:rFonts w:cs="Times New Roman"/>
        </w:rPr>
        <w:t xml:space="preserve"> Horizon disaster and spill of nearly 5 million barrels of crude into the Gulf of Mexico. (Related Quiz: "</w:t>
      </w:r>
      <w:hyperlink r:id="rId19" w:history="1">
        <w:r w:rsidRPr="0090533D">
          <w:rPr>
            <w:rFonts w:cs="Times New Roman"/>
          </w:rPr>
          <w:t>How Much Do You Know About the Gulf Oil Spill?</w:t>
        </w:r>
      </w:hyperlink>
      <w:r w:rsidRPr="0090533D">
        <w:rPr>
          <w:rFonts w:cs="Times New Roman"/>
        </w:rPr>
        <w:t>") They discussed Cuba's exploration plans and shared information on the risks.</w:t>
      </w:r>
    </w:p>
    <w:p w14:paraId="6B4D728B" w14:textId="77777777" w:rsidR="00886AA4" w:rsidRPr="0090533D" w:rsidRDefault="00886AA4" w:rsidP="00886AA4">
      <w:pPr>
        <w:rPr>
          <w:rFonts w:cs="Times New Roman"/>
          <w:b/>
          <w:u w:val="single"/>
        </w:rPr>
      </w:pPr>
      <w:r w:rsidRPr="0090533D">
        <w:rPr>
          <w:rStyle w:val="StyleBoldUnderline"/>
          <w:rFonts w:cs="Times New Roman"/>
        </w:rPr>
        <w:t>"We've found world-class science in all our interactions with the Cubans</w:t>
      </w:r>
      <w:r w:rsidRPr="0090533D">
        <w:rPr>
          <w:rFonts w:cs="Times New Roman"/>
        </w:rPr>
        <w:t xml:space="preserve">," said Douglas </w:t>
      </w:r>
      <w:r w:rsidRPr="0090533D">
        <w:rPr>
          <w:rStyle w:val="StyleBoldUnderline"/>
          <w:rFonts w:cs="Times New Roman"/>
        </w:rPr>
        <w:t>Rader, </w:t>
      </w:r>
      <w:hyperlink r:id="rId20" w:history="1">
        <w:r w:rsidRPr="0090533D">
          <w:rPr>
            <w:rStyle w:val="StyleBoldUnderline"/>
            <w:rFonts w:cs="Times New Roman"/>
          </w:rPr>
          <w:t>EDF's chief oceans scientist</w:t>
        </w:r>
      </w:hyperlink>
      <w:r w:rsidRPr="0090533D">
        <w:rPr>
          <w:rStyle w:val="StyleBoldUnderline"/>
          <w:rFonts w:cs="Times New Roman"/>
        </w:rPr>
        <w:t>. He said, however, that the embargo has left Cubans with insufficient resources and inexperience with high-tech gear.</w:t>
      </w:r>
      <w:r w:rsidRPr="0090533D">
        <w:rPr>
          <w:rFonts w:cs="Times New Roman"/>
          <w:b/>
          <w:u w:val="single"/>
        </w:rPr>
        <w:t xml:space="preserve"> </w:t>
      </w:r>
      <w:r w:rsidRPr="0090533D">
        <w:rPr>
          <w:rStyle w:val="StyleBoldUnderline"/>
          <w:rFonts w:cs="Times New Roman"/>
        </w:rPr>
        <w:t>Although the United States and Cuba have no formal diplomatic relations</w:t>
      </w:r>
      <w:r w:rsidRPr="0090533D">
        <w:rPr>
          <w:rFonts w:cs="Times New Roman"/>
        </w:rPr>
        <w:t xml:space="preserve">, sources say </w:t>
      </w:r>
      <w:r w:rsidRPr="0090533D">
        <w:rPr>
          <w:rStyle w:val="StyleBoldUnderline"/>
          <w:rFonts w:cs="Times New Roman"/>
        </w:rPr>
        <w:t>government officials have made low-profile efforts to prepare for a potential problem. But the two nations still lack an agreement on how to manage response to a drilling disaster</w:t>
      </w:r>
      <w:r w:rsidRPr="0090533D">
        <w:rPr>
          <w:rFonts w:cs="Times New Roman"/>
        </w:rPr>
        <w:t xml:space="preserve">, said Robert Muse, a Washington attorney and </w:t>
      </w:r>
      <w:hyperlink r:id="rId21" w:history="1">
        <w:r w:rsidRPr="0090533D">
          <w:rPr>
            <w:rFonts w:cs="Times New Roman"/>
          </w:rPr>
          <w:t>expert on licensing</w:t>
        </w:r>
      </w:hyperlink>
      <w:r w:rsidRPr="0090533D">
        <w:rPr>
          <w:rFonts w:cs="Times New Roman"/>
        </w:rPr>
        <w:t xml:space="preserve"> under the embargo. That lessens the chance of a coordinated response of the sort that was crucial to containing damage from the </w:t>
      </w:r>
      <w:proofErr w:type="spellStart"/>
      <w:r w:rsidRPr="0090533D">
        <w:rPr>
          <w:rFonts w:cs="Times New Roman"/>
        </w:rPr>
        <w:t>Deepwater</w:t>
      </w:r>
      <w:proofErr w:type="spellEnd"/>
      <w:r w:rsidRPr="0090533D">
        <w:rPr>
          <w:rFonts w:cs="Times New Roman"/>
        </w:rPr>
        <w:t xml:space="preserve"> Horizon spill, he said.</w:t>
      </w:r>
    </w:p>
    <w:p w14:paraId="15302FF1" w14:textId="77777777" w:rsidR="00886AA4" w:rsidRPr="0090533D" w:rsidRDefault="00886AA4" w:rsidP="00886AA4">
      <w:pPr>
        <w:rPr>
          <w:rStyle w:val="StyleBoldUnderline"/>
          <w:rFonts w:cs="Times New Roman"/>
        </w:rPr>
      </w:pPr>
      <w:r w:rsidRPr="0090533D">
        <w:rPr>
          <w:rStyle w:val="StyleBoldUnderline"/>
          <w:rFonts w:cs="Times New Roman"/>
        </w:rPr>
        <w:t>"There's a need to get over yesterday's politics,"</w:t>
      </w:r>
      <w:r w:rsidRPr="0090533D">
        <w:rPr>
          <w:rFonts w:cs="Times New Roman"/>
        </w:rPr>
        <w:t xml:space="preserve"> said Rader. "</w:t>
      </w:r>
      <w:r w:rsidRPr="0090533D">
        <w:rPr>
          <w:rStyle w:val="StyleBoldUnderline"/>
          <w:rFonts w:cs="Times New Roman"/>
        </w:rPr>
        <w:t>It's time to make sure we're all in a position to respond to the next event, wherever it is."</w:t>
      </w:r>
    </w:p>
    <w:p w14:paraId="74ABE453" w14:textId="77777777" w:rsidR="00886AA4" w:rsidRPr="0090533D" w:rsidRDefault="00886AA4" w:rsidP="00886AA4">
      <w:pPr>
        <w:rPr>
          <w:rFonts w:cs="Times New Roman"/>
        </w:rPr>
      </w:pPr>
      <w:r w:rsidRPr="0090533D">
        <w:rPr>
          <w:rStyle w:val="StyleBoldUnderline"/>
          <w:rFonts w:cs="Times New Roman"/>
        </w:rPr>
        <w:t>In addition to the environmental risks of Cuba going it alone, there are the political risks</w:t>
      </w:r>
      <w:r w:rsidRPr="0090533D">
        <w:rPr>
          <w:rFonts w:cs="Times New Roman"/>
        </w:rPr>
        <w:t xml:space="preserve">. </w:t>
      </w:r>
      <w:proofErr w:type="spellStart"/>
      <w:r w:rsidRPr="0090533D">
        <w:rPr>
          <w:rFonts w:cs="Times New Roman"/>
        </w:rPr>
        <w:t>Piñon</w:t>
      </w:r>
      <w:proofErr w:type="spellEnd"/>
      <w:r w:rsidRPr="0090533D">
        <w:rPr>
          <w:rFonts w:cs="Times New Roman"/>
        </w:rPr>
        <w:t xml:space="preserve">, at the University of Texas, said </w:t>
      </w:r>
      <w:r w:rsidRPr="0090533D">
        <w:rPr>
          <w:rStyle w:val="StyleBoldUnderline"/>
          <w:rFonts w:cs="Times New Roman"/>
        </w:rPr>
        <w:t xml:space="preserve">success in </w:t>
      </w:r>
      <w:proofErr w:type="spellStart"/>
      <w:r w:rsidRPr="0090533D">
        <w:rPr>
          <w:rStyle w:val="StyleBoldUnderline"/>
          <w:rFonts w:cs="Times New Roman"/>
        </w:rPr>
        <w:t>deepwater</w:t>
      </w:r>
      <w:proofErr w:type="spellEnd"/>
      <w:r w:rsidRPr="0090533D">
        <w:rPr>
          <w:rStyle w:val="StyleBoldUnderline"/>
          <w:rFonts w:cs="Times New Roman"/>
        </w:rPr>
        <w:t xml:space="preserve"> could have helped Cuba spring free of Venezuela's influence as the time nears for the Castro brothers to give up power</w:t>
      </w:r>
      <w:r w:rsidRPr="0090533D">
        <w:rPr>
          <w:rFonts w:cs="Times New Roman"/>
        </w:rPr>
        <w:t xml:space="preserve">. </w:t>
      </w:r>
      <w:proofErr w:type="spellStart"/>
      <w:r w:rsidRPr="0090533D">
        <w:rPr>
          <w:rFonts w:cs="Times New Roman"/>
        </w:rPr>
        <w:t>Raúl</w:t>
      </w:r>
      <w:proofErr w:type="spellEnd"/>
      <w:r w:rsidRPr="0090533D">
        <w:rPr>
          <w:rFonts w:cs="Times New Roman"/>
        </w:rPr>
        <w:t xml:space="preserve"> Castro, who took over in 2008 for ailing brother Fidel, now 86, is himself 81 years old. </w:t>
      </w:r>
      <w:r w:rsidRPr="0090533D">
        <w:rPr>
          <w:rStyle w:val="StyleBoldUnderline"/>
          <w:rFonts w:cs="Times New Roman"/>
        </w:rPr>
        <w:t>At a potentially crucial time of transition, the influence of Venezuela's outspoken leftist president Hugo Chávez could thwart moves by Cuba away from its state-dominated economy or toward warmer relations with the United States</w:t>
      </w:r>
      <w:r w:rsidRPr="0090533D">
        <w:rPr>
          <w:rFonts w:cs="Times New Roman"/>
        </w:rPr>
        <w:t xml:space="preserve">, said </w:t>
      </w:r>
      <w:proofErr w:type="spellStart"/>
      <w:r w:rsidRPr="0090533D">
        <w:rPr>
          <w:rFonts w:cs="Times New Roman"/>
        </w:rPr>
        <w:t>Piñon</w:t>
      </w:r>
      <w:proofErr w:type="spellEnd"/>
      <w:r w:rsidRPr="0090533D">
        <w:rPr>
          <w:rFonts w:cs="Times New Roman"/>
        </w:rPr>
        <w:t>.</w:t>
      </w:r>
    </w:p>
    <w:p w14:paraId="016331B4" w14:textId="77777777" w:rsidR="00886AA4" w:rsidRPr="0090533D" w:rsidRDefault="00886AA4" w:rsidP="00886AA4">
      <w:pPr>
        <w:rPr>
          <w:rFonts w:cs="Times New Roman"/>
        </w:rPr>
      </w:pPr>
    </w:p>
    <w:p w14:paraId="55766915" w14:textId="77777777" w:rsidR="00886AA4" w:rsidRPr="0090533D" w:rsidRDefault="00886AA4" w:rsidP="00886AA4">
      <w:pPr>
        <w:pStyle w:val="Heading4"/>
        <w:rPr>
          <w:rFonts w:cs="Times New Roman"/>
        </w:rPr>
      </w:pPr>
      <w:r w:rsidRPr="0090533D">
        <w:rPr>
          <w:rFonts w:cs="Times New Roman"/>
        </w:rPr>
        <w:t xml:space="preserve">The embargo complicates oil spill cleanup </w:t>
      </w:r>
    </w:p>
    <w:p w14:paraId="3AAA284B" w14:textId="77777777" w:rsidR="00886AA4" w:rsidRPr="0090533D" w:rsidRDefault="00886AA4" w:rsidP="00886AA4">
      <w:pPr>
        <w:rPr>
          <w:rStyle w:val="StyleStyleBold12pt"/>
          <w:rFonts w:cs="Times New Roman"/>
        </w:rPr>
      </w:pPr>
      <w:r w:rsidRPr="0090533D">
        <w:rPr>
          <w:rStyle w:val="StyleStyleBold12pt"/>
          <w:rFonts w:cs="Times New Roman"/>
        </w:rPr>
        <w:t>Allen 2012</w:t>
      </w:r>
    </w:p>
    <w:p w14:paraId="2CD88623" w14:textId="77777777" w:rsidR="00886AA4" w:rsidRPr="0090533D" w:rsidRDefault="00886AA4" w:rsidP="00886AA4">
      <w:pPr>
        <w:rPr>
          <w:rFonts w:cs="Times New Roman"/>
        </w:rPr>
      </w:pPr>
      <w:r w:rsidRPr="0090533D">
        <w:rPr>
          <w:rFonts w:cs="Times New Roman"/>
        </w:rPr>
        <w:t xml:space="preserve">[Greg Allen NPR's Miami correspondent U.S. Watches Closely </w:t>
      </w:r>
      <w:proofErr w:type="gramStart"/>
      <w:r w:rsidRPr="0090533D">
        <w:rPr>
          <w:rFonts w:cs="Times New Roman"/>
        </w:rPr>
        <w:t>As Oil Drilling Begins Off</w:t>
      </w:r>
      <w:proofErr w:type="gramEnd"/>
      <w:r w:rsidRPr="0090533D">
        <w:rPr>
          <w:rFonts w:cs="Times New Roman"/>
        </w:rPr>
        <w:t xml:space="preserve"> Cuba February 13, 2012 4:24 PM Embargo Could Complicate Cleanup</w:t>
      </w:r>
    </w:p>
    <w:p w14:paraId="099EABBC" w14:textId="77777777" w:rsidR="00886AA4" w:rsidRPr="0090533D" w:rsidRDefault="00886AA4" w:rsidP="00886AA4">
      <w:pPr>
        <w:rPr>
          <w:rFonts w:cs="Times New Roman"/>
        </w:rPr>
      </w:pPr>
      <w:r w:rsidRPr="0090533D">
        <w:rPr>
          <w:rFonts w:cs="Times New Roman"/>
        </w:rPr>
        <w:t>(</w:t>
      </w:r>
      <w:hyperlink r:id="rId22" w:history="1">
        <w:r w:rsidRPr="0090533D">
          <w:rPr>
            <w:rStyle w:val="Hyperlink"/>
            <w:rFonts w:cs="Times New Roman"/>
          </w:rPr>
          <w:t>http://www.npr.org/2012/02/13/146635957/u-s-watches-closely-as-oil-drilling-begins-off-cuba</w:t>
        </w:r>
      </w:hyperlink>
      <w:r w:rsidRPr="0090533D">
        <w:rPr>
          <w:rFonts w:cs="Times New Roman"/>
        </w:rPr>
        <w:t>)]</w:t>
      </w:r>
    </w:p>
    <w:p w14:paraId="272EF58F" w14:textId="77777777" w:rsidR="00886AA4" w:rsidRPr="0090533D" w:rsidRDefault="00886AA4" w:rsidP="00886AA4">
      <w:pPr>
        <w:rPr>
          <w:rFonts w:cs="Times New Roman"/>
        </w:rPr>
      </w:pPr>
    </w:p>
    <w:p w14:paraId="4F8F3382" w14:textId="77777777" w:rsidR="00886AA4" w:rsidRPr="0090533D" w:rsidRDefault="00886AA4" w:rsidP="00886AA4">
      <w:pPr>
        <w:rPr>
          <w:rStyle w:val="StyleBoldUnderline"/>
          <w:rFonts w:cs="Times New Roman"/>
        </w:rPr>
      </w:pPr>
      <w:r w:rsidRPr="0090533D">
        <w:rPr>
          <w:rStyle w:val="StyleBoldUnderline"/>
          <w:rFonts w:cs="Times New Roman"/>
        </w:rPr>
        <w:t>Complicating matters is the fact that this new well is being drilled in the waters of a country that's under a strict U.S. embargo</w:t>
      </w:r>
      <w:r w:rsidRPr="0090533D">
        <w:rPr>
          <w:rFonts w:cs="Times New Roman"/>
        </w:rPr>
        <w:t>. Unless they apply for and receive special permission from the government</w:t>
      </w:r>
      <w:r w:rsidRPr="0090533D">
        <w:rPr>
          <w:rStyle w:val="StyleBoldUnderline"/>
          <w:rFonts w:cs="Times New Roman"/>
        </w:rPr>
        <w:t>, U.S. companies are banned from doing any work on the well</w:t>
      </w:r>
      <w:r w:rsidRPr="0090533D">
        <w:rPr>
          <w:rFonts w:cs="Times New Roman"/>
        </w:rPr>
        <w:t xml:space="preserve"> — </w:t>
      </w:r>
      <w:r w:rsidRPr="0090533D">
        <w:rPr>
          <w:rStyle w:val="StyleBoldUnderline"/>
          <w:rFonts w:cs="Times New Roman"/>
        </w:rPr>
        <w:t>even if there's a spill.</w:t>
      </w:r>
      <w:r w:rsidRPr="0090533D">
        <w:rPr>
          <w:rStyle w:val="StyleBoldUnderline"/>
          <w:rFonts w:cs="Times New Roman"/>
          <w:sz w:val="12"/>
        </w:rPr>
        <w:t xml:space="preserve">¶ </w:t>
      </w:r>
      <w:r w:rsidRPr="0090533D">
        <w:rPr>
          <w:rFonts w:cs="Times New Roman"/>
        </w:rPr>
        <w:t xml:space="preserve">Jorge </w:t>
      </w:r>
      <w:proofErr w:type="spellStart"/>
      <w:r w:rsidRPr="0090533D">
        <w:rPr>
          <w:rFonts w:cs="Times New Roman"/>
        </w:rPr>
        <w:t>Pinon</w:t>
      </w:r>
      <w:proofErr w:type="spellEnd"/>
      <w:r w:rsidRPr="0090533D">
        <w:rPr>
          <w:rFonts w:cs="Times New Roman"/>
        </w:rPr>
        <w:t xml:space="preserve">, a former oil company executive and now a research fellow at the University of Texas, says </w:t>
      </w:r>
      <w:r w:rsidRPr="0090533D">
        <w:rPr>
          <w:rStyle w:val="StyleBoldUnderline"/>
          <w:rFonts w:cs="Times New Roman"/>
        </w:rPr>
        <w:t>if there's a blowout, the U.S. president is sure to immediately lift the embargo for companies that respond.</w:t>
      </w:r>
      <w:r w:rsidRPr="0090533D">
        <w:rPr>
          <w:rStyle w:val="StyleBoldUnderline"/>
          <w:rFonts w:cs="Times New Roman"/>
          <w:sz w:val="12"/>
        </w:rPr>
        <w:t>¶</w:t>
      </w:r>
      <w:r w:rsidRPr="0090533D">
        <w:rPr>
          <w:rFonts w:cs="Times New Roman"/>
          <w:sz w:val="12"/>
        </w:rPr>
        <w:t xml:space="preserve"> </w:t>
      </w:r>
      <w:proofErr w:type="spellStart"/>
      <w:r w:rsidRPr="0090533D">
        <w:rPr>
          <w:rFonts w:cs="Times New Roman"/>
        </w:rPr>
        <w:t>Pinon</w:t>
      </w:r>
      <w:proofErr w:type="spellEnd"/>
      <w:r w:rsidRPr="0090533D">
        <w:rPr>
          <w:rFonts w:cs="Times New Roman"/>
        </w:rPr>
        <w:t xml:space="preserve"> also says the Spanish company doing the drilling, </w:t>
      </w:r>
      <w:proofErr w:type="spellStart"/>
      <w:r w:rsidRPr="0090533D">
        <w:rPr>
          <w:rFonts w:cs="Times New Roman"/>
        </w:rPr>
        <w:t>Repsol</w:t>
      </w:r>
      <w:proofErr w:type="spellEnd"/>
      <w:r w:rsidRPr="0090533D">
        <w:rPr>
          <w:rFonts w:cs="Times New Roman"/>
        </w:rPr>
        <w:t xml:space="preserve">, has a lot of experience with deep-water drilling in the Gulf. And, he says, the company has upgraded its procedures to incorporate lessons learned in the 2010 </w:t>
      </w:r>
      <w:proofErr w:type="spellStart"/>
      <w:r w:rsidRPr="0090533D">
        <w:rPr>
          <w:rFonts w:cs="Times New Roman"/>
        </w:rPr>
        <w:t>Deepwater</w:t>
      </w:r>
      <w:proofErr w:type="spellEnd"/>
      <w:r w:rsidRPr="0090533D">
        <w:rPr>
          <w:rFonts w:cs="Times New Roman"/>
        </w:rPr>
        <w:t xml:space="preserve"> Horizon spill.</w:t>
      </w:r>
      <w:r w:rsidRPr="0090533D">
        <w:rPr>
          <w:rFonts w:cs="Times New Roman"/>
          <w:sz w:val="12"/>
        </w:rPr>
        <w:t xml:space="preserve">¶ </w:t>
      </w:r>
      <w:r w:rsidRPr="0090533D">
        <w:rPr>
          <w:rFonts w:cs="Times New Roman"/>
        </w:rPr>
        <w:t xml:space="preserve">But </w:t>
      </w:r>
      <w:proofErr w:type="spellStart"/>
      <w:r w:rsidRPr="0090533D">
        <w:rPr>
          <w:rFonts w:cs="Times New Roman"/>
        </w:rPr>
        <w:t>Pinon</w:t>
      </w:r>
      <w:proofErr w:type="spellEnd"/>
      <w:r w:rsidRPr="0090533D">
        <w:rPr>
          <w:rFonts w:cs="Times New Roman"/>
        </w:rPr>
        <w:t xml:space="preserve"> sees another problem. </w:t>
      </w:r>
      <w:r w:rsidRPr="0090533D">
        <w:rPr>
          <w:rStyle w:val="StyleBoldUnderline"/>
          <w:rFonts w:cs="Times New Roman"/>
        </w:rPr>
        <w:t xml:space="preserve">Because of the 50-year-old embargo, the U.S. and Cuban governments have almost no contact. "There is no agreement of cooperation of who's going to do what during an incident like this," </w:t>
      </w:r>
      <w:r w:rsidRPr="0090533D">
        <w:rPr>
          <w:rFonts w:cs="Times New Roman"/>
        </w:rPr>
        <w:t>he says.</w:t>
      </w:r>
      <w:r w:rsidRPr="0090533D">
        <w:rPr>
          <w:rStyle w:val="StyleBoldUnderline"/>
          <w:rFonts w:cs="Times New Roman"/>
          <w:sz w:val="12"/>
        </w:rPr>
        <w:t>¶</w:t>
      </w:r>
      <w:r w:rsidRPr="0090533D">
        <w:rPr>
          <w:rFonts w:cs="Times New Roman"/>
          <w:sz w:val="12"/>
        </w:rPr>
        <w:t xml:space="preserve"> </w:t>
      </w:r>
      <w:r w:rsidRPr="0090533D">
        <w:rPr>
          <w:rFonts w:cs="Times New Roman"/>
        </w:rPr>
        <w:t xml:space="preserve">After the </w:t>
      </w:r>
      <w:proofErr w:type="spellStart"/>
      <w:r w:rsidRPr="0090533D">
        <w:rPr>
          <w:rFonts w:cs="Times New Roman"/>
        </w:rPr>
        <w:t>Deepwater</w:t>
      </w:r>
      <w:proofErr w:type="spellEnd"/>
      <w:r w:rsidRPr="0090533D">
        <w:rPr>
          <w:rFonts w:cs="Times New Roman"/>
        </w:rPr>
        <w:t xml:space="preserve"> Horizon blowout, </w:t>
      </w:r>
      <w:proofErr w:type="spellStart"/>
      <w:r w:rsidRPr="0090533D">
        <w:rPr>
          <w:rFonts w:cs="Times New Roman"/>
        </w:rPr>
        <w:t>Pinon</w:t>
      </w:r>
      <w:proofErr w:type="spellEnd"/>
      <w:r w:rsidRPr="0090533D">
        <w:rPr>
          <w:rFonts w:cs="Times New Roman"/>
        </w:rPr>
        <w:t xml:space="preserve"> notes Coast Guard Adm. Thad Allen was put in charge of the cleanup — coordinating industry and government efforts.</w:t>
      </w:r>
      <w:r w:rsidRPr="0090533D">
        <w:rPr>
          <w:rFonts w:cs="Times New Roman"/>
          <w:sz w:val="12"/>
        </w:rPr>
        <w:t xml:space="preserve">¶ </w:t>
      </w:r>
      <w:r w:rsidRPr="0090533D">
        <w:rPr>
          <w:rFonts w:cs="Times New Roman"/>
        </w:rPr>
        <w:t xml:space="preserve">"That's not going to be the case here," </w:t>
      </w:r>
      <w:proofErr w:type="spellStart"/>
      <w:r w:rsidRPr="0090533D">
        <w:rPr>
          <w:rFonts w:cs="Times New Roman"/>
        </w:rPr>
        <w:t>Pinon</w:t>
      </w:r>
      <w:proofErr w:type="spellEnd"/>
      <w:r w:rsidRPr="0090533D">
        <w:rPr>
          <w:rFonts w:cs="Times New Roman"/>
        </w:rPr>
        <w:t xml:space="preserve"> says. </w:t>
      </w:r>
      <w:r w:rsidRPr="0090533D">
        <w:rPr>
          <w:rStyle w:val="StyleBoldUnderline"/>
          <w:rFonts w:cs="Times New Roman"/>
        </w:rPr>
        <w:t xml:space="preserve">"And here particularly, it's between two countries that have not spoken to each other in 50 years." </w:t>
      </w:r>
    </w:p>
    <w:p w14:paraId="43B7E3C9" w14:textId="77777777" w:rsidR="00886AA4" w:rsidRPr="0090533D" w:rsidRDefault="00886AA4" w:rsidP="00886AA4">
      <w:pPr>
        <w:rPr>
          <w:rFonts w:cs="Times New Roman"/>
        </w:rPr>
      </w:pPr>
    </w:p>
    <w:p w14:paraId="17930154" w14:textId="6BAF6160" w:rsidR="00BD323E" w:rsidRPr="0090533D" w:rsidRDefault="00BD323E" w:rsidP="00BD323E">
      <w:pPr>
        <w:pStyle w:val="Heading3"/>
        <w:rPr>
          <w:rFonts w:cs="Times New Roman"/>
        </w:rPr>
      </w:pPr>
      <w:r w:rsidRPr="0090533D">
        <w:rPr>
          <w:rFonts w:cs="Times New Roman"/>
        </w:rPr>
        <w:lastRenderedPageBreak/>
        <w:t>Embargo Deters Investment</w:t>
      </w:r>
    </w:p>
    <w:p w14:paraId="1E2C3C65" w14:textId="4B393B43" w:rsidR="00BD323E" w:rsidRPr="0090533D" w:rsidRDefault="00BD323E" w:rsidP="00BD323E">
      <w:pPr>
        <w:pStyle w:val="Heading4"/>
        <w:rPr>
          <w:rFonts w:cs="Times New Roman"/>
        </w:rPr>
      </w:pPr>
      <w:r w:rsidRPr="0090533D">
        <w:rPr>
          <w:rFonts w:cs="Times New Roman"/>
        </w:rPr>
        <w:t>Embargo deters international investment in Cuban oil</w:t>
      </w:r>
    </w:p>
    <w:p w14:paraId="6DA34D42" w14:textId="77777777" w:rsidR="00BD323E" w:rsidRPr="0090533D" w:rsidRDefault="00BD323E" w:rsidP="00BD323E">
      <w:pPr>
        <w:rPr>
          <w:rFonts w:cs="Times New Roman"/>
        </w:rPr>
      </w:pPr>
    </w:p>
    <w:p w14:paraId="45B9EB5A" w14:textId="77777777" w:rsidR="00BD323E" w:rsidRPr="0090533D" w:rsidRDefault="00BD323E" w:rsidP="00BD323E">
      <w:pPr>
        <w:rPr>
          <w:rFonts w:cs="Times New Roman"/>
        </w:rPr>
      </w:pPr>
      <w:r w:rsidRPr="0090533D">
        <w:rPr>
          <w:rStyle w:val="StyleStyleBold12pt"/>
          <w:rFonts w:cs="Times New Roman"/>
        </w:rPr>
        <w:t>Krauss 11/10/12</w:t>
      </w:r>
      <w:r w:rsidRPr="0090533D">
        <w:rPr>
          <w:rFonts w:cs="Times New Roman"/>
        </w:rPr>
        <w:t xml:space="preserve"> (Clifford- </w:t>
      </w:r>
      <w:proofErr w:type="spellStart"/>
      <w:r w:rsidRPr="0090533D">
        <w:rPr>
          <w:rFonts w:cs="Times New Roman"/>
        </w:rPr>
        <w:t>Authour</w:t>
      </w:r>
      <w:proofErr w:type="spellEnd"/>
      <w:r w:rsidRPr="0090533D">
        <w:rPr>
          <w:rFonts w:cs="Times New Roman"/>
        </w:rPr>
        <w:t xml:space="preserve"> for the New York Times, “Cuba’s Prospects for an Oil-Fueled Economic Jolt Falter </w:t>
      </w:r>
      <w:proofErr w:type="gramStart"/>
      <w:r w:rsidRPr="0090533D">
        <w:rPr>
          <w:rFonts w:cs="Times New Roman"/>
        </w:rPr>
        <w:t>With</w:t>
      </w:r>
      <w:proofErr w:type="gramEnd"/>
      <w:r w:rsidRPr="0090533D">
        <w:rPr>
          <w:rFonts w:cs="Times New Roman"/>
        </w:rPr>
        <w:t xml:space="preserve"> Departure of Rig”, http://www.nytimes.com/2012/11/10/world/americas/rigs-departure-to-hamper-cubas-oil-prospects.html?_r=0)</w:t>
      </w:r>
    </w:p>
    <w:p w14:paraId="0886AD25" w14:textId="77777777" w:rsidR="00BD323E" w:rsidRPr="0090533D" w:rsidRDefault="00BD323E" w:rsidP="00BD323E">
      <w:pPr>
        <w:rPr>
          <w:rStyle w:val="StyleBoldUnderline"/>
          <w:rFonts w:cs="Times New Roman"/>
        </w:rPr>
      </w:pPr>
    </w:p>
    <w:p w14:paraId="31AD28ED" w14:textId="77777777" w:rsidR="00BD323E" w:rsidRPr="0090533D" w:rsidRDefault="00BD323E" w:rsidP="00BD323E">
      <w:pPr>
        <w:rPr>
          <w:rFonts w:cs="Times New Roman"/>
        </w:rPr>
      </w:pPr>
      <w:r w:rsidRPr="0090533D">
        <w:rPr>
          <w:rStyle w:val="StyleBoldUnderline"/>
          <w:rFonts w:cs="Times New Roman"/>
        </w:rPr>
        <w:t>The potential for Cuba’s oil reserves, like nearly everything involving Cuba, has been a matter of dispute. Cuban officials</w:t>
      </w:r>
      <w:r w:rsidRPr="0090533D">
        <w:rPr>
          <w:rFonts w:cs="Times New Roman"/>
        </w:rPr>
        <w:t xml:space="preserve"> had predicted that </w:t>
      </w:r>
      <w:r w:rsidRPr="0090533D">
        <w:rPr>
          <w:rStyle w:val="StyleBoldUnderline"/>
          <w:rFonts w:cs="Times New Roman"/>
        </w:rPr>
        <w:t xml:space="preserve">oil companies would find 20 billion barrels of oil reserves off its northern coast. </w:t>
      </w:r>
      <w:r w:rsidRPr="0090533D">
        <w:rPr>
          <w:rFonts w:cs="Times New Roman"/>
        </w:rPr>
        <w:t>The United States Geological Survey has estimated Cuban oil reserves at 5 billion barrels, one quarter of the Cuban estimate.</w:t>
      </w:r>
    </w:p>
    <w:p w14:paraId="5B07E6AF" w14:textId="77777777" w:rsidR="00BD323E" w:rsidRPr="0090533D" w:rsidRDefault="00BD323E" w:rsidP="00BD323E">
      <w:pPr>
        <w:rPr>
          <w:rFonts w:cs="Times New Roman"/>
        </w:rPr>
      </w:pPr>
      <w:r w:rsidRPr="0090533D">
        <w:rPr>
          <w:rFonts w:cs="Times New Roman"/>
        </w:rPr>
        <w:t xml:space="preserve">The best-case scenario for production, according to some oil experts, </w:t>
      </w:r>
      <w:r w:rsidRPr="0090533D">
        <w:rPr>
          <w:rStyle w:val="StyleBoldUnderline"/>
          <w:rFonts w:cs="Times New Roman"/>
        </w:rPr>
        <w:t>would be for Cuba to eventually become a medium-size producer</w:t>
      </w:r>
      <w:r w:rsidRPr="0090533D">
        <w:rPr>
          <w:rFonts w:cs="Times New Roman"/>
        </w:rPr>
        <w:t xml:space="preserve"> like Ecuador. But as the </w:t>
      </w:r>
      <w:r w:rsidRPr="0090533D">
        <w:rPr>
          <w:rStyle w:val="StyleBoldUnderline"/>
          <w:rFonts w:cs="Times New Roman"/>
        </w:rPr>
        <w:t>three dry holes showed, far more exploration effort would be needed,</w:t>
      </w:r>
      <w:r w:rsidRPr="0090533D">
        <w:rPr>
          <w:rFonts w:cs="Times New Roman"/>
        </w:rPr>
        <w:t xml:space="preserve"> and t</w:t>
      </w:r>
      <w:r w:rsidRPr="0090533D">
        <w:rPr>
          <w:rStyle w:val="StyleBoldUnderline"/>
          <w:rFonts w:cs="Times New Roman"/>
        </w:rPr>
        <w:t>hat presents a challenge for a country with limited resources and the hurdle of American sanctions.</w:t>
      </w:r>
      <w:r w:rsidRPr="0090533D">
        <w:rPr>
          <w:rFonts w:cs="Times New Roman"/>
        </w:rPr>
        <w:t xml:space="preserve"> There are many offshore areas that are competing with Cuba for the attention of oil companies, particularly off the coasts of South America and East and West Africa.</w:t>
      </w:r>
    </w:p>
    <w:p w14:paraId="5929B891" w14:textId="77777777" w:rsidR="00BD323E" w:rsidRPr="0090533D" w:rsidRDefault="00BD323E" w:rsidP="00BD323E">
      <w:pPr>
        <w:rPr>
          <w:rFonts w:cs="Times New Roman"/>
        </w:rPr>
      </w:pPr>
      <w:r w:rsidRPr="0090533D">
        <w:rPr>
          <w:rStyle w:val="StyleBoldUnderline"/>
          <w:rFonts w:cs="Times New Roman"/>
        </w:rPr>
        <w:t>In Cuba’s case, the American embargo makes it far more difficult for companies seeking to explore Cuban waters.</w:t>
      </w:r>
      <w:r w:rsidRPr="0090533D">
        <w:rPr>
          <w:rFonts w:cs="Times New Roman"/>
        </w:rPr>
        <w:t xml:space="preserve"> The </w:t>
      </w:r>
      <w:proofErr w:type="spellStart"/>
      <w:r w:rsidRPr="0090533D">
        <w:rPr>
          <w:rFonts w:cs="Times New Roman"/>
        </w:rPr>
        <w:t>Scarabeo</w:t>
      </w:r>
      <w:proofErr w:type="spellEnd"/>
      <w:r w:rsidRPr="0090533D">
        <w:rPr>
          <w:rFonts w:cs="Times New Roman"/>
        </w:rPr>
        <w:t xml:space="preserve"> 9, the rig set to depart, is the only one available that is capable of drilling in deep waters and complies with the embargo. To get it built, </w:t>
      </w:r>
      <w:proofErr w:type="spellStart"/>
      <w:r w:rsidRPr="0090533D">
        <w:rPr>
          <w:rFonts w:cs="Times New Roman"/>
        </w:rPr>
        <w:t>Repsol</w:t>
      </w:r>
      <w:proofErr w:type="spellEnd"/>
      <w:r w:rsidRPr="0090533D">
        <w:rPr>
          <w:rFonts w:cs="Times New Roman"/>
        </w:rPr>
        <w:t>, the Spanish oil giant, was forced to contract an Italian operator to build a rig in China to drill exploration wells.</w:t>
      </w:r>
    </w:p>
    <w:p w14:paraId="309A6938" w14:textId="77777777" w:rsidR="00BD323E" w:rsidRPr="0090533D" w:rsidRDefault="00BD323E" w:rsidP="00BD323E">
      <w:pPr>
        <w:rPr>
          <w:rStyle w:val="StyleBoldUnderline"/>
          <w:rFonts w:cs="Times New Roman"/>
        </w:rPr>
      </w:pPr>
      <w:r w:rsidRPr="0090533D">
        <w:rPr>
          <w:rStyle w:val="StyleBoldUnderline"/>
          <w:rFonts w:cs="Times New Roman"/>
        </w:rPr>
        <w:t>Cuban officials have also run into environmental concerns in the United States</w:t>
      </w:r>
      <w:r w:rsidRPr="0090533D">
        <w:rPr>
          <w:rFonts w:cs="Times New Roman"/>
        </w:rPr>
        <w:t xml:space="preserve">. The prospect of drilling only 50 miles from the Florida Keys had worried ocean scientists, who warned that if the kind of blowout that occurred on the BP rig in 2010 in the Gulf of Mexico was repeated in Cuban waters, it could send oil spewing onto Florida coastlines in as little as three days. </w:t>
      </w:r>
      <w:r w:rsidRPr="0090533D">
        <w:rPr>
          <w:rStyle w:val="StyleBoldUnderline"/>
          <w:rFonts w:cs="Times New Roman"/>
        </w:rPr>
        <w:t>If the oil reached the Gulf Stream, the powerful current that passes through the area, oil could flow up the coast to Miami and beyond.</w:t>
      </w:r>
    </w:p>
    <w:p w14:paraId="2EC35B51" w14:textId="77777777" w:rsidR="00BD323E" w:rsidRPr="0090533D" w:rsidRDefault="00BD323E" w:rsidP="00BD323E">
      <w:pPr>
        <w:rPr>
          <w:rFonts w:cs="Times New Roman"/>
        </w:rPr>
      </w:pPr>
      <w:r w:rsidRPr="0090533D">
        <w:rPr>
          <w:rFonts w:cs="Times New Roman"/>
        </w:rPr>
        <w:t xml:space="preserve">Still, Cuba has been bullish about oil since plans for the rig’s arrival were first made several years ago. </w:t>
      </w:r>
      <w:r w:rsidRPr="0090533D">
        <w:rPr>
          <w:rStyle w:val="StyleBoldUnderline"/>
          <w:rFonts w:cs="Times New Roman"/>
        </w:rPr>
        <w:t>Cuba produces a small amount of oil and relies on Venezuela to provide around 115,000 barrels a day at highly subsidized rates</w:t>
      </w:r>
      <w:r w:rsidRPr="0090533D">
        <w:rPr>
          <w:rFonts w:cs="Times New Roman"/>
        </w:rPr>
        <w:t>, in exchange for the services of Cuban doctors and other professionals. Venezuelan production has been sliding steeply in recent years, and Cuban officials have been unnerved by the health problems of Venezuela’s president, Hugo Chávez, a crucial ally for the island.</w:t>
      </w:r>
    </w:p>
    <w:p w14:paraId="161D7CA4" w14:textId="56F0081A" w:rsidR="003117BC" w:rsidRPr="0090533D" w:rsidRDefault="003117BC" w:rsidP="003117BC">
      <w:pPr>
        <w:pStyle w:val="Heading3"/>
        <w:rPr>
          <w:rFonts w:cs="Times New Roman"/>
        </w:rPr>
      </w:pPr>
      <w:r w:rsidRPr="0090533D">
        <w:rPr>
          <w:rFonts w:cs="Times New Roman"/>
        </w:rPr>
        <w:lastRenderedPageBreak/>
        <w:t xml:space="preserve">Oil – L.A. Relations Internal Link </w:t>
      </w:r>
    </w:p>
    <w:p w14:paraId="27BBDBE7" w14:textId="0E00EA4F" w:rsidR="003117BC" w:rsidRPr="0090533D" w:rsidRDefault="003117BC" w:rsidP="003117BC">
      <w:pPr>
        <w:pStyle w:val="Heading4"/>
        <w:rPr>
          <w:rStyle w:val="StyleBoldUnderline"/>
          <w:rFonts w:cs="Times New Roman"/>
          <w:b w:val="0"/>
          <w:szCs w:val="26"/>
          <w:u w:val="none"/>
        </w:rPr>
      </w:pPr>
      <w:r w:rsidRPr="0090533D">
        <w:rPr>
          <w:rStyle w:val="StyleBoldUnderline"/>
          <w:rFonts w:cs="Times New Roman"/>
          <w:szCs w:val="26"/>
          <w:u w:val="none"/>
        </w:rPr>
        <w:t>U.S.-Cuban oil cooperation spurs U.S.-Latin American energy cooperation.</w:t>
      </w:r>
    </w:p>
    <w:p w14:paraId="6CF00063" w14:textId="77777777" w:rsidR="003117BC" w:rsidRPr="0090533D" w:rsidRDefault="003117BC" w:rsidP="003117BC">
      <w:pPr>
        <w:rPr>
          <w:rFonts w:cs="Times New Roman"/>
        </w:rPr>
      </w:pPr>
      <w:r w:rsidRPr="0090533D">
        <w:rPr>
          <w:rStyle w:val="StyleStyleBold12pt"/>
          <w:rFonts w:cs="Times New Roman"/>
        </w:rPr>
        <w:t>Benjamin November 2006</w:t>
      </w:r>
      <w:r w:rsidRPr="0090533D">
        <w:rPr>
          <w:rFonts w:cs="Times New Roman"/>
        </w:rPr>
        <w:t xml:space="preserve"> (Jonathan- Professor at University of Nebraska Omaha, “The Current Status and Future Prospects for Oil Exploration in Cuba: A Special </w:t>
      </w:r>
    </w:p>
    <w:p w14:paraId="4E4BBD24" w14:textId="77777777" w:rsidR="003117BC" w:rsidRPr="0090533D" w:rsidRDefault="003117BC" w:rsidP="003117BC">
      <w:pPr>
        <w:rPr>
          <w:rFonts w:cs="Times New Roman"/>
        </w:rPr>
      </w:pPr>
      <w:r w:rsidRPr="0090533D">
        <w:rPr>
          <w:rFonts w:cs="Times New Roman"/>
        </w:rPr>
        <w:t xml:space="preserve">Report for the Cuban Research Institute, Florida International University, </w:t>
      </w:r>
      <w:hyperlink r:id="rId23" w:history="1">
        <w:r w:rsidRPr="0090533D">
          <w:rPr>
            <w:rStyle w:val="Hyperlink"/>
            <w:rFonts w:cs="Times New Roman"/>
          </w:rPr>
          <w:t>http://cri.fiu.edu/research/commissioned-reports/oil-cuba-alvarado.pdf</w:t>
        </w:r>
      </w:hyperlink>
      <w:r w:rsidRPr="0090533D">
        <w:rPr>
          <w:rFonts w:cs="Times New Roman"/>
        </w:rPr>
        <w:t>)</w:t>
      </w:r>
    </w:p>
    <w:p w14:paraId="4AA3EC90" w14:textId="77777777" w:rsidR="003117BC" w:rsidRPr="0090533D" w:rsidRDefault="003117BC" w:rsidP="003117BC">
      <w:pPr>
        <w:rPr>
          <w:rStyle w:val="StyleBoldUnderline"/>
          <w:rFonts w:cs="Times New Roman"/>
          <w:b/>
          <w:bCs w:val="0"/>
        </w:rPr>
      </w:pPr>
    </w:p>
    <w:p w14:paraId="0DB72C07" w14:textId="77777777" w:rsidR="003117BC" w:rsidRPr="0090533D" w:rsidRDefault="003117BC" w:rsidP="003117BC">
      <w:pPr>
        <w:rPr>
          <w:rStyle w:val="StyleBoldUnderline"/>
          <w:rFonts w:cs="Times New Roman"/>
        </w:rPr>
      </w:pPr>
      <w:r w:rsidRPr="0090533D">
        <w:rPr>
          <w:rStyle w:val="StyleBoldUnderline"/>
          <w:rFonts w:cs="Times New Roman"/>
        </w:rPr>
        <w:t xml:space="preserve">Finally, the cost is significant and it stands to reason that the longer one waits to </w:t>
      </w:r>
    </w:p>
    <w:p w14:paraId="4720C89B" w14:textId="77777777" w:rsidR="003117BC" w:rsidRPr="0090533D" w:rsidRDefault="003117BC" w:rsidP="003117BC">
      <w:pPr>
        <w:rPr>
          <w:rFonts w:cs="Times New Roman"/>
        </w:rPr>
      </w:pPr>
      <w:proofErr w:type="gramStart"/>
      <w:r w:rsidRPr="0090533D">
        <w:rPr>
          <w:rStyle w:val="StyleBoldUnderline"/>
          <w:rFonts w:cs="Times New Roman"/>
        </w:rPr>
        <w:t>address</w:t>
      </w:r>
      <w:proofErr w:type="gramEnd"/>
      <w:r w:rsidRPr="0090533D">
        <w:rPr>
          <w:rStyle w:val="StyleBoldUnderline"/>
          <w:rFonts w:cs="Times New Roman"/>
        </w:rPr>
        <w:t xml:space="preserve"> the challenge at hand the higher the cost of modernizing the energy sector.</w:t>
      </w:r>
      <w:r w:rsidRPr="0090533D">
        <w:rPr>
          <w:rFonts w:cs="Times New Roman"/>
        </w:rPr>
        <w:t xml:space="preserve"> For </w:t>
      </w:r>
    </w:p>
    <w:p w14:paraId="4FBCC7C3" w14:textId="77777777" w:rsidR="003117BC" w:rsidRPr="0090533D" w:rsidRDefault="003117BC" w:rsidP="003117BC">
      <w:pPr>
        <w:rPr>
          <w:rStyle w:val="StyleBoldUnderline"/>
          <w:rFonts w:cs="Times New Roman"/>
        </w:rPr>
      </w:pPr>
      <w:proofErr w:type="gramStart"/>
      <w:r w:rsidRPr="0090533D">
        <w:rPr>
          <w:rFonts w:cs="Times New Roman"/>
        </w:rPr>
        <w:t>this</w:t>
      </w:r>
      <w:proofErr w:type="gramEnd"/>
      <w:r w:rsidRPr="0090533D">
        <w:rPr>
          <w:rFonts w:cs="Times New Roman"/>
        </w:rPr>
        <w:t xml:space="preserve"> reason alone, </w:t>
      </w:r>
      <w:r w:rsidRPr="0090533D">
        <w:rPr>
          <w:rStyle w:val="StyleBoldUnderline"/>
          <w:rFonts w:cs="Times New Roman"/>
        </w:rPr>
        <w:t xml:space="preserve">the American role in assisting Cuba in this effort will be significant and </w:t>
      </w:r>
    </w:p>
    <w:p w14:paraId="18485B6F" w14:textId="77777777" w:rsidR="003117BC" w:rsidRPr="0090533D" w:rsidRDefault="003117BC" w:rsidP="003117BC">
      <w:pPr>
        <w:rPr>
          <w:rFonts w:cs="Times New Roman"/>
        </w:rPr>
      </w:pPr>
      <w:proofErr w:type="gramStart"/>
      <w:r w:rsidRPr="0090533D">
        <w:rPr>
          <w:rStyle w:val="StyleBoldUnderline"/>
          <w:rFonts w:cs="Times New Roman"/>
        </w:rPr>
        <w:t>every</w:t>
      </w:r>
      <w:proofErr w:type="gramEnd"/>
      <w:r w:rsidRPr="0090533D">
        <w:rPr>
          <w:rStyle w:val="StyleBoldUnderline"/>
          <w:rFonts w:cs="Times New Roman"/>
        </w:rPr>
        <w:t xml:space="preserve"> day that the task is put off, it increases the long-term cost of the effort</w:t>
      </w:r>
      <w:r w:rsidRPr="0090533D">
        <w:rPr>
          <w:rFonts w:cs="Times New Roman"/>
        </w:rPr>
        <w:t xml:space="preserve">. This should </w:t>
      </w:r>
    </w:p>
    <w:p w14:paraId="2AE871C4" w14:textId="77777777" w:rsidR="003117BC" w:rsidRPr="0090533D" w:rsidRDefault="003117BC" w:rsidP="003117BC">
      <w:pPr>
        <w:rPr>
          <w:rStyle w:val="StyleBoldUnderline"/>
          <w:rFonts w:cs="Times New Roman"/>
        </w:rPr>
      </w:pPr>
      <w:proofErr w:type="gramStart"/>
      <w:r w:rsidRPr="0090533D">
        <w:rPr>
          <w:rFonts w:cs="Times New Roman"/>
        </w:rPr>
        <w:t>serve</w:t>
      </w:r>
      <w:proofErr w:type="gramEnd"/>
      <w:r w:rsidRPr="0090533D">
        <w:rPr>
          <w:rFonts w:cs="Times New Roman"/>
        </w:rPr>
        <w:t xml:space="preserve"> as an obvious point of entry into cooperation with the </w:t>
      </w:r>
      <w:r w:rsidRPr="0090533D">
        <w:rPr>
          <w:rStyle w:val="StyleBoldUnderline"/>
          <w:rFonts w:cs="Times New Roman"/>
        </w:rPr>
        <w:t xml:space="preserve">Cuban government and </w:t>
      </w:r>
    </w:p>
    <w:p w14:paraId="326127C6" w14:textId="77777777" w:rsidR="003117BC" w:rsidRPr="0090533D" w:rsidRDefault="003117BC" w:rsidP="003117BC">
      <w:pPr>
        <w:rPr>
          <w:rStyle w:val="StyleBoldUnderline"/>
          <w:rFonts w:cs="Times New Roman"/>
        </w:rPr>
      </w:pPr>
      <w:proofErr w:type="gramStart"/>
      <w:r w:rsidRPr="0090533D">
        <w:rPr>
          <w:rStyle w:val="StyleBoldUnderline"/>
          <w:rFonts w:cs="Times New Roman"/>
        </w:rPr>
        <w:t>perhaps</w:t>
      </w:r>
      <w:proofErr w:type="gramEnd"/>
      <w:r w:rsidRPr="0090533D">
        <w:rPr>
          <w:rStyle w:val="StyleBoldUnderline"/>
          <w:rFonts w:cs="Times New Roman"/>
        </w:rPr>
        <w:t xml:space="preserve"> can serve as a catalyst for promoting confidence, trust and cooperation in this </w:t>
      </w:r>
    </w:p>
    <w:p w14:paraId="543F99EA" w14:textId="77777777" w:rsidR="003117BC" w:rsidRPr="0090533D" w:rsidRDefault="003117BC" w:rsidP="003117BC">
      <w:pPr>
        <w:rPr>
          <w:rStyle w:val="StyleBoldUnderline"/>
          <w:rFonts w:cs="Times New Roman"/>
        </w:rPr>
      </w:pPr>
      <w:proofErr w:type="gramStart"/>
      <w:r w:rsidRPr="0090533D">
        <w:rPr>
          <w:rStyle w:val="StyleBoldUnderline"/>
          <w:rFonts w:cs="Times New Roman"/>
        </w:rPr>
        <w:t>critical</w:t>
      </w:r>
      <w:proofErr w:type="gramEnd"/>
      <w:r w:rsidRPr="0090533D">
        <w:rPr>
          <w:rStyle w:val="StyleBoldUnderline"/>
          <w:rFonts w:cs="Times New Roman"/>
        </w:rPr>
        <w:t xml:space="preserve"> issue area across the region. </w:t>
      </w:r>
    </w:p>
    <w:p w14:paraId="04435FB9" w14:textId="136514C7" w:rsidR="003117BC" w:rsidRPr="0090533D" w:rsidRDefault="003117BC" w:rsidP="003117BC">
      <w:pPr>
        <w:pStyle w:val="Heading3"/>
        <w:rPr>
          <w:rFonts w:cs="Times New Roman"/>
        </w:rPr>
      </w:pPr>
      <w:r w:rsidRPr="0090533D">
        <w:rPr>
          <w:rFonts w:cs="Times New Roman"/>
        </w:rPr>
        <w:lastRenderedPageBreak/>
        <w:t>Oil Cooperation Solves U.S. –Cuba Relations</w:t>
      </w:r>
    </w:p>
    <w:p w14:paraId="12B4A7D8" w14:textId="77777777" w:rsidR="003117BC" w:rsidRPr="0090533D" w:rsidRDefault="003117BC" w:rsidP="003117BC">
      <w:pPr>
        <w:pStyle w:val="Heading4"/>
        <w:rPr>
          <w:rStyle w:val="StyleBoldUnderline"/>
          <w:rFonts w:cs="Times New Roman"/>
          <w:b w:val="0"/>
          <w:szCs w:val="26"/>
          <w:u w:val="none"/>
        </w:rPr>
      </w:pPr>
      <w:r w:rsidRPr="0090533D">
        <w:rPr>
          <w:rStyle w:val="StyleBoldUnderline"/>
          <w:rFonts w:cs="Times New Roman"/>
          <w:szCs w:val="26"/>
          <w:u w:val="none"/>
        </w:rPr>
        <w:t>US companies looking to invest in Cuba.</w:t>
      </w:r>
    </w:p>
    <w:p w14:paraId="3797C32A" w14:textId="77777777" w:rsidR="003117BC" w:rsidRPr="0090533D" w:rsidRDefault="003117BC" w:rsidP="003117BC">
      <w:pPr>
        <w:rPr>
          <w:rFonts w:cs="Times New Roman"/>
        </w:rPr>
      </w:pPr>
      <w:r w:rsidRPr="0090533D">
        <w:rPr>
          <w:rStyle w:val="StyleStyleBold12pt"/>
          <w:rFonts w:cs="Times New Roman"/>
        </w:rPr>
        <w:t>Frank 1/17/12</w:t>
      </w:r>
      <w:r w:rsidRPr="0090533D">
        <w:rPr>
          <w:rFonts w:cs="Times New Roman"/>
        </w:rPr>
        <w:t xml:space="preserve"> (Marc, author at Financial Times, “US frets at Cuba oil exploration”, </w:t>
      </w:r>
      <w:hyperlink r:id="rId24" w:anchor="axzz2XLf7HYli" w:history="1">
        <w:r w:rsidRPr="0090533D">
          <w:rPr>
            <w:rStyle w:val="Hyperlink"/>
            <w:rFonts w:cs="Times New Roman"/>
          </w:rPr>
          <w:t>http://www.ft.com/cms/s/0/ed255d6a-4129-11e1-8c33-00144feab49a.html#axzz2XLf7HYli</w:t>
        </w:r>
      </w:hyperlink>
      <w:r w:rsidRPr="0090533D">
        <w:rPr>
          <w:rFonts w:cs="Times New Roman"/>
        </w:rPr>
        <w:t>)</w:t>
      </w:r>
    </w:p>
    <w:p w14:paraId="5426F6DA" w14:textId="77777777" w:rsidR="003117BC" w:rsidRPr="0090533D" w:rsidRDefault="003117BC" w:rsidP="003117BC">
      <w:pPr>
        <w:rPr>
          <w:rStyle w:val="StyleBoldUnderline"/>
          <w:rFonts w:cs="Times New Roman"/>
          <w:b/>
          <w:bCs w:val="0"/>
        </w:rPr>
      </w:pPr>
    </w:p>
    <w:p w14:paraId="75D8E5CE" w14:textId="77777777" w:rsidR="003117BC" w:rsidRPr="0090533D" w:rsidRDefault="003117BC" w:rsidP="003117BC">
      <w:pPr>
        <w:rPr>
          <w:rFonts w:cs="Times New Roman"/>
        </w:rPr>
      </w:pPr>
      <w:r w:rsidRPr="0090533D">
        <w:rPr>
          <w:rStyle w:val="StyleBoldUnderline"/>
          <w:rFonts w:cs="Times New Roman"/>
        </w:rPr>
        <w:t xml:space="preserve">Despite the sanctions, Washington has engaged both with these foreign companies and the Cuban government </w:t>
      </w:r>
      <w:r w:rsidRPr="0090533D">
        <w:rPr>
          <w:rFonts w:cs="Times New Roman"/>
        </w:rPr>
        <w:t xml:space="preserve">after the National Commission on the BP </w:t>
      </w:r>
      <w:proofErr w:type="spellStart"/>
      <w:r w:rsidRPr="0090533D">
        <w:rPr>
          <w:rFonts w:cs="Times New Roman"/>
        </w:rPr>
        <w:t>Deepwater</w:t>
      </w:r>
      <w:proofErr w:type="spellEnd"/>
      <w:r w:rsidRPr="0090533D">
        <w:rPr>
          <w:rFonts w:cs="Times New Roman"/>
        </w:rPr>
        <w:t xml:space="preserve"> Horizon Oil Spill and Offshore </w:t>
      </w:r>
      <w:r w:rsidRPr="0090533D">
        <w:rPr>
          <w:rStyle w:val="StyleBoldUnderline"/>
          <w:rFonts w:cs="Times New Roman"/>
        </w:rPr>
        <w:t>Drilling recommended such co-operation to protect “fisheries, coastal tourism and other valuable US natural resources</w:t>
      </w:r>
      <w:r w:rsidRPr="0090533D">
        <w:rPr>
          <w:rFonts w:cs="Times New Roman"/>
        </w:rPr>
        <w:t>”.</w:t>
      </w:r>
    </w:p>
    <w:p w14:paraId="1CF4FD29" w14:textId="77777777" w:rsidR="003117BC" w:rsidRPr="0090533D" w:rsidRDefault="003117BC" w:rsidP="003117BC">
      <w:pPr>
        <w:rPr>
          <w:rFonts w:cs="Times New Roman"/>
        </w:rPr>
      </w:pPr>
      <w:r w:rsidRPr="0090533D">
        <w:rPr>
          <w:rFonts w:cs="Times New Roman"/>
        </w:rPr>
        <w:t>US officials inspected the rig in Trinidad and Tobago this month before it left for Cuban waters, and in December held talks with Cuba, Mexico and the Bahamas in Nassau on emergency planning in the gulf. A second round of talks is scheduled for February.</w:t>
      </w:r>
    </w:p>
    <w:p w14:paraId="7DA0C1F7" w14:textId="77777777" w:rsidR="003117BC" w:rsidRPr="0090533D" w:rsidRDefault="003117BC" w:rsidP="003117BC">
      <w:pPr>
        <w:rPr>
          <w:rStyle w:val="StyleBoldUnderline"/>
          <w:rFonts w:cs="Times New Roman"/>
        </w:rPr>
      </w:pPr>
      <w:r w:rsidRPr="0090533D">
        <w:rPr>
          <w:rStyle w:val="StyleBoldUnderline"/>
          <w:rFonts w:cs="Times New Roman"/>
        </w:rPr>
        <w:t>Experts are divided on whether significant oil discoveries would spur or slow Cuban economic reforms.</w:t>
      </w:r>
    </w:p>
    <w:p w14:paraId="1B3E2A27" w14:textId="77777777" w:rsidR="003117BC" w:rsidRPr="0090533D" w:rsidRDefault="003117BC" w:rsidP="003117BC">
      <w:pPr>
        <w:rPr>
          <w:rFonts w:cs="Times New Roman"/>
        </w:rPr>
      </w:pPr>
      <w:r w:rsidRPr="0090533D">
        <w:rPr>
          <w:rFonts w:cs="Times New Roman"/>
        </w:rPr>
        <w:t>“</w:t>
      </w:r>
      <w:r w:rsidRPr="0090533D">
        <w:rPr>
          <w:rStyle w:val="StyleBoldUnderline"/>
          <w:rFonts w:cs="Times New Roman"/>
        </w:rPr>
        <w:t xml:space="preserve">With or without oil, the Cuban economy sorely needs an environment in which businesses and individuals feel confident to invest,” </w:t>
      </w:r>
      <w:r w:rsidRPr="0090533D">
        <w:rPr>
          <w:rFonts w:cs="Times New Roman"/>
        </w:rPr>
        <w:t>said Arturo Lopez-Levy, a Cuban academic at the University of Denver.</w:t>
      </w:r>
    </w:p>
    <w:p w14:paraId="3AE3D2BD" w14:textId="77777777" w:rsidR="003117BC" w:rsidRPr="0090533D" w:rsidRDefault="003117BC" w:rsidP="003117BC">
      <w:pPr>
        <w:rPr>
          <w:rStyle w:val="StyleBoldUnderline"/>
          <w:rFonts w:cs="Times New Roman"/>
        </w:rPr>
      </w:pPr>
      <w:r w:rsidRPr="0090533D">
        <w:rPr>
          <w:rStyle w:val="StyleBoldUnderline"/>
          <w:rFonts w:cs="Times New Roman"/>
        </w:rPr>
        <w:t>But most agree the prospect has brought Havana and Washington closer as they look to safeguard their mutual economic and environmental interests.</w:t>
      </w:r>
    </w:p>
    <w:p w14:paraId="51187BD2" w14:textId="77777777" w:rsidR="003117BC" w:rsidRPr="0090533D" w:rsidRDefault="003117BC" w:rsidP="003117BC">
      <w:pPr>
        <w:rPr>
          <w:rFonts w:cs="Times New Roman"/>
        </w:rPr>
      </w:pPr>
      <w:r w:rsidRPr="0090533D">
        <w:rPr>
          <w:rFonts w:cs="Times New Roman"/>
        </w:rPr>
        <w:t>“</w:t>
      </w:r>
      <w:r w:rsidRPr="0090533D">
        <w:rPr>
          <w:rStyle w:val="StyleBoldUnderline"/>
          <w:rFonts w:cs="Times New Roman"/>
        </w:rPr>
        <w:t>The meeting between US and Cuban officials on environmental co-operation</w:t>
      </w:r>
      <w:r w:rsidRPr="0090533D">
        <w:rPr>
          <w:rFonts w:cs="Times New Roman"/>
        </w:rPr>
        <w:t xml:space="preserve"> ... is an example of new bridges of communication, which if it wasn’t for oil and gas development would not have happened,” said Jorge </w:t>
      </w:r>
      <w:proofErr w:type="spellStart"/>
      <w:r w:rsidRPr="0090533D">
        <w:rPr>
          <w:rFonts w:cs="Times New Roman"/>
        </w:rPr>
        <w:t>Piñón</w:t>
      </w:r>
      <w:proofErr w:type="spellEnd"/>
      <w:r w:rsidRPr="0090533D">
        <w:rPr>
          <w:rFonts w:cs="Times New Roman"/>
        </w:rPr>
        <w:t>, former president of Amoco Corporate Development Company Latin America and now a research fellow at Florida International University.</w:t>
      </w:r>
    </w:p>
    <w:p w14:paraId="3352F4FE" w14:textId="77777777" w:rsidR="003117BC" w:rsidRPr="0090533D" w:rsidRDefault="003117BC" w:rsidP="003117BC">
      <w:pPr>
        <w:rPr>
          <w:rStyle w:val="StyleBoldUnderline"/>
          <w:rFonts w:cs="Times New Roman"/>
        </w:rPr>
      </w:pPr>
      <w:r w:rsidRPr="0090533D">
        <w:rPr>
          <w:rStyle w:val="StyleBoldUnderline"/>
          <w:rFonts w:cs="Times New Roman"/>
        </w:rPr>
        <w:t>Just as “</w:t>
      </w:r>
      <w:proofErr w:type="spellStart"/>
      <w:r w:rsidRPr="0090533D">
        <w:rPr>
          <w:rStyle w:val="StyleBoldUnderline"/>
          <w:rFonts w:cs="Times New Roman"/>
        </w:rPr>
        <w:t>ping-pong</w:t>
      </w:r>
      <w:proofErr w:type="spellEnd"/>
      <w:r w:rsidRPr="0090533D">
        <w:rPr>
          <w:rStyle w:val="StyleBoldUnderline"/>
          <w:rFonts w:cs="Times New Roman"/>
        </w:rPr>
        <w:t xml:space="preserve"> diplomacy brought the US and China together, oil might very well bring Cuba and the US together”.</w:t>
      </w:r>
    </w:p>
    <w:p w14:paraId="6153A5D8" w14:textId="77777777" w:rsidR="003117BC" w:rsidRPr="0090533D" w:rsidRDefault="003117BC" w:rsidP="003117BC">
      <w:pPr>
        <w:rPr>
          <w:rStyle w:val="StyleBoldUnderline"/>
          <w:rFonts w:cs="Times New Roman"/>
          <w:u w:val="none"/>
        </w:rPr>
      </w:pPr>
    </w:p>
    <w:p w14:paraId="7BDFB8FE" w14:textId="77777777" w:rsidR="003117BC" w:rsidRPr="0090533D" w:rsidRDefault="003117BC" w:rsidP="003117BC">
      <w:pPr>
        <w:pStyle w:val="Heading4"/>
        <w:rPr>
          <w:rStyle w:val="StyleBoldUnderline"/>
          <w:rFonts w:cs="Times New Roman"/>
          <w:b w:val="0"/>
          <w:szCs w:val="26"/>
          <w:u w:val="none"/>
        </w:rPr>
      </w:pPr>
      <w:r w:rsidRPr="0090533D">
        <w:rPr>
          <w:rStyle w:val="StyleBoldUnderline"/>
          <w:rFonts w:cs="Times New Roman"/>
          <w:szCs w:val="26"/>
          <w:u w:val="none"/>
        </w:rPr>
        <w:t>US investment in Cuban Oil can improve relations</w:t>
      </w:r>
    </w:p>
    <w:p w14:paraId="50C8D49E" w14:textId="77777777" w:rsidR="003117BC" w:rsidRPr="0090533D" w:rsidRDefault="003117BC" w:rsidP="003117BC">
      <w:pPr>
        <w:rPr>
          <w:rFonts w:cs="Times New Roman"/>
        </w:rPr>
      </w:pPr>
      <w:proofErr w:type="spellStart"/>
      <w:r w:rsidRPr="0090533D">
        <w:rPr>
          <w:rStyle w:val="StyleStyleBold12pt"/>
          <w:rFonts w:cs="Times New Roman"/>
        </w:rPr>
        <w:t>Miroff</w:t>
      </w:r>
      <w:proofErr w:type="spellEnd"/>
      <w:r w:rsidRPr="0090533D">
        <w:rPr>
          <w:rStyle w:val="StyleStyleBold12pt"/>
          <w:rFonts w:cs="Times New Roman"/>
        </w:rPr>
        <w:t xml:space="preserve"> 5/16/2009</w:t>
      </w:r>
      <w:r w:rsidRPr="0090533D">
        <w:rPr>
          <w:rFonts w:cs="Times New Roman"/>
        </w:rPr>
        <w:t xml:space="preserve"> </w:t>
      </w:r>
      <w:proofErr w:type="gramStart"/>
      <w:r w:rsidRPr="0090533D">
        <w:rPr>
          <w:rFonts w:cs="Times New Roman"/>
        </w:rPr>
        <w:t>( Nick</w:t>
      </w:r>
      <w:proofErr w:type="gramEnd"/>
      <w:r w:rsidRPr="0090533D">
        <w:rPr>
          <w:rFonts w:cs="Times New Roman"/>
        </w:rPr>
        <w:t xml:space="preserve">-Washington Post Staff Writer, Cuba's Undersea Oil Could Help Thaw Trade With U.S.”, </w:t>
      </w:r>
      <w:hyperlink r:id="rId25" w:history="1">
        <w:r w:rsidRPr="0090533D">
          <w:rPr>
            <w:rStyle w:val="Hyperlink"/>
            <w:rFonts w:cs="Times New Roman"/>
          </w:rPr>
          <w:t>http://www.washingtonpost.com/wp</w:t>
        </w:r>
      </w:hyperlink>
      <w:r w:rsidRPr="0090533D">
        <w:rPr>
          <w:rFonts w:cs="Times New Roman"/>
        </w:rPr>
        <w:t xml:space="preserve"> -</w:t>
      </w:r>
      <w:proofErr w:type="spellStart"/>
      <w:r w:rsidRPr="0090533D">
        <w:rPr>
          <w:rFonts w:cs="Times New Roman"/>
        </w:rPr>
        <w:t>dyn</w:t>
      </w:r>
      <w:proofErr w:type="spellEnd"/>
      <w:r w:rsidRPr="0090533D">
        <w:rPr>
          <w:rFonts w:cs="Times New Roman"/>
        </w:rPr>
        <w:t>/content/article/2009/05/15/AR2009051503416.html)</w:t>
      </w:r>
    </w:p>
    <w:p w14:paraId="4391A46A" w14:textId="77777777" w:rsidR="003117BC" w:rsidRPr="0090533D" w:rsidRDefault="003117BC" w:rsidP="003117BC">
      <w:pPr>
        <w:rPr>
          <w:rStyle w:val="StyleBoldUnderline"/>
          <w:rFonts w:cs="Times New Roman"/>
        </w:rPr>
      </w:pPr>
    </w:p>
    <w:p w14:paraId="455D4961" w14:textId="77777777" w:rsidR="003117BC" w:rsidRPr="0090533D" w:rsidRDefault="003117BC" w:rsidP="003117BC">
      <w:pPr>
        <w:rPr>
          <w:rStyle w:val="StyleBoldUnderline"/>
          <w:rFonts w:cs="Times New Roman"/>
        </w:rPr>
      </w:pPr>
      <w:r w:rsidRPr="0090533D">
        <w:rPr>
          <w:rStyle w:val="StyleBoldUnderline"/>
          <w:rFonts w:cs="Times New Roman"/>
        </w:rPr>
        <w:t>Deep in the Gulf of Mexico, an end to the 1962 U.S. trade embargo against Cuba may be lying untapped, buried under layers of rock, seawater and bitter relations.</w:t>
      </w:r>
    </w:p>
    <w:p w14:paraId="26D4E408" w14:textId="77777777" w:rsidR="003117BC" w:rsidRPr="0090533D" w:rsidRDefault="003117BC" w:rsidP="003117BC">
      <w:pPr>
        <w:rPr>
          <w:rFonts w:cs="Times New Roman"/>
        </w:rPr>
      </w:pPr>
      <w:r w:rsidRPr="0090533D">
        <w:rPr>
          <w:rFonts w:cs="Times New Roman"/>
        </w:rPr>
        <w:t xml:space="preserve">Oil, </w:t>
      </w:r>
      <w:r w:rsidRPr="0090533D">
        <w:rPr>
          <w:rStyle w:val="StyleBoldUnderline"/>
          <w:rFonts w:cs="Times New Roman"/>
        </w:rPr>
        <w:t>up to 20 billion barrels of it, sits off Cuba's northwest coast in territorial waters,</w:t>
      </w:r>
      <w:r w:rsidRPr="0090533D">
        <w:rPr>
          <w:rFonts w:cs="Times New Roman"/>
        </w:rPr>
        <w:t xml:space="preserve"> according to the Cuban government -- </w:t>
      </w:r>
      <w:r w:rsidRPr="0090533D">
        <w:rPr>
          <w:rStyle w:val="StyleBoldUnderline"/>
          <w:rFonts w:cs="Times New Roman"/>
        </w:rPr>
        <w:t>enough to turn the island into the Qatar of the Caribbean</w:t>
      </w:r>
      <w:r w:rsidRPr="0090533D">
        <w:rPr>
          <w:rFonts w:cs="Times New Roman"/>
        </w:rPr>
        <w:t>. At a minimum, estimates by the U.S. Geological Survey place Cuba's potential deep-water reserves at 4.6 billion barrels of oil and 9.8 trillion cubic feet of natural gas, stores that would rank the island among the region's top producers.</w:t>
      </w:r>
    </w:p>
    <w:p w14:paraId="503CDFEC" w14:textId="77777777" w:rsidR="003117BC" w:rsidRPr="0090533D" w:rsidRDefault="003117BC" w:rsidP="003117BC">
      <w:pPr>
        <w:rPr>
          <w:rStyle w:val="StyleBoldUnderline"/>
          <w:rFonts w:cs="Times New Roman"/>
        </w:rPr>
      </w:pPr>
      <w:r w:rsidRPr="0090533D">
        <w:rPr>
          <w:rStyle w:val="StyleBoldUnderline"/>
          <w:rFonts w:cs="Times New Roman"/>
        </w:rPr>
        <w:t>Drilling operations by foreign companies in Cuban waters are still in the exploratory stage, a</w:t>
      </w:r>
      <w:r w:rsidRPr="0090533D">
        <w:rPr>
          <w:rFonts w:cs="Times New Roman"/>
        </w:rPr>
        <w:t xml:space="preserve">nd significant obstacles -- </w:t>
      </w:r>
      <w:r w:rsidRPr="0090533D">
        <w:rPr>
          <w:rStyle w:val="StyleBoldUnderline"/>
          <w:rFonts w:cs="Times New Roman"/>
        </w:rPr>
        <w:t xml:space="preserve">technological and political </w:t>
      </w:r>
      <w:r w:rsidRPr="0090533D">
        <w:rPr>
          <w:rFonts w:cs="Times New Roman"/>
        </w:rPr>
        <w:t xml:space="preserve">-- </w:t>
      </w:r>
      <w:r w:rsidRPr="0090533D">
        <w:rPr>
          <w:rStyle w:val="StyleBoldUnderline"/>
          <w:rFonts w:cs="Times New Roman"/>
        </w:rPr>
        <w:t xml:space="preserve">stand between a U.S.-Cuba </w:t>
      </w:r>
      <w:proofErr w:type="gramStart"/>
      <w:r w:rsidRPr="0090533D">
        <w:rPr>
          <w:rStyle w:val="StyleBoldUnderline"/>
          <w:rFonts w:cs="Times New Roman"/>
        </w:rPr>
        <w:t>rapprochement</w:t>
      </w:r>
      <w:proofErr w:type="gramEnd"/>
      <w:r w:rsidRPr="0090533D">
        <w:rPr>
          <w:rStyle w:val="StyleBoldUnderline"/>
          <w:rFonts w:cs="Times New Roman"/>
        </w:rPr>
        <w:t xml:space="preserve"> eased by oil. But as the Obama administration gestures toward improved relations with the Castro government, the national security, energy and economic benefits of Cuban crude may make it a powerful incentive for change.</w:t>
      </w:r>
    </w:p>
    <w:p w14:paraId="4A67327B" w14:textId="77777777" w:rsidR="003117BC" w:rsidRPr="0090533D" w:rsidRDefault="003117BC" w:rsidP="003117BC">
      <w:pPr>
        <w:rPr>
          <w:rFonts w:cs="Times New Roman"/>
        </w:rPr>
      </w:pPr>
      <w:r w:rsidRPr="0090533D">
        <w:rPr>
          <w:rFonts w:cs="Times New Roman"/>
        </w:rPr>
        <w:t>Limited commercial ties between U.S. businesses and the island's communist government have been quietly expanding this decade as Cuban purchases of U.S. goods -- mostly food -- have increased from $7 million in 2001 to $718 million in 2008, according to census data.</w:t>
      </w:r>
    </w:p>
    <w:p w14:paraId="7408790A" w14:textId="77777777" w:rsidR="003117BC" w:rsidRPr="0090533D" w:rsidRDefault="003117BC" w:rsidP="003117BC">
      <w:pPr>
        <w:rPr>
          <w:rFonts w:cs="Times New Roman"/>
        </w:rPr>
      </w:pPr>
      <w:r w:rsidRPr="0090533D">
        <w:rPr>
          <w:rStyle w:val="StyleBoldUnderline"/>
          <w:rFonts w:cs="Times New Roman"/>
        </w:rPr>
        <w:t xml:space="preserve">Thawing relations could eventually open up U.S. investment in mining, agriculture, tourism and other sectors of Cuba's tattered economy. But the prospect of major offshore reserves that would </w:t>
      </w:r>
      <w:r w:rsidRPr="0090533D">
        <w:rPr>
          <w:rStyle w:val="StyleBoldUnderline"/>
          <w:rFonts w:cs="Times New Roman"/>
        </w:rPr>
        <w:lastRenderedPageBreak/>
        <w:t>be off-limits to U.S. companies and consumers has some Cuba experts arguing that 21st-century energy needs should prevail over 20th-century Cold War politics</w:t>
      </w:r>
      <w:r w:rsidRPr="0090533D">
        <w:rPr>
          <w:rFonts w:cs="Times New Roman"/>
        </w:rPr>
        <w:t>.</w:t>
      </w:r>
    </w:p>
    <w:p w14:paraId="610E47A7" w14:textId="77777777" w:rsidR="003117BC" w:rsidRPr="0090533D" w:rsidRDefault="003117BC" w:rsidP="003117BC">
      <w:pPr>
        <w:rPr>
          <w:rStyle w:val="StyleBoldUnderline"/>
          <w:rFonts w:cs="Times New Roman"/>
        </w:rPr>
      </w:pPr>
    </w:p>
    <w:p w14:paraId="2CD7C79A" w14:textId="77777777" w:rsidR="00BD323E" w:rsidRPr="0090533D" w:rsidRDefault="00BD323E" w:rsidP="00BD323E">
      <w:pPr>
        <w:rPr>
          <w:rFonts w:cs="Times New Roman"/>
        </w:rPr>
      </w:pPr>
    </w:p>
    <w:p w14:paraId="76EF7F6E" w14:textId="6D88E3FD" w:rsidR="00BD323E" w:rsidRPr="0090533D" w:rsidRDefault="00BD323E" w:rsidP="00BD323E">
      <w:pPr>
        <w:pStyle w:val="Heading3"/>
        <w:rPr>
          <w:rFonts w:cs="Times New Roman"/>
        </w:rPr>
      </w:pPr>
      <w:r w:rsidRPr="0090533D">
        <w:rPr>
          <w:rFonts w:cs="Times New Roman"/>
        </w:rPr>
        <w:lastRenderedPageBreak/>
        <w:t>Cuban Oil Reserves Large</w:t>
      </w:r>
    </w:p>
    <w:p w14:paraId="379F4757" w14:textId="77777777" w:rsidR="00BD323E" w:rsidRPr="0090533D" w:rsidRDefault="00BD323E" w:rsidP="00BD323E">
      <w:pPr>
        <w:rPr>
          <w:rFonts w:cs="Times New Roman"/>
        </w:rPr>
      </w:pPr>
    </w:p>
    <w:p w14:paraId="03B1CB21" w14:textId="6C2B0D6B" w:rsidR="00BD323E" w:rsidRPr="0090533D" w:rsidRDefault="00BD323E" w:rsidP="00BD323E">
      <w:pPr>
        <w:pStyle w:val="Heading4"/>
        <w:rPr>
          <w:rFonts w:cs="Times New Roman"/>
        </w:rPr>
      </w:pPr>
      <w:r w:rsidRPr="0090533D">
        <w:rPr>
          <w:rFonts w:cs="Times New Roman"/>
        </w:rPr>
        <w:t>Cuba has large oil reserves.</w:t>
      </w:r>
    </w:p>
    <w:p w14:paraId="56CA6D74" w14:textId="77777777" w:rsidR="00BD323E" w:rsidRPr="0090533D" w:rsidRDefault="00BD323E" w:rsidP="00BD323E">
      <w:pPr>
        <w:rPr>
          <w:rFonts w:cs="Times New Roman"/>
        </w:rPr>
      </w:pPr>
      <w:r w:rsidRPr="0090533D">
        <w:rPr>
          <w:rStyle w:val="StyleStyleBold12pt"/>
          <w:rFonts w:cs="Times New Roman"/>
        </w:rPr>
        <w:t>Carroll 10/17/08</w:t>
      </w:r>
      <w:r w:rsidRPr="0090533D">
        <w:rPr>
          <w:rFonts w:cs="Times New Roman"/>
        </w:rPr>
        <w:t xml:space="preserve"> (Rory, Latin America correspondent, “20bn barrel oil discovery puts Cuba in the big league”, http://www.guardian.co.uk/world/2008/oct/18/cuban-oil)</w:t>
      </w:r>
    </w:p>
    <w:p w14:paraId="2ED5EB62" w14:textId="77777777" w:rsidR="00BD323E" w:rsidRPr="0090533D" w:rsidRDefault="00BD323E" w:rsidP="00BD323E">
      <w:pPr>
        <w:rPr>
          <w:rFonts w:cs="Times New Roman"/>
        </w:rPr>
      </w:pPr>
    </w:p>
    <w:p w14:paraId="5FB3EC2F" w14:textId="77777777" w:rsidR="00BD323E" w:rsidRPr="0090533D" w:rsidRDefault="00BD323E" w:rsidP="00BD323E">
      <w:pPr>
        <w:rPr>
          <w:rFonts w:cs="Times New Roman"/>
        </w:rPr>
      </w:pPr>
      <w:r w:rsidRPr="0090533D">
        <w:rPr>
          <w:rFonts w:cs="Times New Roman"/>
        </w:rPr>
        <w:t xml:space="preserve">Friends and foes have called Cuba many things - a progressive beacon, a quixotic underdog, an oppressive tyranny - but no one has called it lucky, until </w:t>
      </w:r>
      <w:proofErr w:type="gramStart"/>
      <w:r w:rsidRPr="0090533D">
        <w:rPr>
          <w:rFonts w:cs="Times New Roman"/>
        </w:rPr>
        <w:t>now .</w:t>
      </w:r>
      <w:proofErr w:type="gramEnd"/>
    </w:p>
    <w:p w14:paraId="1478C242" w14:textId="77777777" w:rsidR="00BD323E" w:rsidRPr="0090533D" w:rsidRDefault="00BD323E" w:rsidP="00BD323E">
      <w:pPr>
        <w:rPr>
          <w:rFonts w:cs="Times New Roman"/>
        </w:rPr>
      </w:pPr>
      <w:r w:rsidRPr="0090533D">
        <w:rPr>
          <w:rStyle w:val="StyleBoldUnderline"/>
          <w:rFonts w:cs="Times New Roman"/>
        </w:rPr>
        <w:t xml:space="preserve">Mother </w:t>
      </w:r>
      <w:proofErr w:type="gramStart"/>
      <w:r w:rsidRPr="0090533D">
        <w:rPr>
          <w:rStyle w:val="StyleBoldUnderline"/>
          <w:rFonts w:cs="Times New Roman"/>
        </w:rPr>
        <w:t>nature</w:t>
      </w:r>
      <w:proofErr w:type="gramEnd"/>
      <w:r w:rsidRPr="0090533D">
        <w:rPr>
          <w:rStyle w:val="StyleBoldUnderline"/>
          <w:rFonts w:cs="Times New Roman"/>
        </w:rPr>
        <w:t>, it emerged this week, appears to have blessed the island with enough oil reserves to vault it into the ranks of energy powers</w:t>
      </w:r>
      <w:r w:rsidRPr="0090533D">
        <w:rPr>
          <w:rFonts w:cs="Times New Roman"/>
        </w:rPr>
        <w:t xml:space="preserve">. The </w:t>
      </w:r>
      <w:r w:rsidRPr="0090533D">
        <w:rPr>
          <w:rStyle w:val="StyleBoldUnderline"/>
          <w:rFonts w:cs="Times New Roman"/>
        </w:rPr>
        <w:t>government announced there may be more than 20bn barrels of recoverable oil in offshore fields in Cuba</w:t>
      </w:r>
      <w:r w:rsidRPr="0090533D">
        <w:rPr>
          <w:rFonts w:cs="Times New Roman"/>
        </w:rPr>
        <w:t>'s share of the Gulf of Mexico, more than twice the previous estimate.</w:t>
      </w:r>
    </w:p>
    <w:p w14:paraId="77C12920" w14:textId="77777777" w:rsidR="00BD323E" w:rsidRPr="0090533D" w:rsidRDefault="00BD323E" w:rsidP="00BD323E">
      <w:pPr>
        <w:rPr>
          <w:rFonts w:cs="Times New Roman"/>
        </w:rPr>
      </w:pPr>
      <w:r w:rsidRPr="0090533D">
        <w:rPr>
          <w:rFonts w:cs="Times New Roman"/>
        </w:rPr>
        <w:t xml:space="preserve">If confirmed, </w:t>
      </w:r>
      <w:r w:rsidRPr="0090533D">
        <w:rPr>
          <w:rStyle w:val="StyleBoldUnderline"/>
          <w:rFonts w:cs="Times New Roman"/>
        </w:rPr>
        <w:t>it puts Cuba's reserves on par with those of the US and into the world's top 20. Drilling is expected to start next year by Cuba's state oil company</w:t>
      </w:r>
      <w:r w:rsidRPr="0090533D">
        <w:rPr>
          <w:rFonts w:cs="Times New Roman"/>
        </w:rPr>
        <w:t xml:space="preserve"> </w:t>
      </w:r>
      <w:proofErr w:type="spellStart"/>
      <w:r w:rsidRPr="0090533D">
        <w:rPr>
          <w:rFonts w:cs="Times New Roman"/>
        </w:rPr>
        <w:t>Cubapetroleo</w:t>
      </w:r>
      <w:proofErr w:type="spellEnd"/>
      <w:r w:rsidRPr="0090533D">
        <w:rPr>
          <w:rFonts w:cs="Times New Roman"/>
        </w:rPr>
        <w:t xml:space="preserve">, or </w:t>
      </w:r>
      <w:proofErr w:type="spellStart"/>
      <w:r w:rsidRPr="0090533D">
        <w:rPr>
          <w:rFonts w:cs="Times New Roman"/>
        </w:rPr>
        <w:t>Cupet</w:t>
      </w:r>
      <w:proofErr w:type="spellEnd"/>
      <w:r w:rsidRPr="0090533D">
        <w:rPr>
          <w:rFonts w:cs="Times New Roman"/>
        </w:rPr>
        <w:t>.</w:t>
      </w:r>
    </w:p>
    <w:p w14:paraId="4853B7F2" w14:textId="77777777" w:rsidR="00BD323E" w:rsidRPr="0090533D" w:rsidRDefault="00BD323E" w:rsidP="00BD323E">
      <w:pPr>
        <w:rPr>
          <w:rFonts w:cs="Times New Roman"/>
        </w:rPr>
      </w:pPr>
      <w:r w:rsidRPr="0090533D">
        <w:rPr>
          <w:rFonts w:cs="Times New Roman"/>
        </w:rPr>
        <w:t xml:space="preserve">"It would change their whole equation. </w:t>
      </w:r>
      <w:r w:rsidRPr="0090533D">
        <w:rPr>
          <w:rStyle w:val="StyleBoldUnderline"/>
          <w:rFonts w:cs="Times New Roman"/>
        </w:rPr>
        <w:t xml:space="preserve">The government would have more money and no longer be dependent on foreign oil," </w:t>
      </w:r>
      <w:r w:rsidRPr="0090533D">
        <w:rPr>
          <w:rFonts w:cs="Times New Roman"/>
        </w:rPr>
        <w:t>said Kirby Jones, founder of the Washington-based US-Cuba Trade Association</w:t>
      </w:r>
      <w:r w:rsidRPr="0090533D">
        <w:rPr>
          <w:rStyle w:val="StyleBoldUnderline"/>
          <w:rFonts w:cs="Times New Roman"/>
        </w:rPr>
        <w:t>. "It could join the club of oil exporting nations."</w:t>
      </w:r>
    </w:p>
    <w:p w14:paraId="4EC49A8D" w14:textId="77777777" w:rsidR="00BD323E" w:rsidRPr="0090533D" w:rsidRDefault="00BD323E" w:rsidP="00BD323E">
      <w:pPr>
        <w:rPr>
          <w:rFonts w:cs="Times New Roman"/>
        </w:rPr>
      </w:pPr>
      <w:r w:rsidRPr="0090533D">
        <w:rPr>
          <w:rFonts w:cs="Times New Roman"/>
        </w:rPr>
        <w:t xml:space="preserve">"We have more data. I'm almost certain that if they ask for all the data we have, (their estimate) is going to grow considerably," said </w:t>
      </w:r>
      <w:proofErr w:type="spellStart"/>
      <w:r w:rsidRPr="0090533D">
        <w:rPr>
          <w:rFonts w:cs="Times New Roman"/>
        </w:rPr>
        <w:t>Cupet's</w:t>
      </w:r>
      <w:proofErr w:type="spellEnd"/>
      <w:r w:rsidRPr="0090533D">
        <w:rPr>
          <w:rFonts w:cs="Times New Roman"/>
        </w:rPr>
        <w:t xml:space="preserve"> exploration manager, Rafael </w:t>
      </w:r>
      <w:proofErr w:type="spellStart"/>
      <w:r w:rsidRPr="0090533D">
        <w:rPr>
          <w:rFonts w:cs="Times New Roman"/>
        </w:rPr>
        <w:t>Tenreyro</w:t>
      </w:r>
      <w:proofErr w:type="spellEnd"/>
      <w:r w:rsidRPr="0090533D">
        <w:rPr>
          <w:rFonts w:cs="Times New Roman"/>
        </w:rPr>
        <w:t xml:space="preserve"> Perez.</w:t>
      </w:r>
    </w:p>
    <w:p w14:paraId="6769F2AE" w14:textId="77777777" w:rsidR="00BD323E" w:rsidRPr="0090533D" w:rsidRDefault="00BD323E" w:rsidP="00BD323E">
      <w:pPr>
        <w:rPr>
          <w:rFonts w:cs="Times New Roman"/>
        </w:rPr>
      </w:pPr>
      <w:r w:rsidRPr="0090533D">
        <w:rPr>
          <w:rFonts w:cs="Times New Roman"/>
        </w:rPr>
        <w:t xml:space="preserve">Havana based its dramatically higher estimate mainly on comparisons with oil output from similar geological structures off the coasts of Mexico and the US. Cuba's undersea geology was "very similar" to Mexico's giant </w:t>
      </w:r>
      <w:proofErr w:type="spellStart"/>
      <w:r w:rsidRPr="0090533D">
        <w:rPr>
          <w:rFonts w:cs="Times New Roman"/>
        </w:rPr>
        <w:t>Cantarell</w:t>
      </w:r>
      <w:proofErr w:type="spellEnd"/>
      <w:r w:rsidRPr="0090533D">
        <w:rPr>
          <w:rFonts w:cs="Times New Roman"/>
        </w:rPr>
        <w:t xml:space="preserve"> oil field in the Bay of Campeche, said </w:t>
      </w:r>
      <w:proofErr w:type="spellStart"/>
      <w:r w:rsidRPr="0090533D">
        <w:rPr>
          <w:rFonts w:cs="Times New Roman"/>
        </w:rPr>
        <w:t>Tenreyro</w:t>
      </w:r>
      <w:proofErr w:type="spellEnd"/>
      <w:r w:rsidRPr="0090533D">
        <w:rPr>
          <w:rFonts w:cs="Times New Roman"/>
        </w:rPr>
        <w:t>.</w:t>
      </w:r>
    </w:p>
    <w:p w14:paraId="668FE6C8" w14:textId="77777777" w:rsidR="00BD323E" w:rsidRPr="0090533D" w:rsidRDefault="00BD323E" w:rsidP="00BD323E">
      <w:pPr>
        <w:rPr>
          <w:rFonts w:cs="Times New Roman"/>
        </w:rPr>
      </w:pPr>
      <w:r w:rsidRPr="0090533D">
        <w:rPr>
          <w:rStyle w:val="StyleBoldUnderline"/>
          <w:rFonts w:cs="Times New Roman"/>
        </w:rPr>
        <w:t xml:space="preserve">A consortium of companies led by Spain's </w:t>
      </w:r>
      <w:proofErr w:type="spellStart"/>
      <w:r w:rsidRPr="0090533D">
        <w:rPr>
          <w:rStyle w:val="StyleBoldUnderline"/>
          <w:rFonts w:cs="Times New Roman"/>
        </w:rPr>
        <w:t>Repsol</w:t>
      </w:r>
      <w:proofErr w:type="spellEnd"/>
      <w:r w:rsidRPr="0090533D">
        <w:rPr>
          <w:rStyle w:val="StyleBoldUnderline"/>
          <w:rFonts w:cs="Times New Roman"/>
        </w:rPr>
        <w:t xml:space="preserve"> had tested wells and were expected to begin drilling the first production well in mid-2009</w:t>
      </w:r>
      <w:r w:rsidRPr="0090533D">
        <w:rPr>
          <w:rFonts w:cs="Times New Roman"/>
        </w:rPr>
        <w:t xml:space="preserve">, and possibly several more </w:t>
      </w:r>
      <w:proofErr w:type="gramStart"/>
      <w:r w:rsidRPr="0090533D">
        <w:rPr>
          <w:rFonts w:cs="Times New Roman"/>
        </w:rPr>
        <w:t>later</w:t>
      </w:r>
      <w:proofErr w:type="gramEnd"/>
      <w:r w:rsidRPr="0090533D">
        <w:rPr>
          <w:rFonts w:cs="Times New Roman"/>
        </w:rPr>
        <w:t xml:space="preserve"> in the year, he said.</w:t>
      </w:r>
    </w:p>
    <w:p w14:paraId="3995843D" w14:textId="77777777" w:rsidR="00BD323E" w:rsidRPr="0090533D" w:rsidRDefault="00BD323E" w:rsidP="00BD323E">
      <w:pPr>
        <w:rPr>
          <w:rStyle w:val="StyleBoldUnderline"/>
          <w:rFonts w:cs="Times New Roman"/>
        </w:rPr>
      </w:pPr>
      <w:r w:rsidRPr="0090533D">
        <w:rPr>
          <w:rStyle w:val="StyleBoldUnderline"/>
          <w:rFonts w:cs="Times New Roman"/>
        </w:rPr>
        <w:t xml:space="preserve">Cuba currently produces about 60,000 barrels of oil daily, covering almost half of its needs, </w:t>
      </w:r>
      <w:r w:rsidRPr="0090533D">
        <w:rPr>
          <w:rFonts w:cs="Times New Roman"/>
        </w:rPr>
        <w:t xml:space="preserve">and imports the rest from Venezuela in return for Cuban doctors and sports instructors. </w:t>
      </w:r>
      <w:r w:rsidRPr="0090533D">
        <w:rPr>
          <w:rStyle w:val="StyleBoldUnderline"/>
          <w:rFonts w:cs="Times New Roman"/>
        </w:rPr>
        <w:t>Even that barter system puts a strain on an impoverished economy in which Cubans earn an average monthly salary of $20.</w:t>
      </w:r>
    </w:p>
    <w:p w14:paraId="37FEDC1F" w14:textId="77777777" w:rsidR="00BD323E" w:rsidRPr="0090533D" w:rsidRDefault="00BD323E" w:rsidP="00BD323E">
      <w:pPr>
        <w:rPr>
          <w:rStyle w:val="StyleBoldUnderline"/>
          <w:rFonts w:cs="Times New Roman"/>
        </w:rPr>
      </w:pPr>
    </w:p>
    <w:p w14:paraId="474F616F" w14:textId="7BC4A1F5" w:rsidR="00BD323E" w:rsidRPr="0090533D" w:rsidRDefault="00BD323E" w:rsidP="00BD323E">
      <w:pPr>
        <w:rPr>
          <w:rStyle w:val="StyleStyleBold12pt"/>
          <w:rFonts w:cs="Times New Roman"/>
        </w:rPr>
      </w:pPr>
      <w:r w:rsidRPr="0090533D">
        <w:rPr>
          <w:rStyle w:val="StyleStyleBold12pt"/>
          <w:rFonts w:cs="Times New Roman"/>
        </w:rPr>
        <w:t>Cuban oil reserves could decrease U.S. dependence on Middle East.</w:t>
      </w:r>
    </w:p>
    <w:p w14:paraId="4B59C6CD" w14:textId="77777777" w:rsidR="00BD323E" w:rsidRPr="0090533D" w:rsidRDefault="00BD323E" w:rsidP="00BD323E">
      <w:pPr>
        <w:rPr>
          <w:rFonts w:cs="Times New Roman"/>
        </w:rPr>
      </w:pPr>
      <w:r w:rsidRPr="0090533D">
        <w:rPr>
          <w:rStyle w:val="StyleStyleBold12pt"/>
          <w:rFonts w:cs="Times New Roman"/>
        </w:rPr>
        <w:t>Carroll 10/17/08</w:t>
      </w:r>
      <w:r w:rsidRPr="0090533D">
        <w:rPr>
          <w:rFonts w:cs="Times New Roman"/>
        </w:rPr>
        <w:t xml:space="preserve"> (Rory, Latin America correspondent, “20bn barrel oil discovery puts Cuba in the big league”, http://www.guardian.co.uk/world/2008/oct/18/cuban-oil)</w:t>
      </w:r>
    </w:p>
    <w:p w14:paraId="4E2C7A64" w14:textId="77777777" w:rsidR="00BD323E" w:rsidRPr="0090533D" w:rsidRDefault="00BD323E" w:rsidP="00BD323E">
      <w:pPr>
        <w:rPr>
          <w:rStyle w:val="StyleBoldUnderline"/>
          <w:rFonts w:cs="Times New Roman"/>
        </w:rPr>
      </w:pPr>
    </w:p>
    <w:p w14:paraId="1B6038F4" w14:textId="77777777" w:rsidR="00BD323E" w:rsidRPr="0090533D" w:rsidRDefault="00BD323E" w:rsidP="00BD323E">
      <w:pPr>
        <w:rPr>
          <w:rFonts w:cs="Times New Roman"/>
        </w:rPr>
      </w:pPr>
      <w:r w:rsidRPr="0090533D">
        <w:rPr>
          <w:rStyle w:val="StyleBoldUnderline"/>
          <w:rFonts w:cs="Times New Roman"/>
        </w:rPr>
        <w:t>"This news about the oil reserves could not have come at a better time for the regime,</w:t>
      </w:r>
      <w:r w:rsidRPr="0090533D">
        <w:rPr>
          <w:rFonts w:cs="Times New Roman"/>
        </w:rPr>
        <w:t>" said Jonathan Benjamin-Alvarado, a Cuba energy specialist at the University of Nebraska.</w:t>
      </w:r>
    </w:p>
    <w:p w14:paraId="5575AE53" w14:textId="77777777" w:rsidR="00BD323E" w:rsidRPr="0090533D" w:rsidRDefault="00BD323E" w:rsidP="00BD323E">
      <w:pPr>
        <w:rPr>
          <w:rFonts w:cs="Times New Roman"/>
        </w:rPr>
      </w:pPr>
      <w:r w:rsidRPr="0090533D">
        <w:rPr>
          <w:rFonts w:cs="Times New Roman"/>
        </w:rPr>
        <w:t xml:space="preserve">However there is little prospect of Cuba becoming a communist version of Kuwait. </w:t>
      </w:r>
      <w:r w:rsidRPr="0090533D">
        <w:rPr>
          <w:rStyle w:val="StyleBoldUnderline"/>
          <w:rFonts w:cs="Times New Roman"/>
        </w:rPr>
        <w:t>Its oil is more than a mile deep under the ocean and difficult and expensive to extract. The four-decade-old US economic embargo prevents several of Cuba's potential oil partners</w:t>
      </w:r>
      <w:r w:rsidRPr="0090533D">
        <w:rPr>
          <w:rFonts w:cs="Times New Roman"/>
        </w:rPr>
        <w:t xml:space="preserve"> - notably Brazil, Norway and Spain - from using valuable first-generation technology.</w:t>
      </w:r>
    </w:p>
    <w:p w14:paraId="1EAD7D25" w14:textId="77777777" w:rsidR="00BD323E" w:rsidRPr="0090533D" w:rsidRDefault="00BD323E" w:rsidP="00BD323E">
      <w:pPr>
        <w:rPr>
          <w:rFonts w:cs="Times New Roman"/>
        </w:rPr>
      </w:pPr>
      <w:r w:rsidRPr="0090533D">
        <w:rPr>
          <w:rFonts w:cs="Times New Roman"/>
        </w:rPr>
        <w:t>"You're looking at three to five years minimum before any meaningful returns," said Benjamin-Alvarado.</w:t>
      </w:r>
    </w:p>
    <w:p w14:paraId="00A6C9DD" w14:textId="77777777" w:rsidR="00BD323E" w:rsidRPr="0090533D" w:rsidRDefault="00BD323E" w:rsidP="00BD323E">
      <w:pPr>
        <w:rPr>
          <w:rFonts w:cs="Times New Roman"/>
        </w:rPr>
      </w:pPr>
      <w:r w:rsidRPr="0090533D">
        <w:rPr>
          <w:rStyle w:val="StyleBoldUnderline"/>
          <w:rFonts w:cs="Times New Roman"/>
        </w:rPr>
        <w:t>Even so, Cuba is a master at stretching resources</w:t>
      </w:r>
      <w:r w:rsidRPr="0090533D">
        <w:rPr>
          <w:rFonts w:cs="Times New Roman"/>
        </w:rPr>
        <w:t>. President Raul Castro, who took over from brother Fidel, has promised to deliver improvements to daily life to shore up the legitimacy of the revolution as it approaches its 50th anniversary.</w:t>
      </w:r>
    </w:p>
    <w:p w14:paraId="199AD976" w14:textId="77777777" w:rsidR="00BD323E" w:rsidRPr="0090533D" w:rsidRDefault="00BD323E" w:rsidP="00BD323E">
      <w:pPr>
        <w:rPr>
          <w:rStyle w:val="StyleBoldUnderline"/>
          <w:rFonts w:cs="Times New Roman"/>
        </w:rPr>
      </w:pPr>
      <w:r w:rsidRPr="0090533D">
        <w:rPr>
          <w:rStyle w:val="StyleBoldUnderline"/>
          <w:rFonts w:cs="Times New Roman"/>
        </w:rPr>
        <w:t>Cuba's unexpected arrival into the big oil league could increase pressure</w:t>
      </w:r>
      <w:r w:rsidRPr="0090533D">
        <w:rPr>
          <w:rFonts w:cs="Times New Roman"/>
        </w:rPr>
        <w:t xml:space="preserve"> on the next administration to loosen the embargo to let US oil companies participate in the bonanza and </w:t>
      </w:r>
      <w:r w:rsidRPr="0090533D">
        <w:rPr>
          <w:rStyle w:val="StyleBoldUnderline"/>
          <w:rFonts w:cs="Times New Roman"/>
        </w:rPr>
        <w:t xml:space="preserve">reduce US dependency on the </w:t>
      </w:r>
      <w:proofErr w:type="gramStart"/>
      <w:r w:rsidRPr="0090533D">
        <w:rPr>
          <w:rStyle w:val="StyleBoldUnderline"/>
          <w:rFonts w:cs="Times New Roman"/>
        </w:rPr>
        <w:t>middle east</w:t>
      </w:r>
      <w:proofErr w:type="gramEnd"/>
      <w:r w:rsidRPr="0090533D">
        <w:rPr>
          <w:rFonts w:cs="Times New Roman"/>
        </w:rPr>
        <w:t>, said Jones. "</w:t>
      </w:r>
      <w:r w:rsidRPr="0090533D">
        <w:rPr>
          <w:rStyle w:val="StyleBoldUnderline"/>
          <w:rFonts w:cs="Times New Roman"/>
        </w:rPr>
        <w:t>Up until now the embargo did not really impact on us in a substantive, strategic way. Oil is different. It's something we need and want."</w:t>
      </w:r>
    </w:p>
    <w:p w14:paraId="748093C4" w14:textId="77777777" w:rsidR="00BD323E" w:rsidRPr="0090533D" w:rsidRDefault="00BD323E" w:rsidP="00BD323E">
      <w:pPr>
        <w:rPr>
          <w:rFonts w:cs="Times New Roman"/>
        </w:rPr>
      </w:pPr>
    </w:p>
    <w:p w14:paraId="00AA5C88" w14:textId="77777777" w:rsidR="00886AA4" w:rsidRPr="0090533D" w:rsidRDefault="00886AA4" w:rsidP="00886AA4">
      <w:pPr>
        <w:pStyle w:val="Heading3"/>
        <w:rPr>
          <w:rFonts w:cs="Times New Roman"/>
        </w:rPr>
      </w:pPr>
      <w:r w:rsidRPr="0090533D">
        <w:rPr>
          <w:rFonts w:cs="Times New Roman"/>
        </w:rPr>
        <w:lastRenderedPageBreak/>
        <w:t>Licensing Oil Companies Solves</w:t>
      </w:r>
    </w:p>
    <w:p w14:paraId="22AC7DF6" w14:textId="77777777" w:rsidR="00886AA4" w:rsidRPr="0090533D" w:rsidRDefault="00886AA4" w:rsidP="00886AA4">
      <w:pPr>
        <w:pStyle w:val="Heading4"/>
        <w:rPr>
          <w:rFonts w:cs="Times New Roman"/>
        </w:rPr>
      </w:pPr>
      <w:r w:rsidRPr="0090533D">
        <w:rPr>
          <w:rFonts w:cs="Times New Roman"/>
        </w:rPr>
        <w:t>Licensing US oil companies for Cuban operations would improve US influence, helps contain Venezuela, and limit Russian influence.</w:t>
      </w:r>
    </w:p>
    <w:p w14:paraId="4E6914D1" w14:textId="77777777" w:rsidR="00886AA4" w:rsidRPr="0090533D" w:rsidRDefault="00886AA4" w:rsidP="00886AA4">
      <w:pPr>
        <w:rPr>
          <w:rFonts w:cs="Times New Roman"/>
        </w:rPr>
      </w:pPr>
    </w:p>
    <w:p w14:paraId="30508216" w14:textId="77777777" w:rsidR="00886AA4" w:rsidRPr="0090533D" w:rsidRDefault="00886AA4" w:rsidP="00886AA4">
      <w:pPr>
        <w:rPr>
          <w:rStyle w:val="StyleStyleBold12pt"/>
          <w:rFonts w:cs="Times New Roman"/>
        </w:rPr>
      </w:pPr>
      <w:proofErr w:type="spellStart"/>
      <w:r w:rsidRPr="0090533D">
        <w:rPr>
          <w:rStyle w:val="StyleStyleBold12pt"/>
          <w:rFonts w:cs="Times New Roman"/>
        </w:rPr>
        <w:t>Pascual</w:t>
      </w:r>
      <w:proofErr w:type="spellEnd"/>
      <w:r w:rsidRPr="0090533D">
        <w:rPr>
          <w:rStyle w:val="StyleStyleBold12pt"/>
          <w:rFonts w:cs="Times New Roman"/>
        </w:rPr>
        <w:t xml:space="preserve"> 2009 vice president and Director of Foreign policy The Brookings institution</w:t>
      </w:r>
    </w:p>
    <w:p w14:paraId="1B9B5438" w14:textId="77777777" w:rsidR="00886AA4" w:rsidRPr="0090533D" w:rsidRDefault="00886AA4" w:rsidP="00886AA4">
      <w:pPr>
        <w:rPr>
          <w:rStyle w:val="StyleBoldUnderline"/>
          <w:rFonts w:cs="Times New Roman"/>
          <w:b/>
          <w:u w:val="none"/>
        </w:rPr>
      </w:pPr>
      <w:r w:rsidRPr="0090533D">
        <w:rPr>
          <w:rFonts w:cs="Times New Roman"/>
        </w:rPr>
        <w:t xml:space="preserve">[Carlos </w:t>
      </w:r>
      <w:proofErr w:type="spellStart"/>
      <w:r w:rsidRPr="0090533D">
        <w:rPr>
          <w:rFonts w:cs="Times New Roman"/>
        </w:rPr>
        <w:t>Pascual</w:t>
      </w:r>
      <w:proofErr w:type="spellEnd"/>
      <w:r w:rsidRPr="0090533D">
        <w:rPr>
          <w:rFonts w:cs="Times New Roman"/>
        </w:rPr>
        <w:t xml:space="preserve"> Report of the Brookings Project on US Policy </w:t>
      </w:r>
      <w:proofErr w:type="gramStart"/>
      <w:r w:rsidRPr="0090533D">
        <w:rPr>
          <w:rFonts w:cs="Times New Roman"/>
        </w:rPr>
        <w:t>Toward</w:t>
      </w:r>
      <w:proofErr w:type="gramEnd"/>
      <w:r w:rsidRPr="0090533D">
        <w:rPr>
          <w:rFonts w:cs="Times New Roman"/>
        </w:rPr>
        <w:t xml:space="preserve"> a Cuba in Transition, 2009, Cuba: A New Policy of Constructive and Critical Engagement</w:t>
      </w:r>
    </w:p>
    <w:p w14:paraId="30FAB419" w14:textId="77777777" w:rsidR="00886AA4" w:rsidRPr="0090533D" w:rsidRDefault="00844609" w:rsidP="00886AA4">
      <w:pPr>
        <w:rPr>
          <w:rStyle w:val="StyleBoldUnderline"/>
          <w:rFonts w:cs="Times New Roman"/>
        </w:rPr>
      </w:pPr>
      <w:hyperlink r:id="rId26" w:history="1">
        <w:r w:rsidR="00886AA4" w:rsidRPr="0090533D">
          <w:rPr>
            <w:rStyle w:val="Hyperlink"/>
            <w:rFonts w:cs="Times New Roman"/>
          </w:rPr>
          <w:t>http://www2.fiu.edu/~ipor/cuba-t/BrookingsCubaReport-English.pdf</w:t>
        </w:r>
      </w:hyperlink>
      <w:r w:rsidR="00886AA4" w:rsidRPr="0090533D">
        <w:rPr>
          <w:rStyle w:val="StyleBoldUnderline"/>
          <w:rFonts w:cs="Times New Roman"/>
        </w:rPr>
        <w:t>]</w:t>
      </w:r>
    </w:p>
    <w:p w14:paraId="1CDBEF10" w14:textId="77777777" w:rsidR="00886AA4" w:rsidRPr="0090533D" w:rsidRDefault="00886AA4" w:rsidP="00886AA4">
      <w:pPr>
        <w:rPr>
          <w:rFonts w:cs="Times New Roman"/>
        </w:rPr>
      </w:pPr>
    </w:p>
    <w:p w14:paraId="3C6EF355" w14:textId="77777777" w:rsidR="00886AA4" w:rsidRPr="0090533D" w:rsidRDefault="001E79F6" w:rsidP="00886AA4">
      <w:pPr>
        <w:rPr>
          <w:rFonts w:cs="Times New Roman"/>
          <w:sz w:val="12"/>
        </w:rPr>
      </w:pPr>
      <w:r w:rsidRPr="0090533D">
        <w:rPr>
          <w:rStyle w:val="StyleBoldUnderline"/>
          <w:rFonts w:cs="Times New Roman"/>
        </w:rPr>
        <w:t>L</w:t>
      </w:r>
      <w:r w:rsidR="00886AA4" w:rsidRPr="0090533D">
        <w:rPr>
          <w:rStyle w:val="StyleBoldUnderline"/>
          <w:rFonts w:cs="Times New Roman"/>
        </w:rPr>
        <w:t>icensing U.S. companies to provide services for ¶ ¶ the development of Cuban offshore oil and gas ¶ ¶ would provide benefits to the United States and ¶ ¶ Cuba</w:t>
      </w:r>
      <w:r w:rsidR="00886AA4" w:rsidRPr="0090533D">
        <w:rPr>
          <w:rFonts w:cs="Times New Roman"/>
        </w:rPr>
        <w:t xml:space="preserve">. (At this point it should be noted that the </w:t>
      </w:r>
      <w:r w:rsidR="00886AA4" w:rsidRPr="0090533D">
        <w:rPr>
          <w:rFonts w:cs="Times New Roman"/>
          <w:sz w:val="12"/>
        </w:rPr>
        <w:t xml:space="preserve">¶ ¶ </w:t>
      </w:r>
      <w:r w:rsidR="00886AA4" w:rsidRPr="0090533D">
        <w:rPr>
          <w:rFonts w:cs="Times New Roman"/>
        </w:rPr>
        <w:t xml:space="preserve">Secretary of </w:t>
      </w:r>
      <w:r w:rsidR="00886AA4" w:rsidRPr="0090533D">
        <w:rPr>
          <w:rStyle w:val="StyleBoldUnderline"/>
          <w:rFonts w:cs="Times New Roman"/>
        </w:rPr>
        <w:t>Treasury has</w:t>
      </w:r>
      <w:r w:rsidR="00886AA4" w:rsidRPr="0090533D">
        <w:rPr>
          <w:rFonts w:cs="Times New Roman"/>
        </w:rPr>
        <w:t xml:space="preserve"> always had and continues to have </w:t>
      </w:r>
      <w:r w:rsidR="00886AA4" w:rsidRPr="0090533D">
        <w:rPr>
          <w:rStyle w:val="StyleBoldUnderline"/>
          <w:rFonts w:cs="Times New Roman"/>
        </w:rPr>
        <w:t>the authority—as embodied in OFAC ¶ ¶ regulations—to license any transaction found to ¶ ¶ be in the U.S. national interest.</w:t>
      </w:r>
      <w:r w:rsidR="00886AA4" w:rsidRPr="0090533D">
        <w:rPr>
          <w:rFonts w:cs="Times New Roman"/>
        </w:rPr>
        <w:t xml:space="preserve"> This power has </w:t>
      </w:r>
      <w:r w:rsidR="00886AA4" w:rsidRPr="0090533D">
        <w:rPr>
          <w:rFonts w:cs="Times New Roman"/>
          <w:sz w:val="12"/>
        </w:rPr>
        <w:t xml:space="preserve">¶ ¶ </w:t>
      </w:r>
      <w:r w:rsidR="00886AA4" w:rsidRPr="0090533D">
        <w:rPr>
          <w:rFonts w:cs="Times New Roman"/>
        </w:rPr>
        <w:t xml:space="preserve">been used over the past fifteen years by various </w:t>
      </w:r>
      <w:r w:rsidR="00886AA4" w:rsidRPr="0090533D">
        <w:rPr>
          <w:rFonts w:cs="Times New Roman"/>
          <w:sz w:val="12"/>
        </w:rPr>
        <w:t xml:space="preserve">¶ ¶ </w:t>
      </w:r>
      <w:r w:rsidR="00886AA4" w:rsidRPr="0090533D">
        <w:rPr>
          <w:rFonts w:cs="Times New Roman"/>
        </w:rPr>
        <w:t xml:space="preserve">republican and Democratic administrations to </w:t>
      </w:r>
      <w:r w:rsidR="00886AA4" w:rsidRPr="0090533D">
        <w:rPr>
          <w:rFonts w:cs="Times New Roman"/>
          <w:sz w:val="12"/>
        </w:rPr>
        <w:t xml:space="preserve">¶ ¶ </w:t>
      </w:r>
      <w:r w:rsidR="00886AA4" w:rsidRPr="0090533D">
        <w:rPr>
          <w:rFonts w:cs="Times New Roman"/>
        </w:rPr>
        <w:t xml:space="preserve">license a variety of commercial transactions between the United States and Cuba). The following </w:t>
      </w:r>
      <w:r w:rsidR="00886AA4" w:rsidRPr="0090533D">
        <w:rPr>
          <w:rFonts w:cs="Times New Roman"/>
          <w:sz w:val="12"/>
        </w:rPr>
        <w:t xml:space="preserve">¶ ¶ </w:t>
      </w:r>
      <w:r w:rsidR="00886AA4" w:rsidRPr="0090533D">
        <w:rPr>
          <w:rFonts w:cs="Times New Roman"/>
        </w:rPr>
        <w:t xml:space="preserve">are some of the reasons we might wish to become </w:t>
      </w:r>
      <w:r w:rsidR="00886AA4" w:rsidRPr="0090533D">
        <w:rPr>
          <w:rFonts w:cs="Times New Roman"/>
          <w:sz w:val="12"/>
        </w:rPr>
        <w:t xml:space="preserve">¶ ¶ </w:t>
      </w:r>
      <w:r w:rsidR="00886AA4" w:rsidRPr="0090533D">
        <w:rPr>
          <w:rFonts w:cs="Times New Roman"/>
        </w:rPr>
        <w:t xml:space="preserve">engaged in developing Cuba’s offshore oil and </w:t>
      </w:r>
      <w:r w:rsidR="00886AA4" w:rsidRPr="0090533D">
        <w:rPr>
          <w:rFonts w:cs="Times New Roman"/>
          <w:sz w:val="12"/>
        </w:rPr>
        <w:t xml:space="preserve">¶ ¶ </w:t>
      </w:r>
      <w:r w:rsidR="00886AA4" w:rsidRPr="0090533D">
        <w:rPr>
          <w:rFonts w:cs="Times New Roman"/>
        </w:rPr>
        <w:t xml:space="preserve">gas. First, </w:t>
      </w:r>
      <w:r w:rsidR="00886AA4" w:rsidRPr="0090533D">
        <w:rPr>
          <w:rStyle w:val="StyleBoldUnderline"/>
          <w:rFonts w:cs="Times New Roman"/>
        </w:rPr>
        <w:t xml:space="preserve">if U.S. and other reputable </w:t>
      </w:r>
      <w:proofErr w:type="gramStart"/>
      <w:r w:rsidR="00886AA4" w:rsidRPr="0090533D">
        <w:rPr>
          <w:rStyle w:val="StyleBoldUnderline"/>
          <w:rFonts w:cs="Times New Roman"/>
        </w:rPr>
        <w:t>companies</w:t>
      </w:r>
      <w:proofErr w:type="gramEnd"/>
      <w:r w:rsidR="00886AA4" w:rsidRPr="0090533D">
        <w:rPr>
          <w:rStyle w:val="StyleBoldUnderline"/>
          <w:rFonts w:cs="Times New Roman"/>
        </w:rPr>
        <w:t xml:space="preserve"> ¶ ¶ are involved in Cuba’s offshore oil development ¶ ¶ it would reduce Cuba’s dependence on Venezuela ¶ ¶ for two-thirds of its oil imports. Second, it is preferable that U.S. oil companies with high standards ¶ ¶ of transparency develop these resources rather ¶ ¶ than, for example, </w:t>
      </w:r>
      <w:proofErr w:type="spellStart"/>
      <w:proofErr w:type="gramStart"/>
      <w:r w:rsidR="00886AA4" w:rsidRPr="0090533D">
        <w:rPr>
          <w:rStyle w:val="StyleBoldUnderline"/>
          <w:rFonts w:cs="Times New Roman"/>
        </w:rPr>
        <w:t>russia’s</w:t>
      </w:r>
      <w:proofErr w:type="spellEnd"/>
      <w:proofErr w:type="gramEnd"/>
      <w:r w:rsidR="00886AA4" w:rsidRPr="0090533D">
        <w:rPr>
          <w:rStyle w:val="StyleBoldUnderline"/>
          <w:rFonts w:cs="Times New Roman"/>
        </w:rPr>
        <w:t xml:space="preserve"> notoriously corrupt ¶ ¶ oligarchy. Third, U.S. influence in Cuba is likely ¶ ¶ to increase if U.S. companies have an economic ¶ ¶ relationship on the ground. Fourth, U.S. companies have the technology and expertise to develop ¶ ¶ Cuba’s offshore oil and gas</w:t>
      </w:r>
      <w:r w:rsidR="00886AA4" w:rsidRPr="0090533D">
        <w:rPr>
          <w:rFonts w:cs="Times New Roman"/>
        </w:rPr>
        <w:t xml:space="preserve">. </w:t>
      </w:r>
      <w:r w:rsidR="00886AA4" w:rsidRPr="0090533D">
        <w:rPr>
          <w:rFonts w:cs="Times New Roman"/>
          <w:sz w:val="12"/>
        </w:rPr>
        <w:t>¶ ¶</w:t>
      </w:r>
    </w:p>
    <w:p w14:paraId="0779D867" w14:textId="77777777" w:rsidR="00886AA4" w:rsidRPr="0090533D" w:rsidRDefault="00886AA4" w:rsidP="00886AA4">
      <w:pPr>
        <w:rPr>
          <w:rFonts w:cs="Times New Roman"/>
          <w:sz w:val="12"/>
        </w:rPr>
      </w:pPr>
    </w:p>
    <w:p w14:paraId="686F96B2" w14:textId="77777777" w:rsidR="001E79F6" w:rsidRPr="0090533D" w:rsidRDefault="001E79F6" w:rsidP="001E79F6">
      <w:pPr>
        <w:pStyle w:val="Heading4"/>
        <w:rPr>
          <w:rFonts w:cs="Times New Roman"/>
        </w:rPr>
      </w:pPr>
      <w:r w:rsidRPr="0090533D">
        <w:rPr>
          <w:rFonts w:cs="Times New Roman"/>
        </w:rPr>
        <w:t xml:space="preserve">The US is </w:t>
      </w:r>
      <w:proofErr w:type="gramStart"/>
      <w:r w:rsidRPr="0090533D">
        <w:rPr>
          <w:rFonts w:cs="Times New Roman"/>
        </w:rPr>
        <w:t>key</w:t>
      </w:r>
      <w:proofErr w:type="gramEnd"/>
      <w:r w:rsidRPr="0090533D">
        <w:rPr>
          <w:rFonts w:cs="Times New Roman"/>
        </w:rPr>
        <w:t xml:space="preserve"> to oil spill clean up in Cuba-with out the US oil spills have greater environmental consequences.</w:t>
      </w:r>
    </w:p>
    <w:p w14:paraId="1BF51C1C" w14:textId="77777777" w:rsidR="001E79F6" w:rsidRPr="0090533D" w:rsidRDefault="001E79F6" w:rsidP="001E79F6">
      <w:pPr>
        <w:rPr>
          <w:rStyle w:val="StyleStyleBold12pt"/>
          <w:rFonts w:cs="Times New Roman"/>
        </w:rPr>
      </w:pPr>
      <w:r w:rsidRPr="0090533D">
        <w:rPr>
          <w:rStyle w:val="StyleStyleBold12pt"/>
          <w:rFonts w:cs="Times New Roman"/>
        </w:rPr>
        <w:t>Homeland Security News Wire 2011</w:t>
      </w:r>
    </w:p>
    <w:p w14:paraId="254411CD" w14:textId="77777777" w:rsidR="001E79F6" w:rsidRPr="0090533D" w:rsidRDefault="001E79F6" w:rsidP="001E79F6">
      <w:pPr>
        <w:rPr>
          <w:rFonts w:cs="Times New Roman"/>
        </w:rPr>
      </w:pPr>
      <w:r w:rsidRPr="0090533D">
        <w:rPr>
          <w:rFonts w:cs="Times New Roman"/>
        </w:rPr>
        <w:t>[Homeland Security News Wire</w:t>
      </w:r>
      <w:r w:rsidRPr="0090533D">
        <w:rPr>
          <w:rStyle w:val="StyleStyleBold12pt"/>
          <w:rFonts w:cs="Times New Roman"/>
        </w:rPr>
        <w:t xml:space="preserve"> </w:t>
      </w:r>
      <w:r w:rsidRPr="0090533D">
        <w:rPr>
          <w:rFonts w:cs="Times New Roman"/>
        </w:rPr>
        <w:t>Emergency cleanup plans for potential Cuban oil spill</w:t>
      </w:r>
      <w:r w:rsidRPr="0090533D">
        <w:rPr>
          <w:rFonts w:cs="Times New Roman"/>
          <w:sz w:val="12"/>
        </w:rPr>
        <w:t xml:space="preserve">¶ </w:t>
      </w:r>
      <w:r w:rsidRPr="0090533D">
        <w:rPr>
          <w:rFonts w:cs="Times New Roman"/>
        </w:rPr>
        <w:t>Published 12 September 2011 http://www.homelandsecuritynewswire.com/emergency-cleanup-plans-potential-cuban-oil-spill)]</w:t>
      </w:r>
    </w:p>
    <w:p w14:paraId="3F6B9EB8" w14:textId="77777777" w:rsidR="001E79F6" w:rsidRPr="0090533D" w:rsidRDefault="001E79F6" w:rsidP="001E79F6">
      <w:pPr>
        <w:rPr>
          <w:rFonts w:cs="Times New Roman"/>
        </w:rPr>
      </w:pPr>
    </w:p>
    <w:p w14:paraId="1EB4C9FE" w14:textId="77777777" w:rsidR="001E79F6" w:rsidRPr="0090533D" w:rsidRDefault="001E79F6" w:rsidP="001E79F6">
      <w:pPr>
        <w:rPr>
          <w:rFonts w:cs="Times New Roman"/>
        </w:rPr>
      </w:pPr>
      <w:r w:rsidRPr="0090533D">
        <w:rPr>
          <w:rFonts w:cs="Times New Roman"/>
        </w:rPr>
        <w:t xml:space="preserve">With Cuba set to begin offshore drilling, </w:t>
      </w:r>
      <w:r w:rsidRPr="0090533D">
        <w:rPr>
          <w:rStyle w:val="StyleBoldUnderline"/>
          <w:rFonts w:cs="Times New Roman"/>
        </w:rPr>
        <w:t>the</w:t>
      </w:r>
      <w:r w:rsidRPr="0090533D">
        <w:rPr>
          <w:rFonts w:cs="Times New Roman"/>
        </w:rPr>
        <w:t xml:space="preserve"> </w:t>
      </w:r>
      <w:r w:rsidRPr="0090533D">
        <w:rPr>
          <w:rStyle w:val="StyleBoldUnderline"/>
          <w:rFonts w:cs="Times New Roman"/>
        </w:rPr>
        <w:t>former head of the</w:t>
      </w:r>
      <w:r w:rsidRPr="0090533D">
        <w:rPr>
          <w:rFonts w:cs="Times New Roman"/>
        </w:rPr>
        <w:t xml:space="preserve"> Environmental Protection Agency (</w:t>
      </w:r>
      <w:r w:rsidRPr="0090533D">
        <w:rPr>
          <w:rStyle w:val="StyleBoldUnderline"/>
          <w:rFonts w:cs="Times New Roman"/>
        </w:rPr>
        <w:t>EPA) is pressing the United States to immediately begin developing emergency plans to assist Cuba in the event of a major oil spill. “It seems to me to be profoundly in the interest of the United States to ensure that, if there should be a spill in Cuban waters, all efforts are undertaken by both government and private entities in the United States to assist in responding,”</w:t>
      </w:r>
      <w:r w:rsidRPr="0090533D">
        <w:rPr>
          <w:rFonts w:cs="Times New Roman"/>
        </w:rPr>
        <w:t xml:space="preserve"> said William Reilly, the administrator of the EPA under President George H. W. Bush and the co-chair of the commission that examined the </w:t>
      </w:r>
      <w:proofErr w:type="spellStart"/>
      <w:r w:rsidRPr="0090533D">
        <w:rPr>
          <w:rFonts w:cs="Times New Roman"/>
        </w:rPr>
        <w:t>Deepwater</w:t>
      </w:r>
      <w:proofErr w:type="spellEnd"/>
      <w:r w:rsidRPr="0090533D">
        <w:rPr>
          <w:rFonts w:cs="Times New Roman"/>
        </w:rPr>
        <w:t xml:space="preserve"> Horizon oil spill.</w:t>
      </w:r>
      <w:r w:rsidRPr="0090533D">
        <w:rPr>
          <w:rFonts w:cs="Times New Roman"/>
          <w:sz w:val="12"/>
        </w:rPr>
        <w:t xml:space="preserve">¶ </w:t>
      </w:r>
      <w:r w:rsidRPr="0090533D">
        <w:rPr>
          <w:rFonts w:cs="Times New Roman"/>
        </w:rPr>
        <w:t xml:space="preserve">Reilly warns that </w:t>
      </w:r>
      <w:r w:rsidRPr="0090533D">
        <w:rPr>
          <w:rStyle w:val="StyleBoldUnderline"/>
          <w:rFonts w:cs="Times New Roman"/>
        </w:rPr>
        <w:t>ostracizing Cuba as it readies the launch of its first offshore oil rig could jeopardize environmental safety along the coast of the United States</w:t>
      </w:r>
      <w:r w:rsidRPr="0090533D">
        <w:rPr>
          <w:rFonts w:cs="Times New Roman"/>
        </w:rPr>
        <w:t>.</w:t>
      </w:r>
      <w:r w:rsidRPr="0090533D">
        <w:rPr>
          <w:rFonts w:cs="Times New Roman"/>
          <w:sz w:val="12"/>
        </w:rPr>
        <w:t xml:space="preserve">¶ </w:t>
      </w:r>
      <w:r w:rsidRPr="0090533D">
        <w:rPr>
          <w:rStyle w:val="StyleBoldUnderline"/>
          <w:rFonts w:cs="Times New Roman"/>
        </w:rPr>
        <w:t>The remarks come after a meeting with Cuban officials last week. Cuba is determined to begin offshore drilling</w:t>
      </w:r>
      <w:r w:rsidRPr="0090533D">
        <w:rPr>
          <w:rFonts w:cs="Times New Roman"/>
        </w:rPr>
        <w:t xml:space="preserve"> and Reilly said </w:t>
      </w:r>
      <w:r w:rsidRPr="0090533D">
        <w:rPr>
          <w:rStyle w:val="StyleBoldUnderline"/>
          <w:rFonts w:cs="Times New Roman"/>
        </w:rPr>
        <w:t>officials there are looking to obtain expertise and technology from the United States</w:t>
      </w:r>
      <w:r w:rsidRPr="0090533D">
        <w:rPr>
          <w:rFonts w:cs="Times New Roman"/>
        </w:rPr>
        <w:t>.</w:t>
      </w:r>
      <w:r w:rsidRPr="0090533D">
        <w:rPr>
          <w:rFonts w:cs="Times New Roman"/>
          <w:sz w:val="12"/>
        </w:rPr>
        <w:t xml:space="preserve">¶ </w:t>
      </w:r>
      <w:proofErr w:type="spellStart"/>
      <w:r w:rsidRPr="0090533D">
        <w:rPr>
          <w:rStyle w:val="StyleBoldUnderline"/>
          <w:rFonts w:cs="Times New Roman"/>
        </w:rPr>
        <w:t>Respol</w:t>
      </w:r>
      <w:proofErr w:type="spellEnd"/>
      <w:r w:rsidRPr="0090533D">
        <w:rPr>
          <w:rFonts w:cs="Times New Roman"/>
        </w:rPr>
        <w:t xml:space="preserve">, a Spanish oil company, </w:t>
      </w:r>
      <w:r w:rsidRPr="0090533D">
        <w:rPr>
          <w:rStyle w:val="StyleBoldUnderline"/>
          <w:rFonts w:cs="Times New Roman"/>
        </w:rPr>
        <w:t>has plans to dig at least one oil well off the coast of Cuba</w:t>
      </w:r>
      <w:r w:rsidRPr="0090533D">
        <w:rPr>
          <w:rFonts w:cs="Times New Roman"/>
        </w:rPr>
        <w:t xml:space="preserve"> in November using a Chinese-built rig.</w:t>
      </w:r>
      <w:r w:rsidRPr="0090533D">
        <w:rPr>
          <w:rFonts w:cs="Times New Roman"/>
          <w:sz w:val="12"/>
        </w:rPr>
        <w:t xml:space="preserve"> </w:t>
      </w:r>
      <w:r w:rsidRPr="0090533D">
        <w:rPr>
          <w:rStyle w:val="StyleBoldUnderline"/>
          <w:rFonts w:cs="Times New Roman"/>
        </w:rPr>
        <w:t xml:space="preserve">Currently Cuba produces about 50,000 barrels of oil a day and imports nearly 120,000 barrels </w:t>
      </w:r>
      <w:r w:rsidRPr="0090533D">
        <w:rPr>
          <w:rFonts w:cs="Times New Roman"/>
        </w:rPr>
        <w:t xml:space="preserve">from Venezuela, so a discovery of significant oil reserves could greatly change Cuba’s economic fortunes. Reilly visited Cuba as part of a delegation organized by </w:t>
      </w:r>
      <w:r w:rsidRPr="0090533D">
        <w:rPr>
          <w:rStyle w:val="StyleBoldUnderline"/>
          <w:rFonts w:cs="Times New Roman"/>
        </w:rPr>
        <w:t xml:space="preserve">the Environmental Defense Fund and the </w:t>
      </w:r>
      <w:r w:rsidRPr="0090533D">
        <w:rPr>
          <w:rStyle w:val="StyleBoldUnderline"/>
          <w:rFonts w:cs="Times New Roman"/>
        </w:rPr>
        <w:lastRenderedPageBreak/>
        <w:t>International Association of Drilling Contractors who worry about the prospects of Cuba beginning to drill without proper access to safety equipment</w:t>
      </w:r>
      <w:r w:rsidRPr="0090533D">
        <w:rPr>
          <w:rFonts w:cs="Times New Roman"/>
        </w:rPr>
        <w:t>.</w:t>
      </w:r>
      <w:r w:rsidRPr="0090533D">
        <w:rPr>
          <w:rFonts w:cs="Times New Roman"/>
          <w:sz w:val="12"/>
        </w:rPr>
        <w:t xml:space="preserve">¶ </w:t>
      </w:r>
      <w:r w:rsidRPr="0090533D">
        <w:rPr>
          <w:rFonts w:cs="Times New Roman"/>
        </w:rPr>
        <w:t>Members of the delegation are particularly concerned about how drilling companies working in Cuban waters will obtain safety equipment like capping stacks or blowout preventers from the United States to prevent spills or mitigate their effect.</w:t>
      </w:r>
      <w:r w:rsidRPr="0090533D">
        <w:rPr>
          <w:rFonts w:cs="Times New Roman"/>
          <w:sz w:val="12"/>
        </w:rPr>
        <w:t xml:space="preserve">¶ </w:t>
      </w:r>
      <w:r w:rsidRPr="0090533D">
        <w:rPr>
          <w:rStyle w:val="StyleBoldUnderline"/>
          <w:rFonts w:cs="Times New Roman"/>
        </w:rPr>
        <w:t>The U.S. Treasury Department has said that it will allow American companies to operate in Cuba despite the economic embargo, but it will only issue licenses to do so on a case-by-case basis. Industry experts say the licenses need to be broad in their scope.</w:t>
      </w:r>
    </w:p>
    <w:p w14:paraId="18B5E440" w14:textId="77777777" w:rsidR="001E79F6" w:rsidRPr="0090533D" w:rsidRDefault="001E79F6" w:rsidP="00886AA4">
      <w:pPr>
        <w:rPr>
          <w:rFonts w:cs="Times New Roman"/>
          <w:sz w:val="12"/>
        </w:rPr>
      </w:pPr>
    </w:p>
    <w:p w14:paraId="15022FF6" w14:textId="77777777" w:rsidR="00886AA4" w:rsidRPr="0090533D" w:rsidRDefault="00B76078" w:rsidP="00886AA4">
      <w:pPr>
        <w:pStyle w:val="Heading1"/>
        <w:rPr>
          <w:rFonts w:cs="Times New Roman"/>
        </w:rPr>
      </w:pPr>
      <w:r w:rsidRPr="0090533D">
        <w:rPr>
          <w:rFonts w:cs="Times New Roman"/>
        </w:rPr>
        <w:lastRenderedPageBreak/>
        <w:t xml:space="preserve">Oil Spills - </w:t>
      </w:r>
      <w:proofErr w:type="spellStart"/>
      <w:r w:rsidRPr="0090533D">
        <w:rPr>
          <w:rFonts w:cs="Times New Roman"/>
        </w:rPr>
        <w:t>Neg</w:t>
      </w:r>
      <w:proofErr w:type="spellEnd"/>
    </w:p>
    <w:p w14:paraId="0FF6B980" w14:textId="77777777" w:rsidR="00886AA4" w:rsidRPr="0090533D" w:rsidRDefault="00886AA4" w:rsidP="00886AA4">
      <w:pPr>
        <w:pStyle w:val="Heading4"/>
        <w:rPr>
          <w:rFonts w:cs="Times New Roman"/>
        </w:rPr>
      </w:pPr>
      <w:bookmarkStart w:id="0" w:name="_GoBack"/>
      <w:bookmarkEnd w:id="0"/>
      <w:r w:rsidRPr="0090533D">
        <w:rPr>
          <w:rFonts w:cs="Times New Roman"/>
        </w:rPr>
        <w:t>The US will help in case of an oil spill</w:t>
      </w:r>
    </w:p>
    <w:p w14:paraId="073721C5" w14:textId="77777777" w:rsidR="00886AA4" w:rsidRPr="0090533D" w:rsidRDefault="00844609" w:rsidP="00886AA4">
      <w:pPr>
        <w:rPr>
          <w:rFonts w:cs="Times New Roman"/>
        </w:rPr>
      </w:pPr>
      <w:hyperlink r:id="rId27" w:history="1">
        <w:r w:rsidR="00886AA4" w:rsidRPr="0090533D">
          <w:rPr>
            <w:rStyle w:val="StyleStyleBold12pt"/>
            <w:rFonts w:cs="Times New Roman"/>
          </w:rPr>
          <w:t xml:space="preserve">Christopher </w:t>
        </w:r>
        <w:proofErr w:type="spellStart"/>
        <w:r w:rsidR="00886AA4" w:rsidRPr="0090533D">
          <w:rPr>
            <w:rStyle w:val="StyleStyleBold12pt"/>
            <w:rFonts w:cs="Times New Roman"/>
          </w:rPr>
          <w:t>Helman</w:t>
        </w:r>
        <w:proofErr w:type="spellEnd"/>
      </w:hyperlink>
      <w:r w:rsidR="00886AA4" w:rsidRPr="0090533D">
        <w:rPr>
          <w:rStyle w:val="StyleStyleBold12pt"/>
          <w:rFonts w:cs="Times New Roman"/>
        </w:rPr>
        <w:t xml:space="preserve"> 2011 </w:t>
      </w:r>
      <w:r w:rsidR="00886AA4" w:rsidRPr="0090533D">
        <w:rPr>
          <w:rFonts w:cs="Times New Roman"/>
        </w:rPr>
        <w:t xml:space="preserve">Forbes Staff </w:t>
      </w:r>
    </w:p>
    <w:p w14:paraId="691733DE" w14:textId="77777777" w:rsidR="00886AA4" w:rsidRPr="0090533D" w:rsidRDefault="00886AA4" w:rsidP="00886AA4">
      <w:pPr>
        <w:rPr>
          <w:rFonts w:cs="Times New Roman"/>
          <w:sz w:val="12"/>
        </w:rPr>
      </w:pPr>
      <w:r w:rsidRPr="0090533D">
        <w:rPr>
          <w:rFonts w:cs="Times New Roman"/>
        </w:rPr>
        <w:t>(U.S. Should Drop Cuba Embargo For Oil Exploration 12/12/2011</w:t>
      </w:r>
      <w:proofErr w:type="gramStart"/>
      <w:r w:rsidRPr="0090533D">
        <w:rPr>
          <w:rFonts w:cs="Times New Roman"/>
          <w:sz w:val="12"/>
        </w:rPr>
        <w:t xml:space="preserve">¶  </w:t>
      </w:r>
      <w:r w:rsidRPr="0090533D">
        <w:rPr>
          <w:rFonts w:cs="Times New Roman"/>
        </w:rPr>
        <w:t>(</w:t>
      </w:r>
      <w:proofErr w:type="gramEnd"/>
      <w:r w:rsidRPr="0090533D">
        <w:rPr>
          <w:rFonts w:cs="Times New Roman"/>
        </w:rPr>
        <w:t>http://www.forbes.com/sites/christopherhelman/2011/12/12/u-s-should-drop-cuba-embargo-for-oil-exploration/)]</w:t>
      </w:r>
    </w:p>
    <w:p w14:paraId="3A2DB96B" w14:textId="77777777" w:rsidR="00886AA4" w:rsidRPr="0090533D" w:rsidRDefault="00886AA4" w:rsidP="00886AA4">
      <w:pPr>
        <w:rPr>
          <w:rFonts w:cs="Times New Roman"/>
        </w:rPr>
      </w:pPr>
    </w:p>
    <w:p w14:paraId="072F1BAF" w14:textId="77777777" w:rsidR="00886AA4" w:rsidRPr="0090533D" w:rsidRDefault="00886AA4" w:rsidP="00886AA4">
      <w:pPr>
        <w:rPr>
          <w:rFonts w:cs="Times New Roman"/>
        </w:rPr>
      </w:pPr>
      <w:r w:rsidRPr="0090533D">
        <w:rPr>
          <w:rFonts w:cs="Times New Roman"/>
        </w:rPr>
        <w:t xml:space="preserve">Although the offshore industry’s best service companies and parts manufacturers are right here on the U.S. Gulf coast, </w:t>
      </w:r>
      <w:proofErr w:type="spellStart"/>
      <w:r w:rsidRPr="0090533D">
        <w:rPr>
          <w:rFonts w:cs="Times New Roman"/>
        </w:rPr>
        <w:t>Repsol</w:t>
      </w:r>
      <w:proofErr w:type="spellEnd"/>
      <w:r w:rsidRPr="0090533D">
        <w:rPr>
          <w:rFonts w:cs="Times New Roman"/>
        </w:rPr>
        <w:t xml:space="preserve"> will have to train its people and scrounge for spare parts from the rest of the world.</w:t>
      </w:r>
    </w:p>
    <w:p w14:paraId="3545CBF0" w14:textId="77777777" w:rsidR="00886AA4" w:rsidRPr="0090533D" w:rsidRDefault="00886AA4" w:rsidP="00886AA4">
      <w:pPr>
        <w:rPr>
          <w:rFonts w:cs="Times New Roman"/>
        </w:rPr>
      </w:pPr>
      <w:r w:rsidRPr="0090533D">
        <w:rPr>
          <w:rFonts w:cs="Times New Roman"/>
        </w:rPr>
        <w:t>But here’s something that completely blows my mind</w:t>
      </w:r>
      <w:r w:rsidRPr="0090533D">
        <w:rPr>
          <w:rStyle w:val="StyleBoldUnderline"/>
          <w:rFonts w:cs="Times New Roman"/>
        </w:rPr>
        <w:t>. The administration, again, according to the Bloomberg </w:t>
      </w:r>
      <w:hyperlink r:id="rId28" w:tgtFrame="_blank" w:history="1">
        <w:r w:rsidRPr="0090533D">
          <w:rPr>
            <w:rStyle w:val="StyleBoldUnderline"/>
            <w:rFonts w:cs="Times New Roman"/>
          </w:rPr>
          <w:t>article</w:t>
        </w:r>
      </w:hyperlink>
      <w:r w:rsidRPr="0090533D">
        <w:rPr>
          <w:rStyle w:val="StyleBoldUnderline"/>
          <w:rFonts w:cs="Times New Roman"/>
        </w:rPr>
        <w:t xml:space="preserve">, has granted some U.S. companies the license to respond to an oil spill were it to occur in Cuban waters. The government won’t say how many companies have that license or who they are, but </w:t>
      </w:r>
      <w:proofErr w:type="gramStart"/>
      <w:r w:rsidRPr="0090533D">
        <w:rPr>
          <w:rStyle w:val="StyleBoldUnderline"/>
          <w:rFonts w:cs="Times New Roman"/>
        </w:rPr>
        <w:t>there’s</w:t>
      </w:r>
      <w:proofErr w:type="gramEnd"/>
      <w:r w:rsidRPr="0090533D">
        <w:rPr>
          <w:rStyle w:val="StyleBoldUnderline"/>
          <w:rFonts w:cs="Times New Roman"/>
        </w:rPr>
        <w:t xml:space="preserve"> at least two of them:</w:t>
      </w:r>
      <w:r w:rsidRPr="0090533D">
        <w:rPr>
          <w:rFonts w:cs="Times New Roman"/>
        </w:rPr>
        <w:t xml:space="preserve"> Wild Well Control and Helix </w:t>
      </w:r>
      <w:hyperlink r:id="rId29" w:history="1">
        <w:r w:rsidRPr="0090533D">
          <w:rPr>
            <w:rFonts w:cs="Times New Roman"/>
          </w:rPr>
          <w:t>Energy</w:t>
        </w:r>
      </w:hyperlink>
      <w:r w:rsidRPr="0090533D">
        <w:rPr>
          <w:rFonts w:cs="Times New Roman"/>
        </w:rPr>
        <w:t> Solutions Group. Helix plans to stage a subsea containment cap on the U.S. coast so it can quickly respond to any Cuban blowout.</w:t>
      </w:r>
    </w:p>
    <w:p w14:paraId="51AD74FA" w14:textId="77777777" w:rsidR="00886AA4" w:rsidRPr="0090533D" w:rsidRDefault="00886AA4" w:rsidP="00886AA4">
      <w:pPr>
        <w:rPr>
          <w:rFonts w:cs="Times New Roman"/>
        </w:rPr>
      </w:pPr>
      <w:r w:rsidRPr="0090533D">
        <w:rPr>
          <w:rFonts w:cs="Times New Roman"/>
        </w:rPr>
        <w:t xml:space="preserve">Of course it’s smart and safe </w:t>
      </w:r>
      <w:r w:rsidRPr="0090533D">
        <w:rPr>
          <w:rStyle w:val="StyleBoldUnderline"/>
          <w:rFonts w:cs="Times New Roman"/>
        </w:rPr>
        <w:t>for the U.S. government to put defensive measures in place in the event of a spill, but the message to the industry is clear: we refuse to give superior U.S. operators the license to drill for oil in Cuba, but we want to make sure you’re ready to clean up any problems.</w:t>
      </w:r>
    </w:p>
    <w:p w14:paraId="066D7CE8" w14:textId="77777777" w:rsidR="00886AA4" w:rsidRPr="0090533D" w:rsidRDefault="00886AA4" w:rsidP="00886AA4">
      <w:pPr>
        <w:rPr>
          <w:rFonts w:cs="Times New Roman"/>
        </w:rPr>
      </w:pPr>
    </w:p>
    <w:p w14:paraId="315D7AD7" w14:textId="77777777" w:rsidR="00886AA4" w:rsidRPr="0090533D" w:rsidRDefault="00886AA4" w:rsidP="00886AA4">
      <w:pPr>
        <w:pStyle w:val="Heading4"/>
        <w:rPr>
          <w:rFonts w:cs="Times New Roman"/>
        </w:rPr>
      </w:pPr>
      <w:r w:rsidRPr="0090533D">
        <w:rPr>
          <w:rFonts w:cs="Times New Roman"/>
        </w:rPr>
        <w:t>Biodiversity loss not unique – million species will die in the next 50 years.</w:t>
      </w:r>
    </w:p>
    <w:p w14:paraId="6A3E6A89" w14:textId="77777777" w:rsidR="00886AA4" w:rsidRPr="0090533D" w:rsidRDefault="00886AA4" w:rsidP="00886AA4">
      <w:pPr>
        <w:rPr>
          <w:rStyle w:val="StyleStyleBold12pt"/>
          <w:rFonts w:cs="Times New Roman"/>
        </w:rPr>
      </w:pPr>
      <w:proofErr w:type="spellStart"/>
      <w:r w:rsidRPr="0090533D">
        <w:rPr>
          <w:rStyle w:val="StyleStyleBold12pt"/>
          <w:rFonts w:cs="Times New Roman"/>
        </w:rPr>
        <w:t>Suurkula</w:t>
      </w:r>
      <w:proofErr w:type="spellEnd"/>
      <w:r w:rsidRPr="0090533D">
        <w:rPr>
          <w:rStyle w:val="StyleStyleBold12pt"/>
          <w:rFonts w:cs="Times New Roman"/>
        </w:rPr>
        <w:t xml:space="preserve"> 2004</w:t>
      </w:r>
    </w:p>
    <w:p w14:paraId="778A0134" w14:textId="77777777" w:rsidR="00886AA4" w:rsidRPr="0090533D" w:rsidRDefault="00886AA4" w:rsidP="00886AA4">
      <w:pPr>
        <w:rPr>
          <w:rFonts w:cs="Times New Roman"/>
        </w:rPr>
      </w:pPr>
      <w:r w:rsidRPr="0090533D">
        <w:rPr>
          <w:rFonts w:cs="Times New Roman"/>
        </w:rPr>
        <w:t>[</w:t>
      </w:r>
      <w:proofErr w:type="spellStart"/>
      <w:r w:rsidRPr="0090533D">
        <w:rPr>
          <w:rFonts w:cs="Times New Roman"/>
        </w:rPr>
        <w:t>Jaan</w:t>
      </w:r>
      <w:proofErr w:type="spellEnd"/>
      <w:r w:rsidRPr="0090533D">
        <w:rPr>
          <w:rFonts w:cs="Times New Roman"/>
        </w:rPr>
        <w:t xml:space="preserve"> </w:t>
      </w:r>
      <w:proofErr w:type="spellStart"/>
      <w:r w:rsidRPr="0090533D">
        <w:rPr>
          <w:rFonts w:cs="Times New Roman"/>
        </w:rPr>
        <w:t>Suurkula</w:t>
      </w:r>
      <w:proofErr w:type="spellEnd"/>
      <w:r w:rsidRPr="0090533D">
        <w:rPr>
          <w:rFonts w:cs="Times New Roman"/>
        </w:rPr>
        <w:t xml:space="preserve"> doctorate at Gothenburg University, February 6, 2004 World-wide cooperation required to prevent global crisis; Part one— the problem, Physicians and Scientists for Responsible Application of Science and Technology, </w:t>
      </w:r>
      <w:hyperlink r:id="rId30" w:history="1">
        <w:r w:rsidRPr="0090533D">
          <w:rPr>
            <w:rStyle w:val="Hyperlink"/>
            <w:rFonts w:cs="Times New Roman"/>
          </w:rPr>
          <w:t>http://www.psrast.org/globecolcr.htm</w:t>
        </w:r>
      </w:hyperlink>
      <w:r w:rsidRPr="0090533D">
        <w:rPr>
          <w:rFonts w:cs="Times New Roman"/>
        </w:rPr>
        <w:t>)]</w:t>
      </w:r>
    </w:p>
    <w:p w14:paraId="045D1644" w14:textId="77777777" w:rsidR="00886AA4" w:rsidRPr="0090533D" w:rsidRDefault="00886AA4" w:rsidP="00886AA4">
      <w:pPr>
        <w:rPr>
          <w:rFonts w:cs="Times New Roman"/>
        </w:rPr>
      </w:pPr>
    </w:p>
    <w:p w14:paraId="022BD140" w14:textId="77777777" w:rsidR="00886AA4" w:rsidRPr="0090533D" w:rsidRDefault="00886AA4" w:rsidP="00886AA4">
      <w:pPr>
        <w:rPr>
          <w:rFonts w:cs="Times New Roman"/>
        </w:rPr>
      </w:pPr>
      <w:r w:rsidRPr="0090533D">
        <w:rPr>
          <w:rStyle w:val="StyleBoldUnderline"/>
          <w:rFonts w:cs="Times New Roman"/>
        </w:rPr>
        <w:t>The world environmental situation is likely to be further aggravated by the increasingly rapid, large scale global extinction of species</w:t>
      </w:r>
      <w:r w:rsidRPr="0090533D">
        <w:rPr>
          <w:rFonts w:cs="Times New Roman"/>
        </w:rPr>
        <w:t>. It occurred in the 20th century at a rate that was a thousand times higher than the average rate during the preceding 65 million years. This is likely to destabilize various ecosystems including agricultural systems.</w:t>
      </w:r>
      <w:r w:rsidRPr="0090533D">
        <w:rPr>
          <w:rFonts w:cs="Times New Roman"/>
          <w:sz w:val="12"/>
        </w:rPr>
        <w:t xml:space="preserve">¶ </w:t>
      </w:r>
      <w:r w:rsidRPr="0090533D">
        <w:rPr>
          <w:rFonts w:cs="Times New Roman"/>
        </w:rPr>
        <w:t>…</w:t>
      </w:r>
      <w:r w:rsidRPr="0090533D">
        <w:rPr>
          <w:rStyle w:val="StyleBoldUnderline"/>
          <w:rFonts w:cs="Times New Roman"/>
        </w:rPr>
        <w:t>In a slow extinction, various balancing mechanisms can develop</w:t>
      </w:r>
      <w:r w:rsidRPr="0090533D">
        <w:rPr>
          <w:rFonts w:cs="Times New Roman"/>
        </w:rPr>
        <w:t>. N</w:t>
      </w:r>
      <w:r w:rsidRPr="0090533D">
        <w:rPr>
          <w:rStyle w:val="StyleBoldUnderline"/>
          <w:rFonts w:cs="Times New Roman"/>
        </w:rPr>
        <w:t xml:space="preserve">o one knows what will be the result of this extremely rapid extinction rate. What is known, for sure, is that the world ecological system has been kept in balance through a very complex and multifaceted interaction between a huge </w:t>
      </w:r>
      <w:proofErr w:type="gramStart"/>
      <w:r w:rsidRPr="0090533D">
        <w:rPr>
          <w:rStyle w:val="StyleBoldUnderline"/>
          <w:rFonts w:cs="Times New Roman"/>
        </w:rPr>
        <w:t>number</w:t>
      </w:r>
      <w:proofErr w:type="gramEnd"/>
      <w:r w:rsidRPr="0090533D">
        <w:rPr>
          <w:rStyle w:val="StyleBoldUnderline"/>
          <w:rFonts w:cs="Times New Roman"/>
        </w:rPr>
        <w:t xml:space="preserve"> of species. This rapid extinction is therefore likely to precipitate collapses of ecosystems at a global scale.</w:t>
      </w:r>
      <w:r w:rsidRPr="0090533D">
        <w:rPr>
          <w:rFonts w:cs="Times New Roman"/>
        </w:rPr>
        <w:t xml:space="preserve"> This is predicted to create large-scale agricultural problems, threatening food supplies to hundreds of millions of people. This ecological prediction does not take into consideration the effects of global warming which will further aggravate the situation.</w:t>
      </w:r>
      <w:r w:rsidRPr="0090533D">
        <w:rPr>
          <w:rFonts w:cs="Times New Roman"/>
          <w:sz w:val="12"/>
        </w:rPr>
        <w:t xml:space="preserve">¶ </w:t>
      </w:r>
      <w:r w:rsidRPr="0090533D">
        <w:rPr>
          <w:rFonts w:cs="Times New Roman"/>
        </w:rPr>
        <w:t>Industrialized fishing has contributed importantly to mass extinction due to repeatedly failed attempts at limiting the fishing.</w:t>
      </w:r>
      <w:r w:rsidRPr="0090533D">
        <w:rPr>
          <w:rFonts w:cs="Times New Roman"/>
          <w:sz w:val="12"/>
        </w:rPr>
        <w:t xml:space="preserve">¶ </w:t>
      </w:r>
      <w:r w:rsidRPr="0090533D">
        <w:rPr>
          <w:rFonts w:cs="Times New Roman"/>
        </w:rPr>
        <w:t xml:space="preserve">A new global study concludes that 90 percent of </w:t>
      </w:r>
      <w:r w:rsidRPr="0090533D">
        <w:rPr>
          <w:rStyle w:val="StyleBoldUnderline"/>
          <w:rFonts w:cs="Times New Roman"/>
        </w:rPr>
        <w:t>all large fishes have disappeared from the world’s oceans in the past half century, the devastating result of industrial fishing</w:t>
      </w:r>
      <w:r w:rsidRPr="0090533D">
        <w:rPr>
          <w:rFonts w:cs="Times New Roman"/>
        </w:rPr>
        <w:t>. The study, which took 10 years to complete and was published in the international journal Nature, paints a grim picture of the Earth’s current populations of such species as sharks, swordfish, tuna and marlin.</w:t>
      </w:r>
      <w:r w:rsidRPr="0090533D">
        <w:rPr>
          <w:rFonts w:cs="Times New Roman"/>
          <w:sz w:val="12"/>
        </w:rPr>
        <w:t xml:space="preserve">¶ </w:t>
      </w:r>
      <w:r w:rsidRPr="0090533D">
        <w:rPr>
          <w:rFonts w:cs="Times New Roman"/>
        </w:rPr>
        <w:t>…</w:t>
      </w:r>
      <w:r w:rsidRPr="0090533D">
        <w:rPr>
          <w:rStyle w:val="StyleBoldUnderline"/>
          <w:rFonts w:cs="Times New Roman"/>
        </w:rPr>
        <w:t xml:space="preserve">The loss of predatory fishes is likely to cause multiple complex imbalances in marine ecology. Another cause for extensive fish extinction is the destruction of coral reefs. This is </w:t>
      </w:r>
      <w:r w:rsidRPr="0090533D">
        <w:rPr>
          <w:rStyle w:val="StyleBoldUnderline"/>
          <w:rFonts w:cs="Times New Roman"/>
        </w:rPr>
        <w:lastRenderedPageBreak/>
        <w:t>caused by a combination of causes, including warming of oceans, damage from fishing tools and a harmful infection of coral organisms promoted by ocean pollution. It will take hundreds of thousands of years to restore what is now being destroyed in a few decades</w:t>
      </w:r>
      <w:r w:rsidRPr="0090533D">
        <w:rPr>
          <w:rFonts w:cs="Times New Roman"/>
        </w:rPr>
        <w:t>.</w:t>
      </w:r>
      <w:r w:rsidRPr="0090533D">
        <w:rPr>
          <w:rFonts w:cs="Times New Roman"/>
          <w:sz w:val="12"/>
        </w:rPr>
        <w:t xml:space="preserve">¶ </w:t>
      </w:r>
      <w:r w:rsidRPr="0090533D">
        <w:rPr>
          <w:rFonts w:cs="Times New Roman"/>
        </w:rPr>
        <w:t xml:space="preserve">…According to the most comprehensive study done so far in this field, over </w:t>
      </w:r>
      <w:r w:rsidRPr="0090533D">
        <w:rPr>
          <w:rStyle w:val="StyleBoldUnderline"/>
          <w:rFonts w:cs="Times New Roman"/>
        </w:rPr>
        <w:t>a million species will be lost in the coming 50 years</w:t>
      </w:r>
      <w:r w:rsidRPr="0090533D">
        <w:rPr>
          <w:rFonts w:cs="Times New Roman"/>
        </w:rPr>
        <w:t xml:space="preserve">. The most important cause was found to be climate change.¶ </w:t>
      </w:r>
    </w:p>
    <w:p w14:paraId="66072D9C" w14:textId="77777777" w:rsidR="00886AA4" w:rsidRPr="0090533D" w:rsidRDefault="00886AA4" w:rsidP="00886AA4">
      <w:pPr>
        <w:rPr>
          <w:rFonts w:cs="Times New Roman"/>
        </w:rPr>
      </w:pPr>
    </w:p>
    <w:p w14:paraId="3C6D9DB4" w14:textId="77777777" w:rsidR="00886AA4" w:rsidRPr="0090533D" w:rsidRDefault="00886AA4" w:rsidP="00886AA4">
      <w:pPr>
        <w:pStyle w:val="Heading4"/>
        <w:rPr>
          <w:rFonts w:cs="Times New Roman"/>
        </w:rPr>
      </w:pPr>
      <w:r w:rsidRPr="0090533D">
        <w:rPr>
          <w:rFonts w:cs="Times New Roman"/>
        </w:rPr>
        <w:t>U.S. will clean up in the case of a Cuban spill.</w:t>
      </w:r>
    </w:p>
    <w:p w14:paraId="5447DFAD" w14:textId="77777777" w:rsidR="00886AA4" w:rsidRPr="0090533D" w:rsidRDefault="00886AA4" w:rsidP="00886AA4">
      <w:pPr>
        <w:rPr>
          <w:rStyle w:val="StyleStyleBold12pt"/>
          <w:rFonts w:cs="Times New Roman"/>
        </w:rPr>
      </w:pPr>
      <w:r w:rsidRPr="0090533D">
        <w:rPr>
          <w:rStyle w:val="StyleStyleBold12pt"/>
          <w:rFonts w:cs="Times New Roman"/>
        </w:rPr>
        <w:t>Pittman 2011</w:t>
      </w:r>
    </w:p>
    <w:p w14:paraId="645CCF28" w14:textId="77777777" w:rsidR="00886AA4" w:rsidRPr="0090533D" w:rsidRDefault="00886AA4" w:rsidP="00886AA4">
      <w:pPr>
        <w:rPr>
          <w:rFonts w:cs="Times New Roman"/>
        </w:rPr>
      </w:pPr>
      <w:r w:rsidRPr="0090533D">
        <w:rPr>
          <w:rFonts w:cs="Times New Roman"/>
        </w:rPr>
        <w:t>[Craig Pittman, Times Staff Writer for the Tampa Bay Times Tuesday, December 20, 2011 11:01</w:t>
      </w:r>
      <w:proofErr w:type="gramStart"/>
      <w:r w:rsidRPr="0090533D">
        <w:rPr>
          <w:rFonts w:cs="Times New Roman"/>
        </w:rPr>
        <w:t>am</w:t>
      </w:r>
      <w:proofErr w:type="gramEnd"/>
      <w:r w:rsidRPr="0090533D">
        <w:rPr>
          <w:rFonts w:cs="Times New Roman"/>
        </w:rPr>
        <w:t xml:space="preserve"> Coast Guard plans to use dispersants if Cuban drilling produces oil spill</w:t>
      </w:r>
    </w:p>
    <w:p w14:paraId="57840D2B" w14:textId="77777777" w:rsidR="00886AA4" w:rsidRPr="0090533D" w:rsidRDefault="00844609" w:rsidP="00886AA4">
      <w:pPr>
        <w:rPr>
          <w:rFonts w:cs="Times New Roman"/>
        </w:rPr>
      </w:pPr>
      <w:hyperlink r:id="rId31" w:anchor="inbox/13f8c01079ba8c76" w:history="1">
        <w:r w:rsidR="00886AA4" w:rsidRPr="0090533D">
          <w:rPr>
            <w:rStyle w:val="Hyperlink"/>
            <w:rFonts w:cs="Times New Roman"/>
          </w:rPr>
          <w:t>https://mail.google.com/mail/ca/u/0/?shva=1#inbox/13f8c01079ba8c76</w:t>
        </w:r>
      </w:hyperlink>
      <w:r w:rsidR="00886AA4" w:rsidRPr="0090533D">
        <w:rPr>
          <w:rFonts w:cs="Times New Roman"/>
        </w:rPr>
        <w:t>)]</w:t>
      </w:r>
    </w:p>
    <w:p w14:paraId="7FFA0A13" w14:textId="77777777" w:rsidR="00886AA4" w:rsidRPr="0090533D" w:rsidRDefault="00886AA4" w:rsidP="00886AA4">
      <w:pPr>
        <w:rPr>
          <w:rFonts w:cs="Times New Roman"/>
        </w:rPr>
      </w:pPr>
    </w:p>
    <w:p w14:paraId="36618AD7" w14:textId="77777777" w:rsidR="00886AA4" w:rsidRPr="0090533D" w:rsidRDefault="00886AA4" w:rsidP="00886AA4">
      <w:pPr>
        <w:rPr>
          <w:rFonts w:cs="Times New Roman"/>
        </w:rPr>
      </w:pPr>
      <w:r w:rsidRPr="0090533D">
        <w:rPr>
          <w:rStyle w:val="StyleBoldUnderline"/>
          <w:rFonts w:cs="Times New Roman"/>
        </w:rPr>
        <w:t xml:space="preserve">As Cuba prepares to begin allowing a Spanish company to drill for oil less than 100 miles from the Florida Keys next year, U.S. Coast Guard officials say they have learned from the </w:t>
      </w:r>
      <w:proofErr w:type="spellStart"/>
      <w:r w:rsidRPr="0090533D">
        <w:rPr>
          <w:rStyle w:val="StyleBoldUnderline"/>
          <w:rFonts w:cs="Times New Roman"/>
        </w:rPr>
        <w:t>Deepwater</w:t>
      </w:r>
      <w:proofErr w:type="spellEnd"/>
      <w:r w:rsidRPr="0090533D">
        <w:rPr>
          <w:rStyle w:val="StyleBoldUnderline"/>
          <w:rFonts w:cs="Times New Roman"/>
        </w:rPr>
        <w:t xml:space="preserve"> Horizon disaster and will be prepared should a spill occur</w:t>
      </w:r>
      <w:r w:rsidRPr="0090533D">
        <w:rPr>
          <w:rFonts w:cs="Times New Roman"/>
        </w:rPr>
        <w:t>.</w:t>
      </w:r>
      <w:r w:rsidRPr="0090533D">
        <w:rPr>
          <w:rFonts w:cs="Times New Roman"/>
          <w:sz w:val="12"/>
        </w:rPr>
        <w:t xml:space="preserve">¶ ¶ </w:t>
      </w:r>
      <w:r w:rsidRPr="0090533D">
        <w:rPr>
          <w:rStyle w:val="StyleBoldUnderline"/>
          <w:rFonts w:cs="Times New Roman"/>
        </w:rPr>
        <w:t>"We will attack it quickly, aggressively and as far from our shores as we can,"</w:t>
      </w:r>
      <w:r w:rsidRPr="0090533D">
        <w:rPr>
          <w:rFonts w:cs="Times New Roman"/>
        </w:rPr>
        <w:t xml:space="preserve"> Rear Adm. William Baumgartner told reporters during a news conference Tuesday.</w:t>
      </w:r>
      <w:r w:rsidRPr="0090533D">
        <w:rPr>
          <w:rFonts w:cs="Times New Roman"/>
          <w:sz w:val="12"/>
        </w:rPr>
        <w:t xml:space="preserve">¶ ¶ </w:t>
      </w:r>
      <w:r w:rsidRPr="0090533D">
        <w:rPr>
          <w:rStyle w:val="StyleBoldUnderline"/>
          <w:rFonts w:cs="Times New Roman"/>
        </w:rPr>
        <w:t xml:space="preserve">Attacking an offshore spill from Cuba would include flying out to the scene and spraying dispersants such as </w:t>
      </w:r>
      <w:proofErr w:type="spellStart"/>
      <w:r w:rsidRPr="0090533D">
        <w:rPr>
          <w:rStyle w:val="StyleBoldUnderline"/>
          <w:rFonts w:cs="Times New Roman"/>
        </w:rPr>
        <w:t>Corexit</w:t>
      </w:r>
      <w:proofErr w:type="spellEnd"/>
      <w:r w:rsidRPr="0090533D">
        <w:rPr>
          <w:rStyle w:val="StyleBoldUnderline"/>
          <w:rFonts w:cs="Times New Roman"/>
        </w:rPr>
        <w:t xml:space="preserve"> on any oil slick, to break it up and make it degrade more quickly,</w:t>
      </w:r>
      <w:r w:rsidRPr="0090533D">
        <w:rPr>
          <w:rFonts w:cs="Times New Roman"/>
        </w:rPr>
        <w:t xml:space="preserve"> Baumgartner said.</w:t>
      </w:r>
      <w:r w:rsidRPr="0090533D">
        <w:rPr>
          <w:rFonts w:cs="Times New Roman"/>
          <w:sz w:val="12"/>
        </w:rPr>
        <w:t xml:space="preserve">¶ ¶ </w:t>
      </w:r>
      <w:r w:rsidRPr="0090533D">
        <w:rPr>
          <w:rStyle w:val="StyleBoldUnderline"/>
          <w:rFonts w:cs="Times New Roman"/>
        </w:rPr>
        <w:t>"We will use every tool at our disposal,"</w:t>
      </w:r>
      <w:r w:rsidRPr="0090533D">
        <w:rPr>
          <w:rFonts w:cs="Times New Roman"/>
        </w:rPr>
        <w:t xml:space="preserve"> said the admiral who commands the 7th Coast Guard District, headquartered in Miami. "</w:t>
      </w:r>
      <w:r w:rsidRPr="0090533D">
        <w:rPr>
          <w:rStyle w:val="StyleBoldUnderline"/>
          <w:rFonts w:cs="Times New Roman"/>
        </w:rPr>
        <w:t>Aerial dispersants are going to be an effective tool. Undispersed oil is more damaging to natural resources than dispersed oil."</w:t>
      </w:r>
      <w:r w:rsidRPr="0090533D">
        <w:rPr>
          <w:rFonts w:cs="Times New Roman"/>
          <w:sz w:val="12"/>
        </w:rPr>
        <w:t xml:space="preserve">¶ ¶ </w:t>
      </w:r>
      <w:r w:rsidRPr="0090533D">
        <w:rPr>
          <w:rFonts w:cs="Times New Roman"/>
        </w:rPr>
        <w:t xml:space="preserve">The use of </w:t>
      </w:r>
      <w:proofErr w:type="spellStart"/>
      <w:r w:rsidRPr="0090533D">
        <w:rPr>
          <w:rFonts w:cs="Times New Roman"/>
        </w:rPr>
        <w:t>Corexit</w:t>
      </w:r>
      <w:proofErr w:type="spellEnd"/>
      <w:r w:rsidRPr="0090533D">
        <w:rPr>
          <w:rFonts w:cs="Times New Roman"/>
        </w:rPr>
        <w:t xml:space="preserve"> during last year's </w:t>
      </w:r>
      <w:proofErr w:type="spellStart"/>
      <w:r w:rsidRPr="0090533D">
        <w:rPr>
          <w:rFonts w:cs="Times New Roman"/>
        </w:rPr>
        <w:t>Deepwater</w:t>
      </w:r>
      <w:proofErr w:type="spellEnd"/>
      <w:r w:rsidRPr="0090533D">
        <w:rPr>
          <w:rFonts w:cs="Times New Roman"/>
        </w:rPr>
        <w:t xml:space="preserve"> Horizon cleanup — sprayed from above as well as underwater — proved to be controversial, especially after scientists from the University of South Florida and other institutions reported finding underwater plumes of dissolved oil droplets they feared would affect marine life. Environmental activists are already questioning whether using such dispersants would be a good idea. They noted the proximity of sensitive areas such as the Dry Tortugas National Park, the Florida Keys National Marine Sanctuary, the National Key Deer Refuge and John </w:t>
      </w:r>
      <w:proofErr w:type="spellStart"/>
      <w:r w:rsidRPr="0090533D">
        <w:rPr>
          <w:rFonts w:cs="Times New Roman"/>
        </w:rPr>
        <w:t>Pennekamp</w:t>
      </w:r>
      <w:proofErr w:type="spellEnd"/>
      <w:r w:rsidRPr="0090533D">
        <w:rPr>
          <w:rFonts w:cs="Times New Roman"/>
        </w:rPr>
        <w:t xml:space="preserve"> Coral Reef State Park.¶ ¶ "Just because it disappears doesn't mean it's not there," said Jonathan Ullman of the Sierra Club's South Florida office.¶ ¶ David Guggenheim of the Ocean Foundation, a marine scientist who has explored Cuba's undersea world, warned that dispersants should not be used lightly because there are still questions about the health effects from spraying </w:t>
      </w:r>
      <w:proofErr w:type="spellStart"/>
      <w:r w:rsidRPr="0090533D">
        <w:rPr>
          <w:rFonts w:cs="Times New Roman"/>
        </w:rPr>
        <w:t>Corexit</w:t>
      </w:r>
      <w:proofErr w:type="spellEnd"/>
      <w:r w:rsidRPr="0090533D">
        <w:rPr>
          <w:rFonts w:cs="Times New Roman"/>
        </w:rPr>
        <w:t xml:space="preserve"> during </w:t>
      </w:r>
      <w:proofErr w:type="spellStart"/>
      <w:r w:rsidRPr="0090533D">
        <w:rPr>
          <w:rFonts w:cs="Times New Roman"/>
        </w:rPr>
        <w:t>Deepwater</w:t>
      </w:r>
      <w:proofErr w:type="spellEnd"/>
      <w:r w:rsidRPr="0090533D">
        <w:rPr>
          <w:rFonts w:cs="Times New Roman"/>
        </w:rPr>
        <w:t xml:space="preserve"> Horizon.¶ ¶ Baumgartner said his goal in blocking the spread of a spill is not to protect Florida tourist-attracting beaches so much as it is to protect natural areas that are important to marine life, particularly coral reefs, mangroves and sea grass beds.¶ ¶ He said he expects the currents that flow through and near the Keys — the gulf's Loop Current, the Florida Current and the Gulfstream — will help buffer Florida from contact with most of any oil that might be spilled in Cuban waters.</w:t>
      </w:r>
      <w:r w:rsidRPr="0090533D">
        <w:rPr>
          <w:rFonts w:cs="Times New Roman"/>
          <w:sz w:val="12"/>
        </w:rPr>
        <w:t xml:space="preserve">¶ ¶ </w:t>
      </w:r>
      <w:r w:rsidRPr="0090533D">
        <w:rPr>
          <w:rFonts w:cs="Times New Roman"/>
        </w:rPr>
        <w:t>But he conceded eddies are likely to break off and carry some of the oil close enough to taint the shore. That's why he wants to attack it before it ever arrives.</w:t>
      </w:r>
      <w:r w:rsidRPr="0090533D">
        <w:rPr>
          <w:rFonts w:cs="Times New Roman"/>
          <w:sz w:val="12"/>
        </w:rPr>
        <w:t xml:space="preserve">¶ ¶ </w:t>
      </w:r>
      <w:r w:rsidRPr="0090533D">
        <w:rPr>
          <w:rFonts w:cs="Times New Roman"/>
        </w:rPr>
        <w:t xml:space="preserve">In addition to dispersants, Baumgartner said he would use skimmer boats, booms and controlled burns to stop the spill. However, a report on the </w:t>
      </w:r>
      <w:proofErr w:type="spellStart"/>
      <w:r w:rsidRPr="0090533D">
        <w:rPr>
          <w:rFonts w:cs="Times New Roman"/>
        </w:rPr>
        <w:t>Deepwater</w:t>
      </w:r>
      <w:proofErr w:type="spellEnd"/>
      <w:r w:rsidRPr="0090533D">
        <w:rPr>
          <w:rFonts w:cs="Times New Roman"/>
        </w:rPr>
        <w:t xml:space="preserve"> Horizon cleanup found that those tools did little to stop BP's spill, with only five percent of the oil burned and three percent skimmed off the surface.</w:t>
      </w:r>
    </w:p>
    <w:p w14:paraId="57183165" w14:textId="77777777" w:rsidR="00886AA4" w:rsidRPr="0090533D" w:rsidRDefault="00886AA4" w:rsidP="00886AA4">
      <w:pPr>
        <w:rPr>
          <w:rFonts w:cs="Times New Roman"/>
        </w:rPr>
      </w:pPr>
    </w:p>
    <w:p w14:paraId="562BE0FB" w14:textId="77777777" w:rsidR="001E79F6" w:rsidRPr="0090533D" w:rsidRDefault="001E79F6" w:rsidP="001E79F6">
      <w:pPr>
        <w:pStyle w:val="Heading4"/>
        <w:rPr>
          <w:rStyle w:val="StyleStyleBold12pt"/>
          <w:rFonts w:cs="Times New Roman"/>
          <w:b/>
        </w:rPr>
      </w:pPr>
      <w:r w:rsidRPr="0090533D">
        <w:rPr>
          <w:rStyle w:val="StyleStyleBold12pt"/>
          <w:rFonts w:cs="Times New Roman"/>
          <w:b/>
        </w:rPr>
        <w:t>Cuba and the U.S. will coordinate spill response – U.S. companies and the Coast Guard will coordinate.</w:t>
      </w:r>
    </w:p>
    <w:p w14:paraId="6C62EF99" w14:textId="77777777" w:rsidR="001E79F6" w:rsidRPr="0090533D" w:rsidRDefault="001E79F6" w:rsidP="001E79F6">
      <w:pPr>
        <w:rPr>
          <w:rStyle w:val="StyleStyleBold12pt"/>
          <w:rFonts w:cs="Times New Roman"/>
        </w:rPr>
      </w:pPr>
      <w:r w:rsidRPr="0090533D">
        <w:rPr>
          <w:rStyle w:val="StyleStyleBold12pt"/>
          <w:rFonts w:cs="Times New Roman"/>
        </w:rPr>
        <w:t xml:space="preserve">KAY 2012 </w:t>
      </w:r>
    </w:p>
    <w:p w14:paraId="2A8EA86F" w14:textId="77777777" w:rsidR="001E79F6" w:rsidRPr="0090533D" w:rsidRDefault="001E79F6" w:rsidP="001E79F6">
      <w:pPr>
        <w:rPr>
          <w:rFonts w:cs="Times New Roman"/>
        </w:rPr>
      </w:pPr>
      <w:r w:rsidRPr="0090533D">
        <w:rPr>
          <w:rFonts w:cs="Times New Roman"/>
        </w:rPr>
        <w:lastRenderedPageBreak/>
        <w:t> [Jennifer Kay of The Associated Press Cuba factors into U.S. oil spill plan The Associated Press March 22, 2012, 8:30 http://www.nola.com/news/gulf-oil spill/</w:t>
      </w:r>
      <w:proofErr w:type="spellStart"/>
      <w:r w:rsidRPr="0090533D">
        <w:rPr>
          <w:rFonts w:cs="Times New Roman"/>
        </w:rPr>
        <w:t>index.ssf</w:t>
      </w:r>
      <w:proofErr w:type="spellEnd"/>
      <w:r w:rsidRPr="0090533D">
        <w:rPr>
          <w:rFonts w:cs="Times New Roman"/>
        </w:rPr>
        <w:t>/2012/03/cuba_factors_into_us_oil_spill.html]</w:t>
      </w:r>
    </w:p>
    <w:p w14:paraId="3DE07ADF" w14:textId="77777777" w:rsidR="001E79F6" w:rsidRPr="0090533D" w:rsidRDefault="001E79F6" w:rsidP="001E79F6">
      <w:pPr>
        <w:rPr>
          <w:rFonts w:cs="Times New Roman"/>
        </w:rPr>
      </w:pPr>
    </w:p>
    <w:p w14:paraId="67D6A0F7" w14:textId="77777777" w:rsidR="001E79F6" w:rsidRPr="0090533D" w:rsidRDefault="001E79F6" w:rsidP="001E79F6">
      <w:pPr>
        <w:rPr>
          <w:rStyle w:val="StyleBoldUnderline"/>
          <w:rFonts w:cs="Times New Roman"/>
        </w:rPr>
      </w:pPr>
      <w:r w:rsidRPr="0090533D">
        <w:rPr>
          <w:rFonts w:cs="Times New Roman"/>
        </w:rPr>
        <w:t xml:space="preserve">If a future oil spill in the Caribbean Sea threatens American shores, a new federal plan obtained by The Associated Press would hinge on cooperation from neighboring foreign governments. Now that Cuba is the neighbor drilling for oil, cooperation is hard to guarantee. The International Offshore Response Plan draws on lessons from the BP oil spill in the Gulf of Mexico in 2010 and was created to stop offshore oil spills as close to their source as possible, even in foreign waters. The plan dated Jan. 30 has not been released publicly. The AP obtained a copy through a Freedom of Information Act request. ¶ </w:t>
      </w:r>
      <w:proofErr w:type="gramStart"/>
      <w:r w:rsidRPr="0090533D">
        <w:rPr>
          <w:rFonts w:cs="Times New Roman"/>
        </w:rPr>
        <w:t>After</w:t>
      </w:r>
      <w:proofErr w:type="gramEnd"/>
      <w:r w:rsidRPr="0090533D">
        <w:rPr>
          <w:rFonts w:cs="Times New Roman"/>
        </w:rPr>
        <w:t xml:space="preserve"> crude oil stained Gulf Coast beaches, state and federal officials are eager to head off even the perception of oil spreading toward the coral reefs, beaches and fishing that generate tens of billions of tourist dollars for Florida alone. ¶ </w:t>
      </w:r>
      <w:proofErr w:type="gramStart"/>
      <w:r w:rsidRPr="0090533D">
        <w:rPr>
          <w:rFonts w:cs="Times New Roman"/>
        </w:rPr>
        <w:t>The</w:t>
      </w:r>
      <w:proofErr w:type="gramEnd"/>
      <w:r w:rsidRPr="0090533D">
        <w:rPr>
          <w:rFonts w:cs="Times New Roman"/>
        </w:rPr>
        <w:t xml:space="preserve"> plan comes as Spanish oil company </w:t>
      </w:r>
      <w:proofErr w:type="spellStart"/>
      <w:r w:rsidRPr="0090533D">
        <w:rPr>
          <w:rFonts w:cs="Times New Roman"/>
        </w:rPr>
        <w:t>Repsol</w:t>
      </w:r>
      <w:proofErr w:type="spellEnd"/>
      <w:r w:rsidRPr="0090533D">
        <w:rPr>
          <w:rFonts w:cs="Times New Roman"/>
        </w:rPr>
        <w:t xml:space="preserve"> YPF conducts exploratory drilling in Cuban waters and the Bahamas considers similar development for next year. Complicating any oil spill response in the Florida Straits, though, is the half-century of tension between the U.S. and its communist neighbor 90 miles south of Florida. ¶ </w:t>
      </w:r>
      <w:proofErr w:type="gramStart"/>
      <w:r w:rsidRPr="0090533D">
        <w:rPr>
          <w:rFonts w:cs="Times New Roman"/>
        </w:rPr>
        <w:t>Under</w:t>
      </w:r>
      <w:proofErr w:type="gramEnd"/>
      <w:r w:rsidRPr="0090533D">
        <w:rPr>
          <w:rFonts w:cs="Times New Roman"/>
        </w:rPr>
        <w:t xml:space="preserve"> the plan dated Jan. 30, the Coast Guard's Miami-based 7th District would take the lead in responding to a spill affecting U.S. waters, which includes Florida, Georgia, South Carolina, Puerto Rico and the U.S. Virgin Islands. The district's operations cover 15,000 miles of coastline and share borders with 34 foreign countries and territories. </w:t>
      </w:r>
      <w:proofErr w:type="spellStart"/>
      <w:r w:rsidRPr="0090533D">
        <w:rPr>
          <w:rFonts w:cs="Times New Roman"/>
        </w:rPr>
        <w:t>Repsol's</w:t>
      </w:r>
      <w:proofErr w:type="spellEnd"/>
      <w:r w:rsidRPr="0090533D">
        <w:rPr>
          <w:rFonts w:cs="Times New Roman"/>
        </w:rPr>
        <w:t xml:space="preserve"> operations in Cuban waters are not subject to U.S. authority, but the company allowed U.S. officials to inspect its rig and review its own oil spill response plan. "We've demonstrated already and we continue to demonstrate that we're a safe, responsible operator doing all in its power to carry out a transparent and safe operation," </w:t>
      </w:r>
      <w:proofErr w:type="spellStart"/>
      <w:r w:rsidRPr="0090533D">
        <w:rPr>
          <w:rFonts w:cs="Times New Roman"/>
        </w:rPr>
        <w:t>Respol</w:t>
      </w:r>
      <w:proofErr w:type="spellEnd"/>
      <w:r w:rsidRPr="0090533D">
        <w:rPr>
          <w:rFonts w:cs="Times New Roman"/>
        </w:rPr>
        <w:t xml:space="preserve"> spokesman </w:t>
      </w:r>
      <w:proofErr w:type="spellStart"/>
      <w:r w:rsidRPr="0090533D">
        <w:rPr>
          <w:rFonts w:cs="Times New Roman"/>
        </w:rPr>
        <w:t>Kristian</w:t>
      </w:r>
      <w:proofErr w:type="spellEnd"/>
      <w:r w:rsidRPr="0090533D">
        <w:rPr>
          <w:rFonts w:cs="Times New Roman"/>
        </w:rPr>
        <w:t xml:space="preserve"> </w:t>
      </w:r>
      <w:proofErr w:type="spellStart"/>
      <w:r w:rsidRPr="0090533D">
        <w:rPr>
          <w:rFonts w:cs="Times New Roman"/>
        </w:rPr>
        <w:t>Rix</w:t>
      </w:r>
      <w:proofErr w:type="spellEnd"/>
      <w:r w:rsidRPr="0090533D">
        <w:rPr>
          <w:rFonts w:cs="Times New Roman"/>
        </w:rPr>
        <w:t xml:space="preserve"> said Thursday.¶ </w:t>
      </w:r>
      <w:proofErr w:type="spellStart"/>
      <w:r w:rsidRPr="0090533D">
        <w:rPr>
          <w:rFonts w:cs="Times New Roman"/>
        </w:rPr>
        <w:t>Rix</w:t>
      </w:r>
      <w:proofErr w:type="spellEnd"/>
      <w:r w:rsidRPr="0090533D">
        <w:rPr>
          <w:rFonts w:cs="Times New Roman"/>
        </w:rPr>
        <w:t xml:space="preserve"> declined to elaborate on the company's response plans, but he did say two minor recommendations made by U.S. officials inspecting the rig were immediately put in place. </w:t>
      </w:r>
      <w:r w:rsidRPr="0090533D">
        <w:rPr>
          <w:rStyle w:val="StyleBoldUnderline"/>
          <w:rFonts w:cs="Times New Roman"/>
        </w:rPr>
        <w:t>If an oil spill began in Cuban waters, Cuba would be responsible for any spill cleanup and efforts to prevent damage to the U.S., but the Coast Guard would respond as close as possible</w:t>
      </w:r>
      <w:r w:rsidRPr="0090533D">
        <w:rPr>
          <w:rFonts w:cs="Times New Roman"/>
        </w:rPr>
        <w:t xml:space="preserve">. </w:t>
      </w:r>
      <w:r w:rsidRPr="0090533D">
        <w:rPr>
          <w:rStyle w:val="StyleBoldUnderline"/>
          <w:rFonts w:cs="Times New Roman"/>
        </w:rPr>
        <w:t>Though a 50-year-old embargo bars most American companies from conducting business with Cuba and limits communication between the two governments, the Coast Guard and private response teams have licenses from the U.S. government to work with Cuba and its partners if a disaster arises.¶  The U.S. and Cuba have joined Mexico, the Bahamas and Jamaica since November in multilateral discussions about how the countries would notify each other about offshore drilling problems, said Capt. John Slaughter, chief of planning, readiness, and response for the 7th District</w:t>
      </w:r>
      <w:r w:rsidRPr="0090533D">
        <w:rPr>
          <w:rFonts w:cs="Times New Roman"/>
        </w:rPr>
        <w:t xml:space="preserve">.¶ </w:t>
      </w:r>
      <w:r w:rsidRPr="0090533D">
        <w:rPr>
          <w:rStyle w:val="StyleBoldUnderline"/>
          <w:rFonts w:cs="Times New Roman"/>
        </w:rPr>
        <w:t>He said channels do exist for U.S. and Cuban officials to communicate about spills, including the Caribbean Island Oil Pollution Response and Cooperation Plan.</w:t>
      </w:r>
      <w:r w:rsidRPr="0090533D">
        <w:rPr>
          <w:rFonts w:cs="Times New Roman"/>
        </w:rPr>
        <w:t xml:space="preserve"> That's a nonbinding agreement, though, so </w:t>
      </w:r>
      <w:r w:rsidRPr="0090533D">
        <w:rPr>
          <w:rStyle w:val="StyleBoldUnderline"/>
          <w:rFonts w:cs="Times New Roman"/>
        </w:rPr>
        <w:t xml:space="preserve">the Coast Guard has begun training crews already monitoring the Cuban coastline for drug and migrant smuggling to keep an eye out for problems on the </w:t>
      </w:r>
      <w:proofErr w:type="spellStart"/>
      <w:r w:rsidRPr="0090533D">
        <w:rPr>
          <w:rStyle w:val="StyleBoldUnderline"/>
          <w:rFonts w:cs="Times New Roman"/>
        </w:rPr>
        <w:t>Repsol</w:t>
      </w:r>
      <w:proofErr w:type="spellEnd"/>
      <w:r w:rsidRPr="0090533D">
        <w:rPr>
          <w:rStyle w:val="StyleBoldUnderline"/>
          <w:rFonts w:cs="Times New Roman"/>
        </w:rPr>
        <w:t xml:space="preserve"> rig</w:t>
      </w:r>
      <w:r w:rsidRPr="0090533D">
        <w:rPr>
          <w:rFonts w:cs="Times New Roman"/>
        </w:rPr>
        <w:t xml:space="preserve">.¶ William Reilly, co-chairman of the national commission on the </w:t>
      </w:r>
      <w:proofErr w:type="spellStart"/>
      <w:r w:rsidRPr="0090533D">
        <w:rPr>
          <w:rFonts w:cs="Times New Roman"/>
        </w:rPr>
        <w:t>Deepwater</w:t>
      </w:r>
      <w:proofErr w:type="spellEnd"/>
      <w:r w:rsidRPr="0090533D">
        <w:rPr>
          <w:rFonts w:cs="Times New Roman"/>
        </w:rPr>
        <w:t xml:space="preserve"> Horizon spill and head of the EPA during President George H.W. Bush, said the Coast Guard generated goodwill in Cuba by notifying its government of potential risks to the island during the 2010 spill</w:t>
      </w:r>
      <w:r w:rsidRPr="0090533D">
        <w:rPr>
          <w:rStyle w:val="StyleBoldUnderline"/>
          <w:rFonts w:cs="Times New Roman"/>
        </w:rPr>
        <w:t>.</w:t>
      </w:r>
    </w:p>
    <w:p w14:paraId="2FEA0969" w14:textId="77777777" w:rsidR="00482938" w:rsidRPr="0090533D" w:rsidRDefault="00482938" w:rsidP="00482938">
      <w:pPr>
        <w:pStyle w:val="Heading4"/>
        <w:rPr>
          <w:rFonts w:cs="Times New Roman"/>
        </w:rPr>
      </w:pPr>
      <w:r w:rsidRPr="0090533D">
        <w:rPr>
          <w:rFonts w:cs="Times New Roman"/>
        </w:rPr>
        <w:t>Status quo multilateral cooperation between US, Cuba, and Mexico solves.</w:t>
      </w:r>
    </w:p>
    <w:p w14:paraId="4077C747" w14:textId="77777777" w:rsidR="00482938" w:rsidRPr="0090533D" w:rsidRDefault="00482938" w:rsidP="00482938">
      <w:pPr>
        <w:rPr>
          <w:rStyle w:val="StyleStyleBold12pt"/>
          <w:rFonts w:cs="Times New Roman"/>
        </w:rPr>
      </w:pPr>
      <w:r w:rsidRPr="0090533D">
        <w:rPr>
          <w:rStyle w:val="StyleStyleBold12pt"/>
          <w:rFonts w:cs="Times New Roman"/>
        </w:rPr>
        <w:t>Bromwich 2011</w:t>
      </w:r>
    </w:p>
    <w:p w14:paraId="4E24C93B" w14:textId="77777777" w:rsidR="00482938" w:rsidRPr="0090533D" w:rsidRDefault="00482938" w:rsidP="00482938">
      <w:pPr>
        <w:rPr>
          <w:rFonts w:cs="Times New Roman"/>
        </w:rPr>
      </w:pPr>
      <w:r w:rsidRPr="0090533D">
        <w:rPr>
          <w:rFonts w:cs="Times New Roman"/>
        </w:rPr>
        <w:t>[Statement of Michael r. Bromwich director bureau of safety and environmental enforcement  united states department of the interior house natural resources committee, subcommittee on energy and mineral resources hearing on north American offshore energy: Mexico and Canada boundary treaties and new drilling by Cuba and Bahamas November 2, 2011 (</w:t>
      </w:r>
      <w:hyperlink r:id="rId32" w:history="1">
        <w:r w:rsidRPr="0090533D">
          <w:rPr>
            <w:rStyle w:val="Hyperlink"/>
            <w:rFonts w:cs="Times New Roman"/>
          </w:rPr>
          <w:t>http://www.bsee.gov/uploadedFiles/BSEE/Newsroom/Congressional_Testimony/HNRTestimonyFINAL.pdf</w:t>
        </w:r>
      </w:hyperlink>
      <w:r w:rsidRPr="0090533D">
        <w:rPr>
          <w:rFonts w:cs="Times New Roman"/>
        </w:rPr>
        <w:t>)]</w:t>
      </w:r>
    </w:p>
    <w:p w14:paraId="7448BF7C" w14:textId="77777777" w:rsidR="00482938" w:rsidRPr="0090533D" w:rsidRDefault="00482938" w:rsidP="00482938">
      <w:pPr>
        <w:rPr>
          <w:rFonts w:cs="Times New Roman"/>
        </w:rPr>
      </w:pPr>
    </w:p>
    <w:p w14:paraId="25E6FD32" w14:textId="77777777" w:rsidR="00482938" w:rsidRPr="0090533D" w:rsidRDefault="00482938" w:rsidP="00482938">
      <w:pPr>
        <w:rPr>
          <w:rFonts w:cs="Times New Roman"/>
        </w:rPr>
      </w:pPr>
      <w:r w:rsidRPr="0090533D">
        <w:rPr>
          <w:rFonts w:cs="Times New Roman"/>
        </w:rPr>
        <w:lastRenderedPageBreak/>
        <w:t>Status of Response Capability and Readiness in the Gulf of Mexico</w:t>
      </w:r>
      <w:r w:rsidRPr="0090533D">
        <w:rPr>
          <w:rStyle w:val="StyleBoldUnderline"/>
          <w:rFonts w:cs="Times New Roman"/>
        </w:rPr>
        <w:t xml:space="preserve"> DOI and BSEE are working closely with other federal agencies to address the threat of an oil spill in neighboring parts of the Gulf of Mexico that could affect U.S. waters, shores and interests</w:t>
      </w:r>
      <w:r w:rsidRPr="0090533D">
        <w:rPr>
          <w:rFonts w:cs="Times New Roman"/>
        </w:rPr>
        <w:t xml:space="preserve">. Several other countries on or near the Gulf of Mexico are expected to </w:t>
      </w:r>
      <w:r w:rsidRPr="0090533D">
        <w:rPr>
          <w:rFonts w:cs="Times New Roman"/>
          <w:sz w:val="12"/>
        </w:rPr>
        <w:t xml:space="preserve">¶ ¶ </w:t>
      </w:r>
      <w:r w:rsidRPr="0090533D">
        <w:rPr>
          <w:rFonts w:cs="Times New Roman"/>
        </w:rPr>
        <w:t xml:space="preserve">proceed with offshore drilling in their exclusive economic zones (EEZ) in the near future. </w:t>
      </w:r>
      <w:r w:rsidRPr="0090533D">
        <w:rPr>
          <w:rFonts w:cs="Times New Roman"/>
          <w:sz w:val="12"/>
        </w:rPr>
        <w:t xml:space="preserve">¶ ¶ </w:t>
      </w:r>
      <w:proofErr w:type="gramStart"/>
      <w:r w:rsidRPr="0090533D">
        <w:rPr>
          <w:rFonts w:cs="Times New Roman"/>
        </w:rPr>
        <w:t>As</w:t>
      </w:r>
      <w:proofErr w:type="gramEnd"/>
      <w:r w:rsidRPr="0090533D">
        <w:rPr>
          <w:rFonts w:cs="Times New Roman"/>
        </w:rPr>
        <w:t xml:space="preserve"> you know, the Spanish oil company </w:t>
      </w:r>
      <w:proofErr w:type="spellStart"/>
      <w:r w:rsidRPr="0090533D">
        <w:rPr>
          <w:rStyle w:val="StyleBoldUnderline"/>
          <w:rFonts w:cs="Times New Roman"/>
        </w:rPr>
        <w:t>Repsol</w:t>
      </w:r>
      <w:proofErr w:type="spellEnd"/>
      <w:r w:rsidRPr="0090533D">
        <w:rPr>
          <w:rStyle w:val="StyleBoldUnderline"/>
          <w:rFonts w:cs="Times New Roman"/>
        </w:rPr>
        <w:t xml:space="preserve"> has announced its intent to drill offshore wells in Cuba</w:t>
      </w:r>
      <w:r w:rsidRPr="0090533D">
        <w:rPr>
          <w:rFonts w:cs="Times New Roman"/>
        </w:rPr>
        <w:t xml:space="preserve">’s waters using a newly constructed mobile offshore drilling unit (MODU), </w:t>
      </w:r>
      <w:r w:rsidRPr="0090533D">
        <w:rPr>
          <w:rFonts w:cs="Times New Roman"/>
          <w:sz w:val="12"/>
        </w:rPr>
        <w:t xml:space="preserve">¶ ¶ </w:t>
      </w:r>
      <w:r w:rsidRPr="0090533D">
        <w:rPr>
          <w:rFonts w:cs="Times New Roman"/>
        </w:rPr>
        <w:t xml:space="preserve">the </w:t>
      </w:r>
      <w:proofErr w:type="spellStart"/>
      <w:r w:rsidRPr="0090533D">
        <w:rPr>
          <w:rFonts w:cs="Times New Roman"/>
        </w:rPr>
        <w:t>Scarabeo</w:t>
      </w:r>
      <w:proofErr w:type="spellEnd"/>
      <w:r w:rsidRPr="0090533D">
        <w:rPr>
          <w:rFonts w:cs="Times New Roman"/>
        </w:rPr>
        <w:t xml:space="preserve"> 9. In the near future, there also likely will be offshore drilling activity in the </w:t>
      </w:r>
      <w:r w:rsidRPr="0090533D">
        <w:rPr>
          <w:rFonts w:cs="Times New Roman"/>
          <w:sz w:val="12"/>
        </w:rPr>
        <w:t xml:space="preserve">¶ ¶ </w:t>
      </w:r>
      <w:r w:rsidRPr="0090533D">
        <w:rPr>
          <w:rFonts w:cs="Times New Roman"/>
        </w:rPr>
        <w:t>EEZs of the Bahamas and Jamaica and continuing offshore activity in Mexico’s EEZ</w:t>
      </w:r>
      <w:proofErr w:type="gramStart"/>
      <w:r w:rsidRPr="0090533D">
        <w:rPr>
          <w:rFonts w:cs="Times New Roman"/>
        </w:rPr>
        <w:t>,</w:t>
      </w:r>
      <w:r w:rsidRPr="0090533D">
        <w:rPr>
          <w:rFonts w:cs="Times New Roman"/>
          <w:sz w:val="12"/>
        </w:rPr>
        <w:t>¶</w:t>
      </w:r>
      <w:proofErr w:type="gramEnd"/>
      <w:r w:rsidRPr="0090533D">
        <w:rPr>
          <w:rFonts w:cs="Times New Roman"/>
          <w:sz w:val="12"/>
        </w:rPr>
        <w:t xml:space="preserve"> ¶ </w:t>
      </w:r>
      <w:r w:rsidRPr="0090533D">
        <w:rPr>
          <w:rFonts w:cs="Times New Roman"/>
        </w:rPr>
        <w:t xml:space="preserve">including possible activity along the U.S.-Mexico maritime boundary pursuant to a </w:t>
      </w:r>
      <w:r w:rsidRPr="0090533D">
        <w:rPr>
          <w:rFonts w:cs="Times New Roman"/>
          <w:sz w:val="12"/>
        </w:rPr>
        <w:t xml:space="preserve">¶ ¶ </w:t>
      </w:r>
      <w:proofErr w:type="spellStart"/>
      <w:r w:rsidRPr="0090533D">
        <w:rPr>
          <w:rFonts w:cs="Times New Roman"/>
        </w:rPr>
        <w:t>transboundary</w:t>
      </w:r>
      <w:proofErr w:type="spellEnd"/>
      <w:r w:rsidRPr="0090533D">
        <w:rPr>
          <w:rFonts w:cs="Times New Roman"/>
        </w:rPr>
        <w:t xml:space="preserve"> agreement between the two countries, which is currently under </w:t>
      </w:r>
      <w:r w:rsidRPr="0090533D">
        <w:rPr>
          <w:rFonts w:cs="Times New Roman"/>
          <w:sz w:val="12"/>
        </w:rPr>
        <w:t xml:space="preserve">¶ ¶ </w:t>
      </w:r>
      <w:r w:rsidRPr="0090533D">
        <w:rPr>
          <w:rFonts w:cs="Times New Roman"/>
        </w:rPr>
        <w:t xml:space="preserve">negotiation. </w:t>
      </w:r>
      <w:r w:rsidRPr="0090533D">
        <w:rPr>
          <w:rStyle w:val="StyleBoldUnderline"/>
          <w:rFonts w:cs="Times New Roman"/>
        </w:rPr>
        <w:t xml:space="preserve">Formal negotiations of the agreement, which would advance the shared commitment of Presidents Obama and Calderon to promote the safe, efficient and equitable development of </w:t>
      </w:r>
      <w:proofErr w:type="spellStart"/>
      <w:r w:rsidRPr="0090533D">
        <w:rPr>
          <w:rStyle w:val="StyleBoldUnderline"/>
          <w:rFonts w:cs="Times New Roman"/>
        </w:rPr>
        <w:t>transboundary</w:t>
      </w:r>
      <w:proofErr w:type="spellEnd"/>
      <w:r w:rsidRPr="0090533D">
        <w:rPr>
          <w:rStyle w:val="StyleBoldUnderline"/>
          <w:rFonts w:cs="Times New Roman"/>
        </w:rPr>
        <w:t xml:space="preserve"> hydrocarbon reservoir</w:t>
      </w:r>
      <w:r w:rsidRPr="0090533D">
        <w:rPr>
          <w:rFonts w:cs="Times New Roman"/>
        </w:rPr>
        <w:t xml:space="preserve">s, began in August 2011. </w:t>
      </w:r>
      <w:r w:rsidRPr="0090533D">
        <w:rPr>
          <w:rFonts w:cs="Times New Roman"/>
          <w:sz w:val="12"/>
        </w:rPr>
        <w:t xml:space="preserve">¶ ¶ </w:t>
      </w:r>
      <w:r w:rsidRPr="0090533D">
        <w:rPr>
          <w:rFonts w:cs="Times New Roman"/>
        </w:rPr>
        <w:t xml:space="preserve">Multiple rounds of negotiations have followed, and the parties hope to have a final </w:t>
      </w:r>
      <w:r w:rsidRPr="0090533D">
        <w:rPr>
          <w:rFonts w:cs="Times New Roman"/>
          <w:sz w:val="12"/>
        </w:rPr>
        <w:t xml:space="preserve">¶ ¶ </w:t>
      </w:r>
      <w:r w:rsidRPr="0090533D">
        <w:rPr>
          <w:rFonts w:cs="Times New Roman"/>
        </w:rPr>
        <w:t>agreement by the end of the year.</w:t>
      </w:r>
      <w:r w:rsidRPr="0090533D">
        <w:rPr>
          <w:rFonts w:cs="Times New Roman"/>
          <w:sz w:val="12"/>
        </w:rPr>
        <w:t xml:space="preserve">¶ ¶ </w:t>
      </w:r>
      <w:r w:rsidRPr="0090533D">
        <w:rPr>
          <w:rStyle w:val="StyleBoldUnderline"/>
          <w:rFonts w:cs="Times New Roman"/>
        </w:rPr>
        <w:t>The U.S. government is taking steps to protect U.S. waters and environmental and economic resources by promoting drilling safety to prevent spills in the first place and by preparing response contingencies in the event of a spill</w:t>
      </w:r>
      <w:r w:rsidRPr="0090533D">
        <w:rPr>
          <w:rFonts w:cs="Times New Roman"/>
        </w:rPr>
        <w:t xml:space="preserve">. </w:t>
      </w:r>
      <w:r w:rsidRPr="0090533D">
        <w:rPr>
          <w:rStyle w:val="StyleBoldUnderline"/>
          <w:rFonts w:cs="Times New Roman"/>
        </w:rPr>
        <w:t xml:space="preserve">These activities include: (1communicating with </w:t>
      </w:r>
      <w:proofErr w:type="spellStart"/>
      <w:r w:rsidRPr="0090533D">
        <w:rPr>
          <w:rStyle w:val="StyleBoldUnderline"/>
          <w:rFonts w:cs="Times New Roman"/>
        </w:rPr>
        <w:t>Repsol</w:t>
      </w:r>
      <w:proofErr w:type="spellEnd"/>
      <w:r w:rsidRPr="0090533D">
        <w:rPr>
          <w:rStyle w:val="StyleBoldUnderline"/>
          <w:rFonts w:cs="Times New Roman"/>
        </w:rPr>
        <w:t xml:space="preserve"> to encourage its compliance with U.S. safety and environmental standards; (2) cooperating with our regulatory agency counterparts in the region, including Mexico, </w:t>
      </w:r>
      <w:proofErr w:type="gramStart"/>
      <w:r w:rsidRPr="0090533D">
        <w:rPr>
          <w:rStyle w:val="StyleBoldUnderline"/>
          <w:rFonts w:cs="Times New Roman"/>
        </w:rPr>
        <w:t>through</w:t>
      </w:r>
      <w:proofErr w:type="gramEnd"/>
      <w:r w:rsidRPr="0090533D">
        <w:rPr>
          <w:rStyle w:val="StyleBoldUnderline"/>
          <w:rFonts w:cs="Times New Roman"/>
        </w:rPr>
        <w:t xml:space="preserve"> bilateral and multilateral mechanisms to develop common safety standards; and (3) taking steps to ensure that U.S. resources are available to respond to a spil</w:t>
      </w:r>
      <w:r w:rsidRPr="0090533D">
        <w:rPr>
          <w:rFonts w:cs="Times New Roman"/>
        </w:rPr>
        <w:t xml:space="preserve">l. </w:t>
      </w:r>
      <w:r w:rsidRPr="0090533D">
        <w:rPr>
          <w:rFonts w:cs="Times New Roman"/>
          <w:sz w:val="12"/>
        </w:rPr>
        <w:t xml:space="preserve">¶ ¶ </w:t>
      </w:r>
      <w:r w:rsidRPr="0090533D">
        <w:rPr>
          <w:rFonts w:cs="Times New Roman"/>
        </w:rPr>
        <w:t xml:space="preserve">1. Engagement with </w:t>
      </w:r>
      <w:proofErr w:type="spellStart"/>
      <w:r w:rsidRPr="0090533D">
        <w:rPr>
          <w:rFonts w:cs="Times New Roman"/>
        </w:rPr>
        <w:t>Repsol</w:t>
      </w:r>
      <w:proofErr w:type="spellEnd"/>
      <w:r w:rsidRPr="0090533D">
        <w:rPr>
          <w:rFonts w:cs="Times New Roman"/>
        </w:rPr>
        <w:t xml:space="preserve"> </w:t>
      </w:r>
      <w:r w:rsidRPr="0090533D">
        <w:rPr>
          <w:rFonts w:cs="Times New Roman"/>
          <w:sz w:val="12"/>
        </w:rPr>
        <w:t xml:space="preserve">¶ ¶ </w:t>
      </w:r>
      <w:r w:rsidRPr="0090533D">
        <w:rPr>
          <w:rFonts w:cs="Times New Roman"/>
        </w:rPr>
        <w:t xml:space="preserve">While BSEE does not have regulatory authority over </w:t>
      </w:r>
      <w:proofErr w:type="spellStart"/>
      <w:r w:rsidRPr="0090533D">
        <w:rPr>
          <w:rFonts w:cs="Times New Roman"/>
        </w:rPr>
        <w:t>Repsol’s</w:t>
      </w:r>
      <w:proofErr w:type="spellEnd"/>
      <w:r w:rsidRPr="0090533D">
        <w:rPr>
          <w:rFonts w:cs="Times New Roman"/>
        </w:rPr>
        <w:t xml:space="preserve"> activities in Cuba, </w:t>
      </w:r>
      <w:r w:rsidRPr="0090533D">
        <w:rPr>
          <w:rFonts w:cs="Times New Roman"/>
          <w:sz w:val="12"/>
        </w:rPr>
        <w:t xml:space="preserve">¶ ¶ </w:t>
      </w:r>
      <w:r w:rsidRPr="0090533D">
        <w:rPr>
          <w:rFonts w:cs="Times New Roman"/>
        </w:rPr>
        <w:t xml:space="preserve">beginning in February of this </w:t>
      </w:r>
      <w:proofErr w:type="gramStart"/>
      <w:r w:rsidRPr="0090533D">
        <w:rPr>
          <w:rFonts w:cs="Times New Roman"/>
        </w:rPr>
        <w:t>year,</w:t>
      </w:r>
      <w:proofErr w:type="gramEnd"/>
      <w:r w:rsidRPr="0090533D">
        <w:rPr>
          <w:rFonts w:cs="Times New Roman"/>
        </w:rPr>
        <w:t xml:space="preserve"> </w:t>
      </w:r>
      <w:proofErr w:type="spellStart"/>
      <w:r w:rsidRPr="0090533D">
        <w:rPr>
          <w:rFonts w:cs="Times New Roman"/>
        </w:rPr>
        <w:t>Repsol</w:t>
      </w:r>
      <w:proofErr w:type="spellEnd"/>
      <w:r w:rsidRPr="0090533D">
        <w:rPr>
          <w:rFonts w:cs="Times New Roman"/>
        </w:rPr>
        <w:t xml:space="preserve"> has voluntarily provided us information </w:t>
      </w:r>
      <w:r w:rsidRPr="0090533D">
        <w:rPr>
          <w:rFonts w:cs="Times New Roman"/>
          <w:sz w:val="12"/>
        </w:rPr>
        <w:t xml:space="preserve">¶ ¶ </w:t>
      </w:r>
      <w:r w:rsidRPr="0090533D">
        <w:rPr>
          <w:rFonts w:cs="Times New Roman"/>
        </w:rPr>
        <w:t xml:space="preserve">regarding its plans related to drilling and oil spill response. In our numerous </w:t>
      </w:r>
      <w:r w:rsidRPr="0090533D">
        <w:rPr>
          <w:rFonts w:cs="Times New Roman"/>
          <w:sz w:val="12"/>
        </w:rPr>
        <w:t xml:space="preserve">¶ ¶ </w:t>
      </w:r>
      <w:r w:rsidRPr="0090533D">
        <w:rPr>
          <w:rFonts w:cs="Times New Roman"/>
        </w:rPr>
        <w:t xml:space="preserve">communications with </w:t>
      </w:r>
      <w:proofErr w:type="spellStart"/>
      <w:r w:rsidRPr="0090533D">
        <w:rPr>
          <w:rStyle w:val="StyleBoldUnderline"/>
          <w:rFonts w:cs="Times New Roman"/>
        </w:rPr>
        <w:t>Repsol</w:t>
      </w:r>
      <w:proofErr w:type="spellEnd"/>
      <w:r w:rsidRPr="0090533D">
        <w:rPr>
          <w:rStyle w:val="StyleBoldUnderline"/>
          <w:rFonts w:cs="Times New Roman"/>
        </w:rPr>
        <w:t xml:space="preserve">, we have made clear that we expect it to adhere to industry and international environmental, health, and safety standards and to have adequate prevention, mitigation, and remediation systems in place in the event of an incident. </w:t>
      </w:r>
      <w:proofErr w:type="spellStart"/>
      <w:r w:rsidRPr="0090533D">
        <w:rPr>
          <w:rStyle w:val="StyleBoldUnderline"/>
          <w:rFonts w:cs="Times New Roman"/>
        </w:rPr>
        <w:t>Repsol</w:t>
      </w:r>
      <w:proofErr w:type="spellEnd"/>
      <w:r w:rsidRPr="0090533D">
        <w:rPr>
          <w:rStyle w:val="StyleBoldUnderline"/>
          <w:rFonts w:cs="Times New Roman"/>
        </w:rPr>
        <w:t xml:space="preserve"> officials have stated publicly that in carrying out its exploratory drilling plans</w:t>
      </w:r>
      <w:r w:rsidRPr="0090533D">
        <w:rPr>
          <w:rFonts w:cs="Times New Roman"/>
        </w:rPr>
        <w:t xml:space="preserve"> in </w:t>
      </w:r>
      <w:r w:rsidRPr="0090533D">
        <w:rPr>
          <w:rFonts w:cs="Times New Roman"/>
          <w:sz w:val="12"/>
        </w:rPr>
        <w:t xml:space="preserve">¶ ¶ </w:t>
      </w:r>
      <w:r w:rsidRPr="0090533D">
        <w:rPr>
          <w:rFonts w:cs="Times New Roman"/>
        </w:rPr>
        <w:t xml:space="preserve">Cuban waters, it will adhere to U.S. regulations and the highest industry standards. </w:t>
      </w:r>
      <w:r w:rsidRPr="0090533D">
        <w:rPr>
          <w:rFonts w:cs="Times New Roman"/>
          <w:sz w:val="12"/>
        </w:rPr>
        <w:t xml:space="preserve">¶ ¶ </w:t>
      </w:r>
      <w:proofErr w:type="spellStart"/>
      <w:r w:rsidRPr="0090533D">
        <w:rPr>
          <w:rStyle w:val="StyleBoldUnderline"/>
          <w:rFonts w:cs="Times New Roman"/>
        </w:rPr>
        <w:t>Repsol</w:t>
      </w:r>
      <w:proofErr w:type="spellEnd"/>
      <w:r w:rsidRPr="0090533D">
        <w:rPr>
          <w:rStyle w:val="StyleBoldUnderline"/>
          <w:rFonts w:cs="Times New Roman"/>
        </w:rPr>
        <w:t xml:space="preserve"> has offered U.S. agencies an opportunity to board the </w:t>
      </w:r>
      <w:proofErr w:type="spellStart"/>
      <w:r w:rsidRPr="0090533D">
        <w:rPr>
          <w:rStyle w:val="StyleBoldUnderline"/>
          <w:rFonts w:cs="Times New Roman"/>
        </w:rPr>
        <w:t>Scarabeo</w:t>
      </w:r>
      <w:proofErr w:type="spellEnd"/>
      <w:r w:rsidRPr="0090533D">
        <w:rPr>
          <w:rStyle w:val="StyleBoldUnderline"/>
          <w:rFonts w:cs="Times New Roman"/>
        </w:rPr>
        <w:t xml:space="preserve"> 9 rig </w:t>
      </w:r>
      <w:r w:rsidRPr="0090533D">
        <w:rPr>
          <w:rFonts w:cs="Times New Roman"/>
        </w:rPr>
        <w:t xml:space="preserve">that </w:t>
      </w:r>
      <w:proofErr w:type="spellStart"/>
      <w:r w:rsidRPr="0090533D">
        <w:rPr>
          <w:rFonts w:cs="Times New Roman"/>
        </w:rPr>
        <w:t>Repsol</w:t>
      </w:r>
      <w:proofErr w:type="spellEnd"/>
      <w:r w:rsidRPr="0090533D">
        <w:rPr>
          <w:rFonts w:cs="Times New Roman"/>
        </w:rPr>
        <w:t xml:space="preserve"> </w:t>
      </w:r>
      <w:r w:rsidRPr="0090533D">
        <w:rPr>
          <w:rFonts w:cs="Times New Roman"/>
          <w:sz w:val="12"/>
        </w:rPr>
        <w:t xml:space="preserve">¶ ¶ </w:t>
      </w:r>
      <w:r w:rsidRPr="0090533D">
        <w:rPr>
          <w:rFonts w:cs="Times New Roman"/>
        </w:rPr>
        <w:t xml:space="preserve">intends to use in Cuban waters to inspect the vessel and drilling equipment and to review </w:t>
      </w:r>
      <w:r w:rsidRPr="0090533D">
        <w:rPr>
          <w:rFonts w:cs="Times New Roman"/>
          <w:sz w:val="12"/>
        </w:rPr>
        <w:t xml:space="preserve">¶ ¶ </w:t>
      </w:r>
      <w:r w:rsidRPr="0090533D">
        <w:rPr>
          <w:rFonts w:cs="Times New Roman"/>
        </w:rPr>
        <w:t xml:space="preserve">relevant documentation. </w:t>
      </w:r>
    </w:p>
    <w:p w14:paraId="2D835C78" w14:textId="77777777" w:rsidR="00A955A4" w:rsidRPr="0090533D" w:rsidRDefault="00A955A4" w:rsidP="00A955A4">
      <w:pPr>
        <w:pStyle w:val="Heading4"/>
        <w:rPr>
          <w:rFonts w:cs="Times New Roman"/>
        </w:rPr>
      </w:pPr>
      <w:proofErr w:type="spellStart"/>
      <w:r w:rsidRPr="0090533D">
        <w:rPr>
          <w:rFonts w:cs="Times New Roman"/>
        </w:rPr>
        <w:t>Repsol</w:t>
      </w:r>
      <w:proofErr w:type="spellEnd"/>
      <w:r w:rsidRPr="0090533D">
        <w:rPr>
          <w:rFonts w:cs="Times New Roman"/>
        </w:rPr>
        <w:t xml:space="preserve"> already passed </w:t>
      </w:r>
      <w:proofErr w:type="spellStart"/>
      <w:proofErr w:type="gramStart"/>
      <w:r w:rsidRPr="0090533D">
        <w:rPr>
          <w:rFonts w:cs="Times New Roman"/>
        </w:rPr>
        <w:t>a</w:t>
      </w:r>
      <w:proofErr w:type="spellEnd"/>
      <w:proofErr w:type="gramEnd"/>
      <w:r w:rsidRPr="0090533D">
        <w:rPr>
          <w:rFonts w:cs="Times New Roman"/>
        </w:rPr>
        <w:t xml:space="preserve"> oil spill response test no risk of impact.</w:t>
      </w:r>
    </w:p>
    <w:p w14:paraId="237F2017" w14:textId="77777777" w:rsidR="00A955A4" w:rsidRPr="0090533D" w:rsidRDefault="00A955A4" w:rsidP="00A955A4">
      <w:pPr>
        <w:rPr>
          <w:rStyle w:val="StyleStyleBold12pt"/>
          <w:rFonts w:cs="Times New Roman"/>
        </w:rPr>
      </w:pPr>
      <w:proofErr w:type="spellStart"/>
      <w:r w:rsidRPr="0090533D">
        <w:rPr>
          <w:rStyle w:val="StyleStyleBold12pt"/>
          <w:rFonts w:cs="Times New Roman"/>
        </w:rPr>
        <w:t>Bolstad</w:t>
      </w:r>
      <w:proofErr w:type="spellEnd"/>
      <w:r w:rsidRPr="0090533D">
        <w:rPr>
          <w:rStyle w:val="StyleStyleBold12pt"/>
          <w:rFonts w:cs="Times New Roman"/>
        </w:rPr>
        <w:t xml:space="preserve"> 2011</w:t>
      </w:r>
    </w:p>
    <w:p w14:paraId="5EFEEA8B" w14:textId="77777777" w:rsidR="00A955A4" w:rsidRPr="0090533D" w:rsidRDefault="00A955A4" w:rsidP="00A955A4">
      <w:pPr>
        <w:rPr>
          <w:rFonts w:cs="Times New Roman"/>
        </w:rPr>
      </w:pPr>
      <w:r w:rsidRPr="0090533D">
        <w:rPr>
          <w:rFonts w:cs="Times New Roman"/>
        </w:rPr>
        <w:t xml:space="preserve">[Erika </w:t>
      </w:r>
      <w:proofErr w:type="spellStart"/>
      <w:r w:rsidRPr="0090533D">
        <w:rPr>
          <w:rFonts w:cs="Times New Roman"/>
        </w:rPr>
        <w:t>Bolstad</w:t>
      </w:r>
      <w:proofErr w:type="spellEnd"/>
      <w:r w:rsidRPr="0090533D">
        <w:rPr>
          <w:rFonts w:cs="Times New Roman"/>
        </w:rPr>
        <w:t xml:space="preserve"> environment, food safety and agriculture for McClatchy Newspapers, based in Washington, D.C. December 12, 2011 Cuba shows U.S. its response plans in case of oil spill McClatchy Newspapers (http://www.mcclatchydc.com/2011/12/12/132877/cuba-shows-us-its-response-plans.html#.Udsfrz7wIlU)]</w:t>
      </w:r>
    </w:p>
    <w:p w14:paraId="7478CEAE" w14:textId="77777777" w:rsidR="00A955A4" w:rsidRPr="0090533D" w:rsidRDefault="00A955A4" w:rsidP="00A955A4">
      <w:pPr>
        <w:rPr>
          <w:rStyle w:val="StyleBoldUnderline"/>
          <w:rFonts w:cs="Times New Roman"/>
        </w:rPr>
      </w:pPr>
    </w:p>
    <w:p w14:paraId="599DD089" w14:textId="77777777" w:rsidR="00A955A4" w:rsidRPr="0090533D" w:rsidRDefault="00A955A4" w:rsidP="00A955A4">
      <w:pPr>
        <w:rPr>
          <w:rFonts w:eastAsia="Times New Roman" w:cs="Times New Roman"/>
          <w:sz w:val="20"/>
          <w:szCs w:val="20"/>
        </w:rPr>
      </w:pPr>
      <w:r w:rsidRPr="0090533D">
        <w:rPr>
          <w:rFonts w:cs="Times New Roman"/>
          <w:sz w:val="21"/>
          <w:szCs w:val="21"/>
        </w:rPr>
        <w:t xml:space="preserve">WASHINGTON — </w:t>
      </w:r>
      <w:r w:rsidRPr="0090533D">
        <w:rPr>
          <w:rStyle w:val="StyleBoldUnderline"/>
          <w:rFonts w:cs="Times New Roman"/>
        </w:rPr>
        <w:t xml:space="preserve">As Cuba prepares to embark on a new round of exploratory offshore drilling, U.S. officials are slightly more enlightened about the island nation's plans in the event of a catastrophic oil spill on the scale of last year's </w:t>
      </w:r>
      <w:proofErr w:type="spellStart"/>
      <w:r w:rsidRPr="0090533D">
        <w:rPr>
          <w:rStyle w:val="StyleBoldUnderline"/>
          <w:rFonts w:cs="Times New Roman"/>
        </w:rPr>
        <w:t>Deepwater</w:t>
      </w:r>
      <w:proofErr w:type="spellEnd"/>
      <w:r w:rsidRPr="0090533D">
        <w:rPr>
          <w:rStyle w:val="StyleBoldUnderline"/>
          <w:rFonts w:cs="Times New Roman"/>
        </w:rPr>
        <w:t xml:space="preserve"> Horizon explosion</w:t>
      </w:r>
      <w:r w:rsidRPr="0090533D">
        <w:rPr>
          <w:rFonts w:cs="Times New Roman"/>
          <w:sz w:val="21"/>
          <w:szCs w:val="21"/>
        </w:rPr>
        <w:t>.</w:t>
      </w:r>
      <w:r w:rsidRPr="0090533D">
        <w:rPr>
          <w:rFonts w:cs="Times New Roman"/>
          <w:sz w:val="12"/>
          <w:szCs w:val="21"/>
        </w:rPr>
        <w:t xml:space="preserve"> </w:t>
      </w:r>
      <w:r w:rsidRPr="0090533D">
        <w:rPr>
          <w:rFonts w:cs="Times New Roman"/>
          <w:sz w:val="21"/>
          <w:szCs w:val="21"/>
        </w:rPr>
        <w:t xml:space="preserve">Several Caribbean countries — including </w:t>
      </w:r>
      <w:r w:rsidRPr="0090533D">
        <w:rPr>
          <w:rFonts w:cs="Times New Roman"/>
        </w:rPr>
        <w:t>the United States and Cuba</w:t>
      </w:r>
      <w:r w:rsidRPr="0090533D">
        <w:rPr>
          <w:rFonts w:cs="Times New Roman"/>
          <w:sz w:val="21"/>
          <w:szCs w:val="21"/>
        </w:rPr>
        <w:t xml:space="preserve"> — met last week in the Bahamas to talk about response plans. U.S. officials got an opportunity to see the Cuban disaster-response plans; </w:t>
      </w:r>
      <w:r w:rsidRPr="0090533D">
        <w:rPr>
          <w:rStyle w:val="StyleBoldUnderline"/>
          <w:rFonts w:cs="Times New Roman"/>
        </w:rPr>
        <w:t>Cuba already has participated in a mock response drill in Trinidad with the Spanish oil company that's doing the first round of drilling</w:t>
      </w:r>
      <w:r w:rsidRPr="0090533D">
        <w:rPr>
          <w:rFonts w:cs="Times New Roman"/>
          <w:sz w:val="21"/>
          <w:szCs w:val="21"/>
        </w:rPr>
        <w:t>. That company</w:t>
      </w:r>
      <w:r w:rsidRPr="0090533D">
        <w:rPr>
          <w:rStyle w:val="StyleBoldUnderline"/>
          <w:rFonts w:cs="Times New Roman"/>
        </w:rPr>
        <w:t xml:space="preserve">, </w:t>
      </w:r>
      <w:proofErr w:type="spellStart"/>
      <w:r w:rsidRPr="0090533D">
        <w:rPr>
          <w:rStyle w:val="StyleBoldUnderline"/>
          <w:rFonts w:cs="Times New Roman"/>
        </w:rPr>
        <w:t>Repsol</w:t>
      </w:r>
      <w:proofErr w:type="spellEnd"/>
      <w:r w:rsidRPr="0090533D">
        <w:rPr>
          <w:rStyle w:val="StyleBoldUnderline"/>
          <w:rFonts w:cs="Times New Roman"/>
        </w:rPr>
        <w:t>, also agreed to allow U.S. inspectors from the Interior Department to look at the rig that will be doing the drilling</w:t>
      </w:r>
      <w:r w:rsidRPr="0090533D">
        <w:rPr>
          <w:rFonts w:cs="Times New Roman"/>
          <w:sz w:val="21"/>
          <w:szCs w:val="21"/>
        </w:rPr>
        <w:t>.</w:t>
      </w:r>
      <w:r w:rsidRPr="0090533D">
        <w:rPr>
          <w:rFonts w:cs="Times New Roman"/>
          <w:sz w:val="12"/>
          <w:szCs w:val="21"/>
        </w:rPr>
        <w:t xml:space="preserve">¶ </w:t>
      </w:r>
      <w:r w:rsidRPr="0090533D">
        <w:rPr>
          <w:rFonts w:cs="Times New Roman"/>
          <w:sz w:val="21"/>
          <w:szCs w:val="21"/>
        </w:rPr>
        <w:t>Sarah Stephens, the executive director of the Center for Democracy in the Americas, said she was encouraged that Cuban and American officials had met, along with other nations that have an interest in regional oil production.</w:t>
      </w:r>
      <w:r w:rsidRPr="0090533D">
        <w:rPr>
          <w:rFonts w:cs="Times New Roman"/>
          <w:sz w:val="12"/>
          <w:szCs w:val="21"/>
        </w:rPr>
        <w:t xml:space="preserve">¶ </w:t>
      </w:r>
      <w:r w:rsidRPr="0090533D">
        <w:rPr>
          <w:rStyle w:val="StyleBoldUnderline"/>
          <w:rFonts w:cs="Times New Roman"/>
        </w:rPr>
        <w:t>"There should be a lot more direct conversation and collaboration between the U.S. and Cuba and others about the rig, because it's inevitable,"</w:t>
      </w:r>
      <w:r w:rsidRPr="0090533D">
        <w:rPr>
          <w:rFonts w:cs="Times New Roman"/>
          <w:sz w:val="21"/>
          <w:szCs w:val="21"/>
        </w:rPr>
        <w:t xml:space="preserve"> she said.</w:t>
      </w:r>
      <w:r w:rsidRPr="0090533D">
        <w:rPr>
          <w:rFonts w:cs="Times New Roman"/>
          <w:sz w:val="12"/>
          <w:szCs w:val="21"/>
        </w:rPr>
        <w:t xml:space="preserve">¶ </w:t>
      </w:r>
      <w:r w:rsidRPr="0090533D">
        <w:rPr>
          <w:rStyle w:val="StyleBoldUnderline"/>
          <w:rFonts w:cs="Times New Roman"/>
        </w:rPr>
        <w:t xml:space="preserve">U.S. officials say their </w:t>
      </w:r>
      <w:r w:rsidRPr="0090533D">
        <w:rPr>
          <w:rStyle w:val="StyleBoldUnderline"/>
          <w:rFonts w:cs="Times New Roman"/>
        </w:rPr>
        <w:lastRenderedPageBreak/>
        <w:t>priority is mitigating any potential threat to the United States and its territorial waters from oil drilling in Cuban waters. They say they've done nothing to facilitate oil drilling in Cuban waters, and that their main goal is to be prepared for the possibility of a spill and how they'd respond to it.</w:t>
      </w:r>
      <w:r w:rsidRPr="0090533D">
        <w:rPr>
          <w:rFonts w:cs="Times New Roman"/>
          <w:sz w:val="12"/>
          <w:szCs w:val="21"/>
        </w:rPr>
        <w:t xml:space="preserve">¶ </w:t>
      </w:r>
      <w:r w:rsidRPr="0090533D">
        <w:rPr>
          <w:rFonts w:cs="Times New Roman"/>
          <w:sz w:val="21"/>
          <w:szCs w:val="21"/>
        </w:rPr>
        <w:t>"The United States will continue to engage multilaterally to advance regional collaboration and to ensure responsible stewardship of the Gulf of Mexico and the Caribbean Sea," the State Department said in a statement issued before the meeting in the Bahamas</w:t>
      </w:r>
      <w:r w:rsidRPr="0090533D">
        <w:rPr>
          <w:rFonts w:eastAsia="Times New Roman" w:cs="Times New Roman"/>
          <w:sz w:val="20"/>
          <w:szCs w:val="20"/>
        </w:rPr>
        <w:t xml:space="preserve"> </w:t>
      </w:r>
    </w:p>
    <w:p w14:paraId="16560432" w14:textId="77777777" w:rsidR="00A955A4" w:rsidRPr="0090533D" w:rsidRDefault="00A955A4" w:rsidP="00A955A4">
      <w:pPr>
        <w:rPr>
          <w:rFonts w:eastAsia="Times New Roman" w:cs="Times New Roman"/>
          <w:sz w:val="20"/>
          <w:szCs w:val="20"/>
        </w:rPr>
      </w:pPr>
    </w:p>
    <w:p w14:paraId="5C06ED2E" w14:textId="12CE98DA" w:rsidR="00BD323E" w:rsidRPr="0090533D" w:rsidRDefault="00BD323E" w:rsidP="00BD323E">
      <w:pPr>
        <w:pStyle w:val="Heading3"/>
        <w:rPr>
          <w:rFonts w:cs="Times New Roman"/>
        </w:rPr>
      </w:pPr>
      <w:r w:rsidRPr="0090533D">
        <w:rPr>
          <w:rFonts w:cs="Times New Roman"/>
        </w:rPr>
        <w:lastRenderedPageBreak/>
        <w:t>Oil – China DA Links</w:t>
      </w:r>
    </w:p>
    <w:p w14:paraId="1ACA995F" w14:textId="77777777" w:rsidR="00BD323E" w:rsidRPr="0090533D" w:rsidRDefault="00BD323E" w:rsidP="00BD323E">
      <w:pPr>
        <w:rPr>
          <w:rFonts w:cs="Times New Roman"/>
        </w:rPr>
      </w:pPr>
    </w:p>
    <w:p w14:paraId="385CB9FC" w14:textId="7FB1B170" w:rsidR="00BD323E" w:rsidRPr="0090533D" w:rsidRDefault="00BD323E" w:rsidP="00BD323E">
      <w:pPr>
        <w:pStyle w:val="Heading4"/>
        <w:rPr>
          <w:rStyle w:val="StyleBoldUnderline"/>
          <w:rFonts w:cs="Times New Roman"/>
          <w:b w:val="0"/>
          <w:szCs w:val="26"/>
          <w:u w:val="none"/>
        </w:rPr>
      </w:pPr>
      <w:proofErr w:type="gramStart"/>
      <w:r w:rsidRPr="0090533D">
        <w:rPr>
          <w:rStyle w:val="StyleBoldUnderline"/>
          <w:rFonts w:cs="Times New Roman"/>
          <w:szCs w:val="26"/>
          <w:u w:val="none"/>
        </w:rPr>
        <w:t>China investing in Cuban Oil.</w:t>
      </w:r>
      <w:proofErr w:type="gramEnd"/>
    </w:p>
    <w:p w14:paraId="5857D442" w14:textId="77777777" w:rsidR="00BD323E" w:rsidRPr="0090533D" w:rsidRDefault="00BD323E" w:rsidP="00BD323E">
      <w:pPr>
        <w:rPr>
          <w:rFonts w:cs="Times New Roman"/>
        </w:rPr>
      </w:pPr>
      <w:proofErr w:type="spellStart"/>
      <w:r w:rsidRPr="0090533D">
        <w:rPr>
          <w:rStyle w:val="StyleStyleBold12pt"/>
          <w:rFonts w:cs="Times New Roman"/>
        </w:rPr>
        <w:t>Bosquet</w:t>
      </w:r>
      <w:proofErr w:type="spellEnd"/>
      <w:r w:rsidRPr="0090533D">
        <w:rPr>
          <w:rStyle w:val="StyleStyleBold12pt"/>
          <w:rFonts w:cs="Times New Roman"/>
        </w:rPr>
        <w:t xml:space="preserve"> 12/7/10 </w:t>
      </w:r>
      <w:proofErr w:type="gramStart"/>
      <w:r w:rsidRPr="0090533D">
        <w:rPr>
          <w:rFonts w:cs="Times New Roman"/>
        </w:rPr>
        <w:t>( Earl</w:t>
      </w:r>
      <w:proofErr w:type="gramEnd"/>
      <w:r w:rsidRPr="0090533D">
        <w:rPr>
          <w:rFonts w:cs="Times New Roman"/>
        </w:rPr>
        <w:t xml:space="preserve">, author at China.org.cn, gets news from China, “China's refinery deal helps Cuba's oil exploration”, </w:t>
      </w:r>
      <w:hyperlink r:id="rId33" w:history="1">
        <w:r w:rsidRPr="0090533D">
          <w:rPr>
            <w:rStyle w:val="Hyperlink"/>
            <w:rFonts w:cs="Times New Roman"/>
          </w:rPr>
          <w:t>http://www.china.org.cn/business/2010-12/07/content_21495604.htm</w:t>
        </w:r>
      </w:hyperlink>
      <w:r w:rsidRPr="0090533D">
        <w:rPr>
          <w:rFonts w:cs="Times New Roman"/>
        </w:rPr>
        <w:t>)</w:t>
      </w:r>
    </w:p>
    <w:p w14:paraId="3C76CE67" w14:textId="77777777" w:rsidR="00BD323E" w:rsidRPr="0090533D" w:rsidRDefault="00BD323E" w:rsidP="00BD323E">
      <w:pPr>
        <w:rPr>
          <w:rStyle w:val="StyleBoldUnderline"/>
          <w:rFonts w:cs="Times New Roman"/>
        </w:rPr>
      </w:pPr>
    </w:p>
    <w:p w14:paraId="34D92ADF" w14:textId="77777777" w:rsidR="00BD323E" w:rsidRPr="0090533D" w:rsidRDefault="00BD323E" w:rsidP="00BD323E">
      <w:pPr>
        <w:rPr>
          <w:rFonts w:cs="Times New Roman"/>
        </w:rPr>
      </w:pPr>
      <w:r w:rsidRPr="0090533D">
        <w:rPr>
          <w:rFonts w:cs="Times New Roman"/>
        </w:rPr>
        <w:t xml:space="preserve">It was announced this week that </w:t>
      </w:r>
      <w:r w:rsidRPr="0090533D">
        <w:rPr>
          <w:rStyle w:val="StyleBoldUnderline"/>
          <w:rFonts w:cs="Times New Roman"/>
        </w:rPr>
        <w:t>China's National Petroleum Corporation had signed a US$6 billion agreement for an oil refinery important to Cuba's drilling explorations</w:t>
      </w:r>
      <w:r w:rsidRPr="0090533D">
        <w:rPr>
          <w:rFonts w:cs="Times New Roman"/>
        </w:rPr>
        <w:t>.</w:t>
      </w:r>
    </w:p>
    <w:p w14:paraId="0A4E849B" w14:textId="77777777" w:rsidR="00BD323E" w:rsidRPr="0090533D" w:rsidRDefault="00BD323E" w:rsidP="00BD323E">
      <w:pPr>
        <w:rPr>
          <w:rStyle w:val="StyleBoldUnderline"/>
          <w:rFonts w:cs="Times New Roman"/>
        </w:rPr>
      </w:pPr>
      <w:r w:rsidRPr="0090533D">
        <w:rPr>
          <w:rStyle w:val="StyleBoldUnderline"/>
          <w:rFonts w:cs="Times New Roman"/>
        </w:rPr>
        <w:t>The refinery</w:t>
      </w:r>
      <w:r w:rsidRPr="0090533D">
        <w:rPr>
          <w:rFonts w:cs="Times New Roman"/>
        </w:rPr>
        <w:t xml:space="preserve">, located in Cienfuegos province, </w:t>
      </w:r>
      <w:r w:rsidRPr="0090533D">
        <w:rPr>
          <w:rStyle w:val="StyleBoldUnderline"/>
          <w:rFonts w:cs="Times New Roman"/>
        </w:rPr>
        <w:t>is jointly owned by Cuba and Venezuela.</w:t>
      </w:r>
    </w:p>
    <w:p w14:paraId="0141EEC0" w14:textId="77777777" w:rsidR="00BD323E" w:rsidRPr="0090533D" w:rsidRDefault="00BD323E" w:rsidP="00BD323E">
      <w:pPr>
        <w:rPr>
          <w:rStyle w:val="StyleBoldUnderline"/>
          <w:rFonts w:cs="Times New Roman"/>
        </w:rPr>
      </w:pPr>
      <w:r w:rsidRPr="0090533D">
        <w:rPr>
          <w:rFonts w:cs="Times New Roman"/>
        </w:rPr>
        <w:t xml:space="preserve">Caribbean analysts </w:t>
      </w:r>
      <w:r w:rsidRPr="0090533D">
        <w:rPr>
          <w:rStyle w:val="StyleBoldUnderline"/>
          <w:rFonts w:cs="Times New Roman"/>
        </w:rPr>
        <w:t>see the</w:t>
      </w:r>
      <w:r w:rsidRPr="0090533D">
        <w:rPr>
          <w:rFonts w:cs="Times New Roman"/>
        </w:rPr>
        <w:t xml:space="preserve"> latest </w:t>
      </w:r>
      <w:r w:rsidRPr="0090533D">
        <w:rPr>
          <w:rStyle w:val="StyleBoldUnderline"/>
          <w:rFonts w:cs="Times New Roman"/>
        </w:rPr>
        <w:t>Chinese investment in Cuba as another example of the increasing role China has been playing of late in the search for oil in Latin America and the Caribbean.</w:t>
      </w:r>
    </w:p>
    <w:p w14:paraId="5970F751" w14:textId="77777777" w:rsidR="00BD323E" w:rsidRPr="0090533D" w:rsidRDefault="00BD323E" w:rsidP="00BD323E">
      <w:pPr>
        <w:rPr>
          <w:rFonts w:cs="Times New Roman"/>
        </w:rPr>
      </w:pPr>
      <w:r w:rsidRPr="0090533D">
        <w:rPr>
          <w:rFonts w:cs="Times New Roman"/>
        </w:rPr>
        <w:t>In the past two years, Chinese investments have also financed energy projects and formed joint ventures in Venezuela, Brazil and Ecuador.</w:t>
      </w:r>
    </w:p>
    <w:p w14:paraId="5DCCC7C6" w14:textId="77777777" w:rsidR="00BD323E" w:rsidRPr="0090533D" w:rsidRDefault="00BD323E" w:rsidP="00BD323E">
      <w:pPr>
        <w:rPr>
          <w:rFonts w:cs="Times New Roman"/>
        </w:rPr>
      </w:pPr>
      <w:r w:rsidRPr="0090533D">
        <w:rPr>
          <w:rFonts w:cs="Times New Roman"/>
        </w:rPr>
        <w:t>In addition, China has leased a petroleum storage facility on St Eustatius in the Netherland Antilles, the Dutch-speaking Caribbean islands.</w:t>
      </w:r>
    </w:p>
    <w:p w14:paraId="1418EB12" w14:textId="77777777" w:rsidR="00BD323E" w:rsidRPr="0090533D" w:rsidRDefault="00BD323E" w:rsidP="00BD323E">
      <w:pPr>
        <w:rPr>
          <w:rFonts w:cs="Times New Roman"/>
        </w:rPr>
      </w:pPr>
      <w:r w:rsidRPr="0090533D">
        <w:rPr>
          <w:rStyle w:val="StyleBoldUnderline"/>
          <w:rFonts w:cs="Times New Roman"/>
        </w:rPr>
        <w:t>There have also been reports in the Caribbean and US press that China's national oil corporation has been having talks</w:t>
      </w:r>
      <w:r w:rsidRPr="0090533D">
        <w:rPr>
          <w:rFonts w:cs="Times New Roman"/>
        </w:rPr>
        <w:t xml:space="preserve"> with the Texas-based refining giant, Valero, about purchasing its refinery on Aruba, another Dutch island.</w:t>
      </w:r>
    </w:p>
    <w:p w14:paraId="1AFED9D9" w14:textId="77777777" w:rsidR="00BD323E" w:rsidRPr="0090533D" w:rsidRDefault="00BD323E" w:rsidP="00BD323E">
      <w:pPr>
        <w:rPr>
          <w:rStyle w:val="StyleBoldUnderline"/>
          <w:rFonts w:cs="Times New Roman"/>
        </w:rPr>
      </w:pPr>
      <w:r w:rsidRPr="0090533D">
        <w:rPr>
          <w:rStyle w:val="StyleBoldUnderline"/>
          <w:rFonts w:cs="Times New Roman"/>
        </w:rPr>
        <w:t>But these China initiatives are only a few of the many being undertaken in the Caribbean and Latin America by international oil giants and rising oil companies.</w:t>
      </w:r>
    </w:p>
    <w:p w14:paraId="3DF8182C" w14:textId="77777777" w:rsidR="00BD323E" w:rsidRPr="0090533D" w:rsidRDefault="00BD323E" w:rsidP="00BD323E">
      <w:pPr>
        <w:rPr>
          <w:rFonts w:cs="Times New Roman"/>
        </w:rPr>
      </w:pPr>
      <w:r w:rsidRPr="0090533D">
        <w:rPr>
          <w:rFonts w:cs="Times New Roman"/>
        </w:rPr>
        <w:t xml:space="preserve">In the Dutch Antilles, the US-based Hess Oil Corporation and Venezuela's national oil company </w:t>
      </w:r>
      <w:proofErr w:type="spellStart"/>
      <w:r w:rsidRPr="0090533D">
        <w:rPr>
          <w:rFonts w:cs="Times New Roman"/>
        </w:rPr>
        <w:t>Petroven</w:t>
      </w:r>
      <w:proofErr w:type="spellEnd"/>
      <w:r w:rsidRPr="0090533D">
        <w:rPr>
          <w:rFonts w:cs="Times New Roman"/>
        </w:rPr>
        <w:t xml:space="preserve"> jointly run a major oil facility in Curacao, the main island in the Dutch chain.</w:t>
      </w:r>
    </w:p>
    <w:p w14:paraId="71C42E9E" w14:textId="77777777" w:rsidR="00BD323E" w:rsidRPr="0090533D" w:rsidRDefault="00BD323E" w:rsidP="00BD323E">
      <w:pPr>
        <w:rPr>
          <w:rFonts w:cs="Times New Roman"/>
        </w:rPr>
      </w:pPr>
      <w:r w:rsidRPr="0090533D">
        <w:rPr>
          <w:rFonts w:cs="Times New Roman"/>
        </w:rPr>
        <w:t>In the English-speaking Caribbean, oil-rich Trinidad &amp; Tobago continues to extend and expand its exploration and extraction activities as researchers start to warn that reserves could start dwindling.</w:t>
      </w:r>
    </w:p>
    <w:p w14:paraId="696A9180" w14:textId="77777777" w:rsidR="00BD323E" w:rsidRPr="0090533D" w:rsidRDefault="00BD323E" w:rsidP="00BD323E">
      <w:pPr>
        <w:rPr>
          <w:rFonts w:cs="Times New Roman"/>
        </w:rPr>
      </w:pPr>
    </w:p>
    <w:p w14:paraId="298C3877" w14:textId="77777777" w:rsidR="00482938" w:rsidRPr="0090533D" w:rsidRDefault="00482938" w:rsidP="002F40E6">
      <w:pPr>
        <w:rPr>
          <w:rFonts w:cs="Times New Roman"/>
        </w:rPr>
      </w:pPr>
    </w:p>
    <w:p w14:paraId="035EE3C8" w14:textId="77777777" w:rsidR="00B76078" w:rsidRPr="0090533D" w:rsidRDefault="00B76078" w:rsidP="00B76078">
      <w:pPr>
        <w:pStyle w:val="Heading3"/>
        <w:rPr>
          <w:rFonts w:cs="Times New Roman"/>
        </w:rPr>
      </w:pPr>
      <w:proofErr w:type="spellStart"/>
      <w:r w:rsidRPr="0090533D">
        <w:rPr>
          <w:rFonts w:cs="Times New Roman"/>
        </w:rPr>
        <w:lastRenderedPageBreak/>
        <w:t>Adv</w:t>
      </w:r>
      <w:proofErr w:type="spellEnd"/>
      <w:r w:rsidRPr="0090533D">
        <w:rPr>
          <w:rFonts w:cs="Times New Roman"/>
        </w:rPr>
        <w:t xml:space="preserve"> CP</w:t>
      </w:r>
    </w:p>
    <w:p w14:paraId="6A552C1F" w14:textId="77777777" w:rsidR="00B76078" w:rsidRPr="0090533D" w:rsidRDefault="00B76078" w:rsidP="00B76078">
      <w:pPr>
        <w:pStyle w:val="Heading4"/>
        <w:rPr>
          <w:rFonts w:cs="Times New Roman"/>
        </w:rPr>
      </w:pPr>
      <w:r w:rsidRPr="0090533D">
        <w:rPr>
          <w:rFonts w:cs="Times New Roman"/>
        </w:rPr>
        <w:t>Spill early warning system solves oil spills.</w:t>
      </w:r>
    </w:p>
    <w:p w14:paraId="608A9181" w14:textId="77777777" w:rsidR="00B76078" w:rsidRPr="0090533D" w:rsidRDefault="00B76078" w:rsidP="00B76078">
      <w:pPr>
        <w:rPr>
          <w:rFonts w:cs="Times New Roman"/>
        </w:rPr>
      </w:pPr>
    </w:p>
    <w:p w14:paraId="3EFCDF73" w14:textId="77777777" w:rsidR="00B76078" w:rsidRPr="0090533D" w:rsidRDefault="00B76078" w:rsidP="00B76078">
      <w:pPr>
        <w:rPr>
          <w:rStyle w:val="StyleStyleBold12pt"/>
          <w:rFonts w:cs="Times New Roman"/>
        </w:rPr>
      </w:pPr>
      <w:proofErr w:type="spellStart"/>
      <w:r w:rsidRPr="0090533D">
        <w:rPr>
          <w:rStyle w:val="StyleStyleBold12pt"/>
          <w:rFonts w:cs="Times New Roman"/>
        </w:rPr>
        <w:t>Newswise</w:t>
      </w:r>
      <w:proofErr w:type="spellEnd"/>
      <w:r w:rsidRPr="0090533D">
        <w:rPr>
          <w:rStyle w:val="StyleStyleBold12pt"/>
          <w:rFonts w:cs="Times New Roman"/>
        </w:rPr>
        <w:t xml:space="preserve"> ‘12</w:t>
      </w:r>
    </w:p>
    <w:p w14:paraId="0615139A" w14:textId="77777777" w:rsidR="00B76078" w:rsidRPr="0090533D" w:rsidRDefault="00B76078" w:rsidP="00B76078">
      <w:pPr>
        <w:rPr>
          <w:rFonts w:cs="Times New Roman"/>
          <w:sz w:val="24"/>
        </w:rPr>
      </w:pPr>
      <w:r w:rsidRPr="0090533D">
        <w:rPr>
          <w:rFonts w:cs="Times New Roman"/>
          <w:sz w:val="24"/>
        </w:rPr>
        <w:t>[Nova Southeastern University 1/30/2012 Long-Term Response Plan for Cuban Oil Spill (http://www.newswise.com/articles/long-term-response-plan-for-cuban-oil-spill)]</w:t>
      </w:r>
    </w:p>
    <w:p w14:paraId="719D9FBB" w14:textId="77777777" w:rsidR="00B76078" w:rsidRPr="0090533D" w:rsidRDefault="00B76078" w:rsidP="00B76078">
      <w:pPr>
        <w:rPr>
          <w:rStyle w:val="StyleBoldUnderline"/>
          <w:rFonts w:cs="Times New Roman"/>
          <w:sz w:val="12"/>
        </w:rPr>
      </w:pPr>
    </w:p>
    <w:p w14:paraId="4705D041" w14:textId="77777777" w:rsidR="00B76078" w:rsidRPr="0090533D" w:rsidRDefault="00B76078" w:rsidP="00B76078">
      <w:pPr>
        <w:rPr>
          <w:rStyle w:val="StyleBoldUnderline"/>
          <w:rFonts w:cs="Times New Roman"/>
          <w:sz w:val="12"/>
        </w:rPr>
      </w:pPr>
    </w:p>
    <w:p w14:paraId="45132940" w14:textId="77777777" w:rsidR="00B76078" w:rsidRPr="0090533D" w:rsidRDefault="00B76078" w:rsidP="00B76078">
      <w:pPr>
        <w:rPr>
          <w:rFonts w:cs="Times New Roman"/>
        </w:rPr>
      </w:pPr>
      <w:r w:rsidRPr="0090533D">
        <w:rPr>
          <w:rFonts w:cs="Times New Roman"/>
        </w:rPr>
        <w:t>Because an oil leak originating in Cuban waters will very quickly enter Florida waters, research, planning and preparation activities must be undertaken in advance of an accident so that authorities can respond effectively.</w:t>
      </w:r>
      <w:r w:rsidRPr="0090533D">
        <w:rPr>
          <w:rFonts w:cs="Times New Roman"/>
          <w:sz w:val="12"/>
        </w:rPr>
        <w:t xml:space="preserve">¶ </w:t>
      </w:r>
      <w:r w:rsidRPr="0090533D">
        <w:rPr>
          <w:rFonts w:cs="Times New Roman"/>
        </w:rPr>
        <w:t xml:space="preserve">The conceptual plan ---- a collaborative effort completed by Richard E. Dodge, Ph.D., dean of NSU’s Oceanographic Center, and John R. </w:t>
      </w:r>
      <w:proofErr w:type="spellStart"/>
      <w:r w:rsidRPr="0090533D">
        <w:rPr>
          <w:rFonts w:cs="Times New Roman"/>
        </w:rPr>
        <w:t>Proni</w:t>
      </w:r>
      <w:proofErr w:type="spellEnd"/>
      <w:r w:rsidRPr="0090533D">
        <w:rPr>
          <w:rFonts w:cs="Times New Roman"/>
        </w:rPr>
        <w:t xml:space="preserve">, Ph.D., executive director of FIU’s Applied Research Center and others – was presented Monday in Sunny Isles Beach to the U.S. House of Representatives’ Committee on Transportation and Infrastructure. At the hearing, </w:t>
      </w:r>
      <w:proofErr w:type="spellStart"/>
      <w:r w:rsidRPr="0090533D">
        <w:rPr>
          <w:rFonts w:cs="Times New Roman"/>
        </w:rPr>
        <w:t>Proni</w:t>
      </w:r>
      <w:proofErr w:type="spellEnd"/>
      <w:r w:rsidRPr="0090533D">
        <w:rPr>
          <w:rFonts w:cs="Times New Roman"/>
        </w:rPr>
        <w:t xml:space="preserve"> provided oral and written testimony which contained the elements of the plan.</w:t>
      </w:r>
      <w:r w:rsidRPr="0090533D">
        <w:rPr>
          <w:rFonts w:cs="Times New Roman"/>
          <w:sz w:val="12"/>
        </w:rPr>
        <w:t xml:space="preserve">¶ </w:t>
      </w:r>
      <w:r w:rsidRPr="0090533D">
        <w:rPr>
          <w:rFonts w:cs="Times New Roman"/>
        </w:rPr>
        <w:t xml:space="preserve">The following were the recommendations that were highlighted: • </w:t>
      </w:r>
      <w:r w:rsidRPr="0090533D">
        <w:rPr>
          <w:rStyle w:val="StyleBoldUnderline"/>
          <w:rFonts w:cs="Times New Roman"/>
        </w:rPr>
        <w:t>Implement an oil spill early-warning monitoring system using acoustic, geophysical, satellite and other relevant methods. • Baseline assessment of the status of coral reef and associated ecosystems in the likely spill path (Straits of Florida, SE/E Florida coast) to prioritize areas for spill response and to set restoration targets should a spill occur. • Ocean observations for description of the physical oceanography and current movements to have more complete knowledge of the ocean hydrodynamic movements of the Gulf Stream and Loop Current, shallow to deep, from the Yucatan Channel to the Southeast/East coast of Florida. • Oil and dispersed oil toxicity characterization and toxicity studies to determine effects on a range of coral reef ecosystem and other organisms to develop risk assessments. • Modeling for prediction of ocean dynamics for spill movement prediction over time and space both in the vertical and horizontal. • Modeling for prediction of ecological /biological effects under various spill and response scenarios. • Modeling to assess the potential impact of different observing strategies on baseline data collection, analysis of information, and data required for response and mitigation.</w:t>
      </w:r>
      <w:r w:rsidRPr="0090533D">
        <w:rPr>
          <w:rStyle w:val="StyleBoldUnderline"/>
          <w:rFonts w:cs="Times New Roman"/>
          <w:sz w:val="12"/>
        </w:rPr>
        <w:t xml:space="preserve">¶ </w:t>
      </w:r>
      <w:r w:rsidRPr="0090533D">
        <w:rPr>
          <w:rFonts w:cs="Times New Roman"/>
        </w:rPr>
        <w:t>If this NSU-FIU long-term oil spill sustainability plan were to be implemented, it would involve the following elements</w:t>
      </w:r>
      <w:proofErr w:type="gramStart"/>
      <w:r w:rsidRPr="0090533D">
        <w:rPr>
          <w:rFonts w:cs="Times New Roman"/>
        </w:rPr>
        <w:t>:</w:t>
      </w:r>
      <w:r w:rsidRPr="0090533D">
        <w:rPr>
          <w:rFonts w:cs="Times New Roman"/>
          <w:sz w:val="12"/>
        </w:rPr>
        <w:t>¶</w:t>
      </w:r>
      <w:proofErr w:type="gramEnd"/>
      <w:r w:rsidRPr="0090533D">
        <w:rPr>
          <w:rFonts w:cs="Times New Roman"/>
          <w:sz w:val="12"/>
        </w:rPr>
        <w:t xml:space="preserve"> </w:t>
      </w:r>
      <w:r w:rsidRPr="0090533D">
        <w:rPr>
          <w:rStyle w:val="StyleBoldUnderline"/>
          <w:rFonts w:cs="Times New Roman"/>
        </w:rPr>
        <w:t xml:space="preserve">1. Inviting and integrating other federal agencies, in addition to the Coast Guard, into a Cuban oil drilling/production effort for response to a Cuban oil spill. 2. Establishment of a partnership between the U.S. Coast Guard and a consortium of South Florida institutions having the in-depth experience, local knowledge, data, and expertise to be most effective in our unique oceanic and coastal environments. 3. Jointly planning a system for gathering operational data and concurrently for gathering research data with quick payoff for operational activities, e.g. real-time current information for transport calculations and modeling. 4. Jointly planning and implementing a system to gather data which will be of use in longer term damage and impact issues such as oil characterization (both at well site proximity and U.S. coastal water locations), eco-toxicological impacts, coral reef, inlet and port and spatial coastal planning impacts. 5. Evaluating the use and need for, and implementing as necessary, a non-intrusive monitoring system utilizing water borne and bottom borne energies originating at the Cuban oil operation sites. 6. Utilizing/developing systems and platforms, including optical, acoustical, and sampling systems --- both manned and autonomous --- that is capable of detecting, mapping and sampling subsurface oil. </w:t>
      </w:r>
      <w:r w:rsidRPr="0090533D">
        <w:rPr>
          <w:rFonts w:cs="Times New Roman"/>
        </w:rPr>
        <w:t xml:space="preserve">About NSU’s Oceanographic Center: A world leader in marine biological research with focus on coral reef science and shark conservation, Nova Southeastern University’s Oceanographic Center has been at the forefront of graduate and undergraduate marine science education and oceanographic research for over 48 years. Students, scientists, faculty and staff come to the Center from all corners of the globe, with the common </w:t>
      </w:r>
      <w:r w:rsidRPr="0090533D">
        <w:rPr>
          <w:rFonts w:cs="Times New Roman"/>
        </w:rPr>
        <w:lastRenderedPageBreak/>
        <w:t>goal of learning from the ocean’s living classrooms — in one of the most diverse ecosystems known to man.</w:t>
      </w:r>
    </w:p>
    <w:p w14:paraId="0B225BB6" w14:textId="77777777" w:rsidR="00B76078" w:rsidRPr="0090533D" w:rsidRDefault="00B76078" w:rsidP="00B76078">
      <w:pPr>
        <w:rPr>
          <w:rFonts w:cs="Times New Roman"/>
        </w:rPr>
      </w:pPr>
    </w:p>
    <w:sectPr w:rsidR="00B76078" w:rsidRPr="0090533D" w:rsidSect="00D362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AA4"/>
    <w:rsid w:val="000C651A"/>
    <w:rsid w:val="001408C0"/>
    <w:rsid w:val="001E79F6"/>
    <w:rsid w:val="002B6353"/>
    <w:rsid w:val="002B68C8"/>
    <w:rsid w:val="002F40E6"/>
    <w:rsid w:val="003117BC"/>
    <w:rsid w:val="0042635A"/>
    <w:rsid w:val="00482938"/>
    <w:rsid w:val="00517479"/>
    <w:rsid w:val="005E2C99"/>
    <w:rsid w:val="00692C26"/>
    <w:rsid w:val="006F2D3D"/>
    <w:rsid w:val="00700835"/>
    <w:rsid w:val="007D7924"/>
    <w:rsid w:val="007F105A"/>
    <w:rsid w:val="00844609"/>
    <w:rsid w:val="00886AA4"/>
    <w:rsid w:val="0090533D"/>
    <w:rsid w:val="0091595A"/>
    <w:rsid w:val="009829F2"/>
    <w:rsid w:val="009C198B"/>
    <w:rsid w:val="00A074CB"/>
    <w:rsid w:val="00A369C4"/>
    <w:rsid w:val="00A47986"/>
    <w:rsid w:val="00A955A4"/>
    <w:rsid w:val="00B65E97"/>
    <w:rsid w:val="00B76078"/>
    <w:rsid w:val="00BD323E"/>
    <w:rsid w:val="00CD2C6D"/>
    <w:rsid w:val="00D15C0D"/>
    <w:rsid w:val="00D36252"/>
    <w:rsid w:val="00D4330B"/>
    <w:rsid w:val="00DA2E40"/>
    <w:rsid w:val="00DE62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276C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844609"/>
    <w:rPr>
      <w:rFonts w:ascii="Times New Roman" w:eastAsiaTheme="minorHAnsi" w:hAnsi="Times New Roman" w:cs="Calibri"/>
      <w:sz w:val="22"/>
      <w:szCs w:val="22"/>
    </w:rPr>
  </w:style>
  <w:style w:type="paragraph" w:styleId="Heading1">
    <w:name w:val="heading 1"/>
    <w:aliases w:val="Pocket"/>
    <w:basedOn w:val="Normal"/>
    <w:next w:val="Normal"/>
    <w:link w:val="Heading1Char"/>
    <w:uiPriority w:val="1"/>
    <w:qFormat/>
    <w:rsid w:val="0084460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844609"/>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84460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84460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8446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4609"/>
  </w:style>
  <w:style w:type="character" w:styleId="Emphasis">
    <w:name w:val="Emphasis"/>
    <w:basedOn w:val="DefaultParagraphFont"/>
    <w:uiPriority w:val="7"/>
    <w:qFormat/>
    <w:rsid w:val="00844609"/>
    <w:rPr>
      <w:rFonts w:ascii="Times New Roman" w:hAnsi="Times New Roman" w:cs="Calibri"/>
      <w:b/>
      <w:i w:val="0"/>
      <w:iCs/>
      <w:sz w:val="22"/>
      <w:u w:val="single"/>
      <w:bdr w:val="single" w:sz="18" w:space="0" w:color="auto"/>
    </w:rPr>
  </w:style>
  <w:style w:type="character" w:customStyle="1" w:styleId="Heading1Char">
    <w:name w:val="Heading 1 Char"/>
    <w:aliases w:val="Pocket Char"/>
    <w:basedOn w:val="DefaultParagraphFont"/>
    <w:link w:val="Heading1"/>
    <w:uiPriority w:val="1"/>
    <w:rsid w:val="00844609"/>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844609"/>
    <w:rPr>
      <w:rFonts w:ascii="Times New Roman" w:eastAsiaTheme="majorEastAsia" w:hAnsi="Times New Roman" w:cstheme="majorBidi"/>
      <w:b/>
      <w:bCs/>
      <w:sz w:val="44"/>
      <w:szCs w:val="26"/>
      <w:u w:val="double"/>
    </w:rPr>
  </w:style>
  <w:style w:type="character" w:customStyle="1" w:styleId="Heading3Char">
    <w:name w:val="Heading 3 Char"/>
    <w:aliases w:val="Block Char"/>
    <w:basedOn w:val="DefaultParagraphFont"/>
    <w:link w:val="Heading3"/>
    <w:uiPriority w:val="3"/>
    <w:rsid w:val="00844609"/>
    <w:rPr>
      <w:rFonts w:ascii="Times New Roman" w:eastAsiaTheme="majorEastAsia" w:hAnsi="Times New Roman" w:cstheme="majorBidi"/>
      <w:b/>
      <w:bCs/>
      <w:sz w:val="32"/>
      <w:szCs w:val="22"/>
      <w:u w:val="single"/>
    </w:rPr>
  </w:style>
  <w:style w:type="character" w:customStyle="1" w:styleId="Heading4Char">
    <w:name w:val="Heading 4 Char"/>
    <w:aliases w:val="Tag Char"/>
    <w:basedOn w:val="DefaultParagraphFont"/>
    <w:link w:val="Heading4"/>
    <w:uiPriority w:val="4"/>
    <w:rsid w:val="00844609"/>
    <w:rPr>
      <w:rFonts w:ascii="Times New Roman" w:eastAsiaTheme="majorEastAsia" w:hAnsi="Times New Roman" w:cstheme="majorBidi"/>
      <w:b/>
      <w:bCs/>
      <w:iCs/>
      <w:sz w:val="26"/>
      <w:szCs w:val="22"/>
    </w:rPr>
  </w:style>
  <w:style w:type="paragraph" w:styleId="NoSpacing">
    <w:name w:val="No Spacing"/>
    <w:uiPriority w:val="1"/>
    <w:rsid w:val="009C198B"/>
  </w:style>
  <w:style w:type="character" w:customStyle="1" w:styleId="StyleStyleBold12pt">
    <w:name w:val="Style Style Bold + 12 pt"/>
    <w:aliases w:val="Cite"/>
    <w:basedOn w:val="StyleBold"/>
    <w:uiPriority w:val="5"/>
    <w:qFormat/>
    <w:rsid w:val="00844609"/>
    <w:rPr>
      <w:b/>
      <w:bCs/>
      <w:sz w:val="26"/>
      <w:u w:val="none"/>
    </w:rPr>
  </w:style>
  <w:style w:type="character" w:customStyle="1" w:styleId="StyleBoldUnderline">
    <w:name w:val="Style Bold Underline"/>
    <w:aliases w:val="Underline"/>
    <w:basedOn w:val="DefaultParagraphFont"/>
    <w:uiPriority w:val="6"/>
    <w:qFormat/>
    <w:rsid w:val="00844609"/>
    <w:rPr>
      <w:b w:val="0"/>
      <w:bCs/>
      <w:sz w:val="22"/>
      <w:u w:val="single"/>
    </w:rPr>
  </w:style>
  <w:style w:type="paragraph" w:styleId="DocumentMap">
    <w:name w:val="Document Map"/>
    <w:basedOn w:val="Normal"/>
    <w:link w:val="DocumentMapChar"/>
    <w:uiPriority w:val="99"/>
    <w:semiHidden/>
    <w:unhideWhenUsed/>
    <w:rsid w:val="006F2D3D"/>
    <w:rPr>
      <w:rFonts w:ascii="Lucida Grande" w:hAnsi="Lucida Grande" w:cs="Lucida Grande"/>
      <w:sz w:val="20"/>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rPr>
      <w:sz w:val="20"/>
    </w:rPr>
  </w:style>
  <w:style w:type="character" w:styleId="Hyperlink">
    <w:name w:val="Hyperlink"/>
    <w:basedOn w:val="DefaultParagraphFont"/>
    <w:uiPriority w:val="99"/>
    <w:rsid w:val="00844609"/>
    <w:rPr>
      <w:color w:val="auto"/>
      <w:u w:val="none"/>
    </w:rPr>
  </w:style>
  <w:style w:type="character" w:customStyle="1" w:styleId="StyleBold">
    <w:name w:val="Style Bold"/>
    <w:basedOn w:val="DefaultParagraphFont"/>
    <w:uiPriority w:val="9"/>
    <w:semiHidden/>
    <w:rsid w:val="00844609"/>
    <w:rPr>
      <w:b/>
      <w:bCs/>
    </w:rPr>
  </w:style>
  <w:style w:type="paragraph" w:styleId="Header">
    <w:name w:val="header"/>
    <w:basedOn w:val="Normal"/>
    <w:link w:val="HeaderChar"/>
    <w:uiPriority w:val="99"/>
    <w:semiHidden/>
    <w:rsid w:val="00844609"/>
    <w:pPr>
      <w:tabs>
        <w:tab w:val="center" w:pos="4680"/>
        <w:tab w:val="right" w:pos="9360"/>
      </w:tabs>
    </w:pPr>
  </w:style>
  <w:style w:type="character" w:customStyle="1" w:styleId="HeaderChar">
    <w:name w:val="Header Char"/>
    <w:basedOn w:val="DefaultParagraphFont"/>
    <w:link w:val="Header"/>
    <w:uiPriority w:val="99"/>
    <w:semiHidden/>
    <w:rsid w:val="00844609"/>
    <w:rPr>
      <w:rFonts w:ascii="Times New Roman" w:eastAsiaTheme="minorHAnsi" w:hAnsi="Times New Roman" w:cs="Calibri"/>
      <w:sz w:val="22"/>
      <w:szCs w:val="22"/>
    </w:rPr>
  </w:style>
  <w:style w:type="paragraph" w:styleId="Footer">
    <w:name w:val="footer"/>
    <w:basedOn w:val="Normal"/>
    <w:link w:val="FooterChar"/>
    <w:uiPriority w:val="99"/>
    <w:semiHidden/>
    <w:rsid w:val="00844609"/>
    <w:pPr>
      <w:tabs>
        <w:tab w:val="center" w:pos="4680"/>
        <w:tab w:val="right" w:pos="9360"/>
      </w:tabs>
    </w:pPr>
  </w:style>
  <w:style w:type="character" w:customStyle="1" w:styleId="FooterChar">
    <w:name w:val="Footer Char"/>
    <w:basedOn w:val="DefaultParagraphFont"/>
    <w:link w:val="Footer"/>
    <w:uiPriority w:val="99"/>
    <w:semiHidden/>
    <w:rsid w:val="00844609"/>
    <w:rPr>
      <w:rFonts w:ascii="Times New Roman" w:eastAsiaTheme="minorHAnsi" w:hAnsi="Times New Roman" w:cs="Calibri"/>
      <w:sz w:val="22"/>
      <w:szCs w:val="22"/>
    </w:rPr>
  </w:style>
  <w:style w:type="character" w:styleId="FollowedHyperlink">
    <w:name w:val="FollowedHyperlink"/>
    <w:basedOn w:val="DefaultParagraphFont"/>
    <w:uiPriority w:val="99"/>
    <w:semiHidden/>
    <w:rsid w:val="00844609"/>
    <w:rPr>
      <w:color w:val="auto"/>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844609"/>
    <w:rPr>
      <w:rFonts w:ascii="Times New Roman" w:eastAsiaTheme="minorHAnsi" w:hAnsi="Times New Roman" w:cs="Calibri"/>
      <w:sz w:val="22"/>
      <w:szCs w:val="22"/>
    </w:rPr>
  </w:style>
  <w:style w:type="paragraph" w:styleId="Heading1">
    <w:name w:val="heading 1"/>
    <w:aliases w:val="Pocket"/>
    <w:basedOn w:val="Normal"/>
    <w:next w:val="Normal"/>
    <w:link w:val="Heading1Char"/>
    <w:uiPriority w:val="1"/>
    <w:qFormat/>
    <w:rsid w:val="0084460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844609"/>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84460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84460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8446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4609"/>
  </w:style>
  <w:style w:type="character" w:styleId="Emphasis">
    <w:name w:val="Emphasis"/>
    <w:basedOn w:val="DefaultParagraphFont"/>
    <w:uiPriority w:val="7"/>
    <w:qFormat/>
    <w:rsid w:val="00844609"/>
    <w:rPr>
      <w:rFonts w:ascii="Times New Roman" w:hAnsi="Times New Roman" w:cs="Calibri"/>
      <w:b/>
      <w:i w:val="0"/>
      <w:iCs/>
      <w:sz w:val="22"/>
      <w:u w:val="single"/>
      <w:bdr w:val="single" w:sz="18" w:space="0" w:color="auto"/>
    </w:rPr>
  </w:style>
  <w:style w:type="character" w:customStyle="1" w:styleId="Heading1Char">
    <w:name w:val="Heading 1 Char"/>
    <w:aliases w:val="Pocket Char"/>
    <w:basedOn w:val="DefaultParagraphFont"/>
    <w:link w:val="Heading1"/>
    <w:uiPriority w:val="1"/>
    <w:rsid w:val="00844609"/>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844609"/>
    <w:rPr>
      <w:rFonts w:ascii="Times New Roman" w:eastAsiaTheme="majorEastAsia" w:hAnsi="Times New Roman" w:cstheme="majorBidi"/>
      <w:b/>
      <w:bCs/>
      <w:sz w:val="44"/>
      <w:szCs w:val="26"/>
      <w:u w:val="double"/>
    </w:rPr>
  </w:style>
  <w:style w:type="character" w:customStyle="1" w:styleId="Heading3Char">
    <w:name w:val="Heading 3 Char"/>
    <w:aliases w:val="Block Char"/>
    <w:basedOn w:val="DefaultParagraphFont"/>
    <w:link w:val="Heading3"/>
    <w:uiPriority w:val="3"/>
    <w:rsid w:val="00844609"/>
    <w:rPr>
      <w:rFonts w:ascii="Times New Roman" w:eastAsiaTheme="majorEastAsia" w:hAnsi="Times New Roman" w:cstheme="majorBidi"/>
      <w:b/>
      <w:bCs/>
      <w:sz w:val="32"/>
      <w:szCs w:val="22"/>
      <w:u w:val="single"/>
    </w:rPr>
  </w:style>
  <w:style w:type="character" w:customStyle="1" w:styleId="Heading4Char">
    <w:name w:val="Heading 4 Char"/>
    <w:aliases w:val="Tag Char"/>
    <w:basedOn w:val="DefaultParagraphFont"/>
    <w:link w:val="Heading4"/>
    <w:uiPriority w:val="4"/>
    <w:rsid w:val="00844609"/>
    <w:rPr>
      <w:rFonts w:ascii="Times New Roman" w:eastAsiaTheme="majorEastAsia" w:hAnsi="Times New Roman" w:cstheme="majorBidi"/>
      <w:b/>
      <w:bCs/>
      <w:iCs/>
      <w:sz w:val="26"/>
      <w:szCs w:val="22"/>
    </w:rPr>
  </w:style>
  <w:style w:type="paragraph" w:styleId="NoSpacing">
    <w:name w:val="No Spacing"/>
    <w:uiPriority w:val="1"/>
    <w:rsid w:val="009C198B"/>
  </w:style>
  <w:style w:type="character" w:customStyle="1" w:styleId="StyleStyleBold12pt">
    <w:name w:val="Style Style Bold + 12 pt"/>
    <w:aliases w:val="Cite"/>
    <w:basedOn w:val="StyleBold"/>
    <w:uiPriority w:val="5"/>
    <w:qFormat/>
    <w:rsid w:val="00844609"/>
    <w:rPr>
      <w:b/>
      <w:bCs/>
      <w:sz w:val="26"/>
      <w:u w:val="none"/>
    </w:rPr>
  </w:style>
  <w:style w:type="character" w:customStyle="1" w:styleId="StyleBoldUnderline">
    <w:name w:val="Style Bold Underline"/>
    <w:aliases w:val="Underline"/>
    <w:basedOn w:val="DefaultParagraphFont"/>
    <w:uiPriority w:val="6"/>
    <w:qFormat/>
    <w:rsid w:val="00844609"/>
    <w:rPr>
      <w:b w:val="0"/>
      <w:bCs/>
      <w:sz w:val="22"/>
      <w:u w:val="single"/>
    </w:rPr>
  </w:style>
  <w:style w:type="paragraph" w:styleId="DocumentMap">
    <w:name w:val="Document Map"/>
    <w:basedOn w:val="Normal"/>
    <w:link w:val="DocumentMapChar"/>
    <w:uiPriority w:val="99"/>
    <w:semiHidden/>
    <w:unhideWhenUsed/>
    <w:rsid w:val="006F2D3D"/>
    <w:rPr>
      <w:rFonts w:ascii="Lucida Grande" w:hAnsi="Lucida Grande" w:cs="Lucida Grande"/>
      <w:sz w:val="20"/>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rPr>
      <w:sz w:val="20"/>
    </w:rPr>
  </w:style>
  <w:style w:type="character" w:styleId="Hyperlink">
    <w:name w:val="Hyperlink"/>
    <w:basedOn w:val="DefaultParagraphFont"/>
    <w:uiPriority w:val="99"/>
    <w:rsid w:val="00844609"/>
    <w:rPr>
      <w:color w:val="auto"/>
      <w:u w:val="none"/>
    </w:rPr>
  </w:style>
  <w:style w:type="character" w:customStyle="1" w:styleId="StyleBold">
    <w:name w:val="Style Bold"/>
    <w:basedOn w:val="DefaultParagraphFont"/>
    <w:uiPriority w:val="9"/>
    <w:semiHidden/>
    <w:rsid w:val="00844609"/>
    <w:rPr>
      <w:b/>
      <w:bCs/>
    </w:rPr>
  </w:style>
  <w:style w:type="paragraph" w:styleId="Header">
    <w:name w:val="header"/>
    <w:basedOn w:val="Normal"/>
    <w:link w:val="HeaderChar"/>
    <w:uiPriority w:val="99"/>
    <w:semiHidden/>
    <w:rsid w:val="00844609"/>
    <w:pPr>
      <w:tabs>
        <w:tab w:val="center" w:pos="4680"/>
        <w:tab w:val="right" w:pos="9360"/>
      </w:tabs>
    </w:pPr>
  </w:style>
  <w:style w:type="character" w:customStyle="1" w:styleId="HeaderChar">
    <w:name w:val="Header Char"/>
    <w:basedOn w:val="DefaultParagraphFont"/>
    <w:link w:val="Header"/>
    <w:uiPriority w:val="99"/>
    <w:semiHidden/>
    <w:rsid w:val="00844609"/>
    <w:rPr>
      <w:rFonts w:ascii="Times New Roman" w:eastAsiaTheme="minorHAnsi" w:hAnsi="Times New Roman" w:cs="Calibri"/>
      <w:sz w:val="22"/>
      <w:szCs w:val="22"/>
    </w:rPr>
  </w:style>
  <w:style w:type="paragraph" w:styleId="Footer">
    <w:name w:val="footer"/>
    <w:basedOn w:val="Normal"/>
    <w:link w:val="FooterChar"/>
    <w:uiPriority w:val="99"/>
    <w:semiHidden/>
    <w:rsid w:val="00844609"/>
    <w:pPr>
      <w:tabs>
        <w:tab w:val="center" w:pos="4680"/>
        <w:tab w:val="right" w:pos="9360"/>
      </w:tabs>
    </w:pPr>
  </w:style>
  <w:style w:type="character" w:customStyle="1" w:styleId="FooterChar">
    <w:name w:val="Footer Char"/>
    <w:basedOn w:val="DefaultParagraphFont"/>
    <w:link w:val="Footer"/>
    <w:uiPriority w:val="99"/>
    <w:semiHidden/>
    <w:rsid w:val="00844609"/>
    <w:rPr>
      <w:rFonts w:ascii="Times New Roman" w:eastAsiaTheme="minorHAnsi" w:hAnsi="Times New Roman" w:cs="Calibri"/>
      <w:sz w:val="22"/>
      <w:szCs w:val="22"/>
    </w:rPr>
  </w:style>
  <w:style w:type="character" w:styleId="FollowedHyperlink">
    <w:name w:val="FollowedHyperlink"/>
    <w:basedOn w:val="DefaultParagraphFont"/>
    <w:uiPriority w:val="99"/>
    <w:semiHidden/>
    <w:rsid w:val="00844609"/>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ponse.restoration.noaa.gov/about/media/getting-ready-offshore-oil-drilling-cuba-and-bahamas.html" TargetMode="External"/><Relationship Id="rId13" Type="http://schemas.openxmlformats.org/officeDocument/2006/relationships/hyperlink" Target="http://www.sun-sentinel.com/news/local/palmbeach/" TargetMode="External"/><Relationship Id="rId18" Type="http://schemas.openxmlformats.org/officeDocument/2006/relationships/hyperlink" Target="http://www.oilspillcommission.gov/page/commission-members" TargetMode="External"/><Relationship Id="rId26" Type="http://schemas.openxmlformats.org/officeDocument/2006/relationships/hyperlink" Target="http://www2.fiu.edu/~ipor/cuba-t/BrookingsCubaReport-English.pdf" TargetMode="External"/><Relationship Id="rId3" Type="http://schemas.microsoft.com/office/2007/relationships/stylesWithEffects" Target="stylesWithEffects.xml"/><Relationship Id="rId21" Type="http://schemas.openxmlformats.org/officeDocument/2006/relationships/hyperlink" Target="http://www.robertmuse.com/" TargetMode="External"/><Relationship Id="rId34" Type="http://schemas.openxmlformats.org/officeDocument/2006/relationships/fontTable" Target="fontTable.xml"/><Relationship Id="rId7" Type="http://schemas.openxmlformats.org/officeDocument/2006/relationships/hyperlink" Target="http://www.cfr.org/cuba/addressing-risk-cuban-oil-spill/p27515" TargetMode="External"/><Relationship Id="rId12" Type="http://schemas.openxmlformats.org/officeDocument/2006/relationships/hyperlink" Target="http://www.sun-sentinel.com/community/news/boyntonbeach?track=tax-boyntonbeach" TargetMode="External"/><Relationship Id="rId17" Type="http://schemas.openxmlformats.org/officeDocument/2006/relationships/hyperlink" Target="http://www.edf.org/oceans/us-and-cuba-seek-common-ground" TargetMode="External"/><Relationship Id="rId25" Type="http://schemas.openxmlformats.org/officeDocument/2006/relationships/hyperlink" Target="http://www.washingtonpost.com/wp" TargetMode="External"/><Relationship Id="rId33" Type="http://schemas.openxmlformats.org/officeDocument/2006/relationships/hyperlink" Target="http://www.china.org.cn/business/2010-12/07/content_21495604.htm" TargetMode="External"/><Relationship Id="rId2" Type="http://schemas.openxmlformats.org/officeDocument/2006/relationships/styles" Target="styles.xml"/><Relationship Id="rId16" Type="http://schemas.openxmlformats.org/officeDocument/2006/relationships/hyperlink" Target="http://news.nationalgeographic.com/" TargetMode="External"/><Relationship Id="rId20" Type="http://schemas.openxmlformats.org/officeDocument/2006/relationships/hyperlink" Target="http://www.edf.org/people/douglas-n-rader" TargetMode="External"/><Relationship Id="rId29" Type="http://schemas.openxmlformats.org/officeDocument/2006/relationships/hyperlink" Target="http://www.forbes.com/energy/" TargetMode="External"/><Relationship Id="rId1" Type="http://schemas.openxmlformats.org/officeDocument/2006/relationships/numbering" Target="numbering.xml"/><Relationship Id="rId6" Type="http://schemas.openxmlformats.org/officeDocument/2006/relationships/hyperlink" Target="http://www.nationaljournal.com/magazine/will-sloppy-drilling-off-the-coast-of-cuba-threaten-florida-gulf-beaches--20110728" TargetMode="External"/><Relationship Id="rId11" Type="http://schemas.openxmlformats.org/officeDocument/2006/relationships/hyperlink" Target="http://www.sun-sentinel.com/community/news/bocaraton?track=tax-bocaraton" TargetMode="External"/><Relationship Id="rId24" Type="http://schemas.openxmlformats.org/officeDocument/2006/relationships/hyperlink" Target="http://www.ft.com/cms/s/0/ed255d6a-4129-11e1-8c33-00144feab49a.html" TargetMode="External"/><Relationship Id="rId32" Type="http://schemas.openxmlformats.org/officeDocument/2006/relationships/hyperlink" Target="http://www.bsee.gov/uploadedFiles/BSEE/Newsroom/Congressional_Testimony/HNRTestimonyFINAL.pdf" TargetMode="External"/><Relationship Id="rId5" Type="http://schemas.openxmlformats.org/officeDocument/2006/relationships/webSettings" Target="webSettings.xml"/><Relationship Id="rId15" Type="http://schemas.openxmlformats.org/officeDocument/2006/relationships/hyperlink" Target="http://www.forbes.com/companies/statoil/" TargetMode="External"/><Relationship Id="rId23" Type="http://schemas.openxmlformats.org/officeDocument/2006/relationships/hyperlink" Target="http://cri.fiu.edu/research/commissioned-reports/oil-cuba-alvarado.pdf" TargetMode="External"/><Relationship Id="rId28" Type="http://schemas.openxmlformats.org/officeDocument/2006/relationships/hyperlink" Target="http://fuelfix.com/blog/2011/12/09/cuba-oil-drilling-tests-u-s-on-protecting-florida-or-embargo/" TargetMode="External"/><Relationship Id="rId10" Type="http://schemas.openxmlformats.org/officeDocument/2006/relationships/image" Target="media/image1.gif"/><Relationship Id="rId19" Type="http://schemas.openxmlformats.org/officeDocument/2006/relationships/hyperlink" Target="http://environment.nationalgeographic.com/environment/energy/great-energy-challenge/gulf-oil-spill-anniversary-quiz/" TargetMode="External"/><Relationship Id="rId31" Type="http://schemas.openxmlformats.org/officeDocument/2006/relationships/hyperlink" Target="https://mail.google.com/mail/ca/u/0/?shva=1" TargetMode="External"/><Relationship Id="rId4" Type="http://schemas.openxmlformats.org/officeDocument/2006/relationships/settings" Target="settings.xml"/><Relationship Id="rId9" Type="http://schemas.openxmlformats.org/officeDocument/2006/relationships/hyperlink" Target="http://ac.els-cdn.com/S0301479799903262/1-s2.0-S0301479799903262-main.pdf?_tid=22c20598-ddd9-11e2-afcb-00000aab0f26&amp;acdnat=1372193723_e832ee536908d9fa2114f5c01a283d79" TargetMode="External"/><Relationship Id="rId14" Type="http://schemas.openxmlformats.org/officeDocument/2006/relationships/hyperlink" Target="http://www.forbes.com/sites/christopherhelman/" TargetMode="External"/><Relationship Id="rId22" Type="http://schemas.openxmlformats.org/officeDocument/2006/relationships/hyperlink" Target="http://www.npr.org/2012/02/13/146635957/u-s-watches-closely-as-oil-drilling-begins-off-cuba" TargetMode="External"/><Relationship Id="rId27" Type="http://schemas.openxmlformats.org/officeDocument/2006/relationships/hyperlink" Target="http://www.forbes.com/sites/christopherhelman/" TargetMode="External"/><Relationship Id="rId30" Type="http://schemas.openxmlformats.org/officeDocument/2006/relationships/hyperlink" Target="http://www.psrast.org/globecolcr.htm"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Template>
  <TotalTime>10</TotalTime>
  <Pages>28</Pages>
  <Words>11311</Words>
  <Characters>64478</Characters>
  <Application>Microsoft Office Word</Application>
  <DocSecurity>0</DocSecurity>
  <Lines>537</Lines>
  <Paragraphs>151</Paragraphs>
  <ScaleCrop>false</ScaleCrop>
  <Company>Whitman College</Company>
  <LinksUpToDate>false</LinksUpToDate>
  <CharactersWithSpaces>75638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Turner</dc:creator>
  <cp:keywords/>
  <dc:description/>
  <cp:lastModifiedBy>Herndon</cp:lastModifiedBy>
  <cp:revision>7</cp:revision>
  <dcterms:created xsi:type="dcterms:W3CDTF">2013-07-14T20:50:00Z</dcterms:created>
  <dcterms:modified xsi:type="dcterms:W3CDTF">2013-07-14T23:27:00Z</dcterms:modified>
</cp:coreProperties>
</file>