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C7F8B3" w14:textId="5AB569D5" w:rsidR="00B2467D" w:rsidRDefault="00B2467D" w:rsidP="00B2467D">
      <w:pPr>
        <w:pStyle w:val="Heading3"/>
      </w:pPr>
      <w:r>
        <w:t>Asia Conflict</w:t>
      </w:r>
    </w:p>
    <w:p w14:paraId="24B54F71" w14:textId="77777777" w:rsidR="00B2467D" w:rsidRDefault="00B2467D" w:rsidP="00B2467D"/>
    <w:p w14:paraId="16974630" w14:textId="79B5BCDE" w:rsidR="00B2467D" w:rsidRPr="00AF62BD" w:rsidRDefault="00B2467D" w:rsidP="00B2467D">
      <w:pPr>
        <w:pStyle w:val="Heading4"/>
      </w:pPr>
      <w:r w:rsidRPr="00AF62BD">
        <w:t>Asia conflict causes global nuclear war.</w:t>
      </w:r>
    </w:p>
    <w:p w14:paraId="446C6FE9" w14:textId="77777777" w:rsidR="00B2467D" w:rsidRPr="00AF62BD" w:rsidRDefault="00B2467D" w:rsidP="00B2467D">
      <w:proofErr w:type="spellStart"/>
      <w:r w:rsidRPr="00AF62BD">
        <w:rPr>
          <w:b/>
        </w:rPr>
        <w:t>Dibb</w:t>
      </w:r>
      <w:proofErr w:type="spellEnd"/>
      <w:r w:rsidRPr="00AF62BD">
        <w:rPr>
          <w:b/>
        </w:rPr>
        <w:t xml:space="preserve"> ‘1</w:t>
      </w:r>
      <w:r w:rsidRPr="00AF62BD">
        <w:t xml:space="preserve">  (</w:t>
      </w:r>
      <w:proofErr w:type="spellStart"/>
      <w:r w:rsidRPr="00AF62BD">
        <w:t>Papul</w:t>
      </w:r>
      <w:proofErr w:type="spellEnd"/>
      <w:r w:rsidRPr="00AF62BD">
        <w:t xml:space="preserve">, Prof. and Head of Strategic and Defense Studies Centre – Research School of the Asia Pacific of Australian National U., Former Defense Sec. for Strategic Policy and Intelligence – Australian DOD, Naval War College Review, “Strategic trends: Asia at a crossroads”, 54:1, Winter, </w:t>
      </w:r>
      <w:proofErr w:type="spellStart"/>
      <w:r w:rsidRPr="00AF62BD">
        <w:t>Proquest</w:t>
      </w:r>
      <w:proofErr w:type="spellEnd"/>
      <w:r w:rsidRPr="00AF62BD">
        <w:t>)</w:t>
      </w:r>
    </w:p>
    <w:p w14:paraId="0F0E1AA2" w14:textId="77777777" w:rsidR="00B2467D" w:rsidRPr="00AF62BD" w:rsidRDefault="00B2467D" w:rsidP="00B2467D">
      <w:r w:rsidRPr="00AF62BD">
        <w:rPr>
          <w:u w:val="single"/>
        </w:rPr>
        <w:t xml:space="preserve">The areas of maximum danger and instability in the world today are in </w:t>
      </w:r>
      <w:proofErr w:type="gramStart"/>
      <w:r w:rsidRPr="00AF62BD">
        <w:rPr>
          <w:u w:val="single"/>
        </w:rPr>
        <w:t>Asia</w:t>
      </w:r>
      <w:r w:rsidRPr="00AF62BD">
        <w:t>,</w:t>
      </w:r>
      <w:proofErr w:type="gramEnd"/>
      <w:r w:rsidRPr="00AF62BD">
        <w:t xml:space="preserve"> followed by the Middle East and parts of the former Soviet Union. The strategic situation in Asia is more uncertain and potentially threatening than anywhere in Europe. Unlike in Europe, </w:t>
      </w:r>
      <w:r w:rsidRPr="00AF62BD">
        <w:rPr>
          <w:u w:val="single"/>
        </w:rPr>
        <w:t>it is possible to envisage war</w:t>
      </w:r>
      <w:r w:rsidRPr="00AF62BD">
        <w:t xml:space="preserve"> </w:t>
      </w:r>
      <w:r w:rsidRPr="00AF62BD">
        <w:rPr>
          <w:u w:val="single"/>
        </w:rPr>
        <w:t>in Asia involving</w:t>
      </w:r>
      <w:r w:rsidRPr="00AF62BD">
        <w:t xml:space="preserve"> the </w:t>
      </w:r>
      <w:r w:rsidRPr="00AF62BD">
        <w:rPr>
          <w:u w:val="single"/>
        </w:rPr>
        <w:t>major powers</w:t>
      </w:r>
      <w:r w:rsidRPr="00AF62BD">
        <w:t xml:space="preserve">: remnants of Cold War ideological confrontation still exist </w:t>
      </w:r>
      <w:r w:rsidRPr="00AF62BD">
        <w:rPr>
          <w:u w:val="single"/>
        </w:rPr>
        <w:t>across the Taiwan Straits</w:t>
      </w:r>
      <w:r w:rsidRPr="00AF62BD">
        <w:t xml:space="preserve"> and </w:t>
      </w:r>
      <w:r w:rsidRPr="00AF62BD">
        <w:rPr>
          <w:u w:val="single"/>
        </w:rPr>
        <w:t>on the Korean Peninsula; India and Pakistan</w:t>
      </w:r>
      <w:r w:rsidRPr="00AF62BD">
        <w:t xml:space="preserve"> have nuclear weapons and ballistic missiles, and these two countries are more confrontational than at any time since the early 1970s; </w:t>
      </w:r>
      <w:r w:rsidRPr="00AF62BD">
        <w:rPr>
          <w:u w:val="single"/>
        </w:rPr>
        <w:t>in Southeast Asia</w:t>
      </w:r>
      <w:r w:rsidRPr="00AF62BD">
        <w:t xml:space="preserve">, Indonesia-which is the world's fourth-largest country-faces a highly uncertain future that could lead to its breakup. The Asia-Pacific region spends more on defense (about $150 billion a year) than any other part of the world except the United States and </w:t>
      </w:r>
      <w:proofErr w:type="spellStart"/>
      <w:r w:rsidRPr="00AF62BD">
        <w:t>Nato</w:t>
      </w:r>
      <w:proofErr w:type="spellEnd"/>
      <w:r w:rsidRPr="00AF62BD">
        <w:t xml:space="preserve"> Europe. China and Japan are amongst the top four or five global military spenders. </w:t>
      </w:r>
      <w:r w:rsidRPr="00AF62BD">
        <w:rPr>
          <w:u w:val="single"/>
        </w:rPr>
        <w:t>Asia also has more nuclear powers than any other region of the world.</w:t>
      </w:r>
      <w:r w:rsidRPr="00AF62BD">
        <w:t xml:space="preserve">  Asia's security is at a crossroads: </w:t>
      </w:r>
      <w:r w:rsidRPr="00AF62BD">
        <w:rPr>
          <w:u w:val="single"/>
        </w:rPr>
        <w:t>the region could go in the direction of peace</w:t>
      </w:r>
      <w:r w:rsidRPr="00AF62BD">
        <w:t xml:space="preserve"> and cooperation, </w:t>
      </w:r>
      <w:r w:rsidRPr="00AF62BD">
        <w:rPr>
          <w:u w:val="single"/>
        </w:rPr>
        <w:t>or it could slide into</w:t>
      </w:r>
      <w:r w:rsidRPr="00AF62BD">
        <w:t xml:space="preserve"> confrontation and </w:t>
      </w:r>
      <w:r w:rsidRPr="00AF62BD">
        <w:rPr>
          <w:u w:val="single"/>
        </w:rPr>
        <w:t>military conflict</w:t>
      </w:r>
      <w:r w:rsidRPr="00AF62BD">
        <w:t xml:space="preserve">. There are positive tendencies, including the resurgence of economic growth and the spread of democracy, which would encourage an optimistic view. But there are a number of negative tendencies that must be of serious concern. </w:t>
      </w:r>
      <w:r w:rsidRPr="00AF62BD">
        <w:rPr>
          <w:u w:val="single"/>
        </w:rPr>
        <w:t>There are deep-seated historical, territorial, ideological, and religious differences in Asia. Also, the region has no history of successful multilateral security cooperation or arms control.</w:t>
      </w:r>
      <w:r w:rsidRPr="00AF62BD">
        <w:t xml:space="preserve"> Such </w:t>
      </w:r>
      <w:r w:rsidRPr="00AF62BD">
        <w:rPr>
          <w:u w:val="single"/>
        </w:rPr>
        <w:t>multilateral institutions</w:t>
      </w:r>
      <w:r w:rsidRPr="00AF62BD">
        <w:t xml:space="preserve"> as the Association of Southeast Asian Nations and the ASEAN Regional Forum </w:t>
      </w:r>
      <w:r w:rsidRPr="00AF62BD">
        <w:rPr>
          <w:u w:val="single"/>
        </w:rPr>
        <w:t>have shown themselves to be ineffective</w:t>
      </w:r>
      <w:r w:rsidRPr="00AF62BD">
        <w:t xml:space="preserve"> when confronted with major crises.</w:t>
      </w:r>
    </w:p>
    <w:p w14:paraId="7CA9EAAA" w14:textId="77777777" w:rsidR="00B2467D" w:rsidRDefault="00B2467D" w:rsidP="00B2467D"/>
    <w:p w14:paraId="7E31C3A6" w14:textId="77777777" w:rsidR="0013719A" w:rsidRDefault="0013719A" w:rsidP="00B2467D"/>
    <w:p w14:paraId="562BA872" w14:textId="235D37AA" w:rsidR="0013719A" w:rsidRDefault="0013719A" w:rsidP="0013719A">
      <w:pPr>
        <w:pStyle w:val="Heading3"/>
      </w:pPr>
      <w:r>
        <w:lastRenderedPageBreak/>
        <w:t>Biodiversity</w:t>
      </w:r>
    </w:p>
    <w:p w14:paraId="63EA020A" w14:textId="77777777" w:rsidR="0013719A" w:rsidRDefault="0013719A" w:rsidP="0013719A"/>
    <w:p w14:paraId="2FEB76E7" w14:textId="01BFC9BE" w:rsidR="0013719A" w:rsidRPr="00AF62BD" w:rsidRDefault="0013719A" w:rsidP="0013719A">
      <w:pPr>
        <w:pStyle w:val="Heading4"/>
      </w:pPr>
      <w:r w:rsidRPr="00AF62BD">
        <w:t>Bio-diversity loss causes extinction.</w:t>
      </w:r>
    </w:p>
    <w:p w14:paraId="773D3AB4" w14:textId="77777777" w:rsidR="0013719A" w:rsidRPr="00AF62BD" w:rsidRDefault="0013719A" w:rsidP="0013719A">
      <w:pPr>
        <w:rPr>
          <w:b/>
        </w:rPr>
      </w:pPr>
      <w:r w:rsidRPr="00AF62BD">
        <w:rPr>
          <w:b/>
        </w:rPr>
        <w:t xml:space="preserve">Coyne and Hoekstra ‘7  </w:t>
      </w:r>
      <w:r w:rsidRPr="00AF62BD">
        <w:t>(Jerry, Prof. Ecology – U. Chicago, and Hopi, Associate Prof. Organismic and Evolutionary Biology – Harvard, Weekend Australian, “Diversity lost as we head towards a lonely planet”, 11-10, L/N)</w:t>
      </w:r>
    </w:p>
    <w:p w14:paraId="030213D7" w14:textId="77777777" w:rsidR="0013719A" w:rsidRPr="00AF62BD" w:rsidRDefault="0013719A" w:rsidP="0013719A">
      <w:r w:rsidRPr="00AF62BD">
        <w:t xml:space="preserve">But we biologists know in our hearts that </w:t>
      </w:r>
      <w:r w:rsidRPr="00AF62BD">
        <w:rPr>
          <w:u w:val="single"/>
        </w:rPr>
        <w:t>there are</w:t>
      </w:r>
      <w:r w:rsidRPr="00AF62BD">
        <w:t xml:space="preserve"> deeper and equally </w:t>
      </w:r>
      <w:r w:rsidRPr="00AF62BD">
        <w:rPr>
          <w:u w:val="single"/>
        </w:rPr>
        <w:t>compelling reasons to worry about</w:t>
      </w:r>
      <w:r w:rsidRPr="00AF62BD">
        <w:t xml:space="preserve"> the loss of </w:t>
      </w:r>
      <w:r w:rsidRPr="00AF62BD">
        <w:rPr>
          <w:u w:val="single"/>
        </w:rPr>
        <w:t>biodiversity</w:t>
      </w:r>
      <w:r w:rsidRPr="00AF62BD">
        <w:t xml:space="preserve">: namely, morality and intellectual values that transcend pecuniary interests.  What, for example, gives us the right to destroy other creatures? And what could be more thrilling than looking around us, seeing that we are surrounded by our evolutionary cousins and </w:t>
      </w:r>
      <w:proofErr w:type="spellStart"/>
      <w:r w:rsidRPr="00AF62BD">
        <w:t>realising</w:t>
      </w:r>
      <w:proofErr w:type="spellEnd"/>
      <w:r w:rsidRPr="00AF62BD">
        <w:t xml:space="preserve"> that we all got here by the same simple process of natural selection? To biologists, and potentially everyone else, apprehending the genetic kinship and common origin of all species is a spiritual experience, not necessarily religious but spiritual nonetheless, for it stirs the soul.  But whether or not one is moved by such concerns, it is certain that </w:t>
      </w:r>
      <w:r w:rsidRPr="00AF62BD">
        <w:rPr>
          <w:u w:val="single"/>
        </w:rPr>
        <w:t>our future is bleak if we do nothing</w:t>
      </w:r>
      <w:r w:rsidRPr="00AF62BD">
        <w:t xml:space="preserve"> to stem this sixth extinction. </w:t>
      </w:r>
      <w:r w:rsidRPr="00AF62BD">
        <w:rPr>
          <w:u w:val="single"/>
        </w:rPr>
        <w:t>We are creating a world in which exotic diseases flourish but natural medicinal cures are lost</w:t>
      </w:r>
      <w:r w:rsidRPr="00AF62BD">
        <w:t xml:space="preserve">; a world in which carbon waste accumulates while food sources dwindle; a </w:t>
      </w:r>
      <w:r w:rsidRPr="00AF62BD">
        <w:rPr>
          <w:u w:val="single"/>
        </w:rPr>
        <w:t>world of sweltering heat, failing crops and impure water.</w:t>
      </w:r>
      <w:r w:rsidRPr="00AF62BD">
        <w:t xml:space="preserve">  In the end, we must accept the possibility that </w:t>
      </w:r>
      <w:r w:rsidRPr="00AF62BD">
        <w:rPr>
          <w:u w:val="single"/>
        </w:rPr>
        <w:t>we are not immune to extinction</w:t>
      </w:r>
      <w:r w:rsidRPr="00AF62BD">
        <w:t xml:space="preserve">. Or, </w:t>
      </w:r>
      <w:r w:rsidRPr="00AF62BD">
        <w:rPr>
          <w:u w:val="single"/>
        </w:rPr>
        <w:t>if we survive, perhaps only a few of us will remain, scratching out a grubby existence on a devastated planet. Global warming will seem like a secondary problem when humanity finally faces the consequences of what we have done to nature</w:t>
      </w:r>
      <w:proofErr w:type="gramStart"/>
      <w:r w:rsidRPr="00AF62BD">
        <w:t>;</w:t>
      </w:r>
      <w:proofErr w:type="gramEnd"/>
      <w:r w:rsidRPr="00AF62BD">
        <w:t xml:space="preserve"> not just another Great Dying, but perhaps the greatest dying of them all.</w:t>
      </w:r>
    </w:p>
    <w:p w14:paraId="4A2D3C2A" w14:textId="77777777" w:rsidR="0013719A" w:rsidRDefault="0013719A" w:rsidP="0013719A"/>
    <w:p w14:paraId="58227B04" w14:textId="77777777" w:rsidR="00E93E22" w:rsidRDefault="00E93E22" w:rsidP="0013719A"/>
    <w:p w14:paraId="3DD620DE" w14:textId="5801FCD6" w:rsidR="00E93E22" w:rsidRDefault="00E93E22" w:rsidP="00E93E22">
      <w:pPr>
        <w:pStyle w:val="Heading3"/>
      </w:pPr>
      <w:r>
        <w:t>Biological Warfare</w:t>
      </w:r>
    </w:p>
    <w:p w14:paraId="5AB7CB60" w14:textId="77777777" w:rsidR="00E93E22" w:rsidRDefault="00E93E22" w:rsidP="00E93E22"/>
    <w:p w14:paraId="3CE27EEB" w14:textId="77777777" w:rsidR="00E93E22" w:rsidRDefault="00E93E22" w:rsidP="00E93E22">
      <w:pPr>
        <w:pStyle w:val="Heading4"/>
      </w:pPr>
      <w:r>
        <w:t>Extinction.</w:t>
      </w:r>
    </w:p>
    <w:p w14:paraId="582BD137" w14:textId="77777777" w:rsidR="00E93E22" w:rsidRPr="00E93E22" w:rsidRDefault="00E93E22" w:rsidP="00BC4788">
      <w:r w:rsidRPr="00E93E22">
        <w:t xml:space="preserve">Clifford </w:t>
      </w:r>
      <w:r w:rsidRPr="00E93E22">
        <w:rPr>
          <w:b/>
        </w:rPr>
        <w:t>Singer</w:t>
      </w:r>
      <w:r w:rsidRPr="00E93E22">
        <w:t xml:space="preserve">, Spring </w:t>
      </w:r>
      <w:r w:rsidRPr="00E93E22">
        <w:rPr>
          <w:b/>
        </w:rPr>
        <w:t>2001</w:t>
      </w:r>
      <w:r w:rsidRPr="00E93E22">
        <w:t xml:space="preserve">.  </w:t>
      </w:r>
      <w:proofErr w:type="gramStart"/>
      <w:r w:rsidRPr="00E93E22">
        <w:t>Director of the Program in Arms Control, Disarmament, and International Security at the University of Illinois at Urbana—Champaign.</w:t>
      </w:r>
      <w:proofErr w:type="gramEnd"/>
      <w:r w:rsidRPr="00E93E22">
        <w:t xml:space="preserve"> “Will Mankind Survive the Millennium?” The Bulletin of the Program in Arms Control, Disarmament, and International Security, University of Illinois at Urbana-Champaign, 13.1, http://www.acdis.uiuc.edu/research/S&amp;Ps/2001-Sp/S&amp;P_XIII/Singer.htm.</w:t>
      </w:r>
    </w:p>
    <w:p w14:paraId="24060EA3" w14:textId="77777777" w:rsidR="00E93E22" w:rsidRPr="00E93E22" w:rsidRDefault="00E93E22" w:rsidP="00E93E22">
      <w:pPr>
        <w:pStyle w:val="Card0"/>
        <w:rPr>
          <w:sz w:val="14"/>
        </w:rPr>
      </w:pPr>
    </w:p>
    <w:p w14:paraId="176C4D06" w14:textId="77777777" w:rsidR="00E93E22" w:rsidRPr="00E76694" w:rsidRDefault="00E93E22" w:rsidP="00E93E22">
      <w:r w:rsidRPr="00E93E22">
        <w:rPr>
          <w:sz w:val="16"/>
          <w:szCs w:val="20"/>
        </w:rPr>
        <w:t>In recent years the fear of the apocalypse (or religious hope for it) has been in part a child of the Cold War, but its seeds in Western culture go back to the Black Death and earlier. Recent polls suggest that the majority in the United States that believe man would survive into the future for substantially less than a millennium was about 10 percent higher in the Cold War than afterward. However fear of annihilation of the human species through nuclear warfare was confused with the admittedly terrifying, but much different matter of destruction of a dominant civilization. The destruction of a third or more of much of the globe’s population through the disruption from the direct consequences of nuclear blast and fire damage was certainly possible</w:t>
      </w:r>
      <w:r w:rsidRPr="00E93E22">
        <w:rPr>
          <w:sz w:val="16"/>
        </w:rPr>
        <w:t>.</w:t>
      </w:r>
      <w:r w:rsidRPr="00E93E22">
        <w:t xml:space="preserve"> </w:t>
      </w:r>
      <w:r w:rsidRPr="00E93E22">
        <w:rPr>
          <w:u w:val="single"/>
        </w:rPr>
        <w:t>There</w:t>
      </w:r>
      <w:r w:rsidRPr="00E93E22">
        <w:t xml:space="preserve"> </w:t>
      </w:r>
      <w:r w:rsidRPr="00E93E22">
        <w:rPr>
          <w:sz w:val="16"/>
          <w:szCs w:val="20"/>
        </w:rPr>
        <w:t>was, and still</w:t>
      </w:r>
      <w:r w:rsidRPr="00E93E22">
        <w:t xml:space="preserve"> </w:t>
      </w:r>
      <w:r w:rsidRPr="00E93E22">
        <w:rPr>
          <w:u w:val="single"/>
        </w:rPr>
        <w:t>is</w:t>
      </w:r>
      <w:r w:rsidRPr="00E93E22">
        <w:t xml:space="preserve">, </w:t>
      </w:r>
      <w:r w:rsidRPr="00E93E22">
        <w:rPr>
          <w:sz w:val="16"/>
          <w:szCs w:val="20"/>
        </w:rPr>
        <w:t>what is now known to be</w:t>
      </w:r>
      <w:r w:rsidRPr="00E93E22">
        <w:t xml:space="preserve"> </w:t>
      </w:r>
      <w:r w:rsidRPr="00E93E22">
        <w:rPr>
          <w:u w:val="single"/>
        </w:rPr>
        <w:t>a rather small chance</w:t>
      </w:r>
      <w:r w:rsidRPr="00E93E22">
        <w:t xml:space="preserve"> </w:t>
      </w:r>
      <w:r w:rsidRPr="00E93E22">
        <w:rPr>
          <w:sz w:val="16"/>
          <w:szCs w:val="20"/>
        </w:rPr>
        <w:t>that dust raised by an all-out</w:t>
      </w:r>
      <w:r w:rsidRPr="00E93E22">
        <w:rPr>
          <w:sz w:val="18"/>
          <w:szCs w:val="20"/>
        </w:rPr>
        <w:t xml:space="preserve"> </w:t>
      </w:r>
      <w:r w:rsidRPr="00E93E22">
        <w:rPr>
          <w:u w:val="single"/>
        </w:rPr>
        <w:t>nuclear</w:t>
      </w:r>
      <w:r w:rsidRPr="00E93E22">
        <w:t xml:space="preserve"> </w:t>
      </w:r>
      <w:r w:rsidRPr="00E93E22">
        <w:rPr>
          <w:u w:val="single"/>
        </w:rPr>
        <w:t>war would cause a</w:t>
      </w:r>
      <w:r w:rsidRPr="00E93E22">
        <w:t xml:space="preserve"> </w:t>
      </w:r>
      <w:r w:rsidRPr="00E93E22">
        <w:rPr>
          <w:sz w:val="16"/>
          <w:szCs w:val="20"/>
        </w:rPr>
        <w:t>so-called</w:t>
      </w:r>
      <w:r w:rsidRPr="00E93E22">
        <w:t xml:space="preserve"> </w:t>
      </w:r>
      <w:r w:rsidRPr="00E93E22">
        <w:rPr>
          <w:u w:val="single"/>
        </w:rPr>
        <w:t>nuclear winter</w:t>
      </w:r>
      <w:r w:rsidRPr="00E93E22">
        <w:t xml:space="preserve">, </w:t>
      </w:r>
      <w:r w:rsidRPr="00E93E22">
        <w:rPr>
          <w:sz w:val="16"/>
          <w:szCs w:val="20"/>
        </w:rPr>
        <w:t>substantially reducing agricultural yields especially in temperate regions for a year or more. As noted above mankind as a whole has weathered a number of mind-boggling disasters in the past fifty thousand years even if older cultures or civilizations have sometimes eventually given way to new ones in the process. Moreover the fear that radioactive fallout would make the globe uninhabitable, publicized by widely seen works such as "On the Beach," was a metaphor for the horror of nuclear war rather than reality.</w:t>
      </w:r>
      <w:r w:rsidRPr="00E93E22">
        <w:rPr>
          <w:sz w:val="18"/>
          <w:szCs w:val="20"/>
        </w:rPr>
        <w:t xml:space="preserve"> </w:t>
      </w:r>
      <w:r w:rsidRPr="00E93E22">
        <w:rPr>
          <w:u w:val="single"/>
        </w:rPr>
        <w:t>The epidemiological lethal results of</w:t>
      </w:r>
      <w:r w:rsidRPr="00E93E22">
        <w:rPr>
          <w:sz w:val="16"/>
          <w:szCs w:val="20"/>
        </w:rPr>
        <w:t xml:space="preserve"> well </w:t>
      </w:r>
      <w:r w:rsidRPr="00E93E22">
        <w:rPr>
          <w:u w:val="single"/>
        </w:rPr>
        <w:t>over a hundred</w:t>
      </w:r>
      <w:r w:rsidRPr="00E93E22">
        <w:rPr>
          <w:sz w:val="16"/>
          <w:szCs w:val="20"/>
        </w:rPr>
        <w:t xml:space="preserve"> atmospheric </w:t>
      </w:r>
      <w:r w:rsidRPr="00E93E22">
        <w:rPr>
          <w:u w:val="single"/>
        </w:rPr>
        <w:t>nuclear tests are barely</w:t>
      </w:r>
      <w:r w:rsidRPr="00E93E22">
        <w:rPr>
          <w:sz w:val="16"/>
          <w:szCs w:val="20"/>
        </w:rPr>
        <w:t xml:space="preserve"> statistically </w:t>
      </w:r>
      <w:r w:rsidRPr="00E93E22">
        <w:rPr>
          <w:u w:val="single"/>
        </w:rPr>
        <w:t>detectable</w:t>
      </w:r>
      <w:r w:rsidRPr="00E93E22">
        <w:rPr>
          <w:sz w:val="16"/>
          <w:szCs w:val="20"/>
        </w:rPr>
        <w:t xml:space="preserve"> except in immediate fallout plumes</w:t>
      </w:r>
      <w:r w:rsidRPr="00E93E22">
        <w:rPr>
          <w:sz w:val="18"/>
          <w:szCs w:val="20"/>
        </w:rPr>
        <w:t xml:space="preserve">. </w:t>
      </w:r>
      <w:r w:rsidRPr="00E93E22">
        <w:rPr>
          <w:sz w:val="16"/>
          <w:szCs w:val="20"/>
        </w:rPr>
        <w:t>The increase in</w:t>
      </w:r>
      <w:r w:rsidRPr="00E93E22">
        <w:rPr>
          <w:sz w:val="18"/>
          <w:szCs w:val="20"/>
        </w:rPr>
        <w:t xml:space="preserve"> </w:t>
      </w:r>
      <w:r w:rsidRPr="00E93E22">
        <w:rPr>
          <w:u w:val="single"/>
        </w:rPr>
        <w:t>radiation exposure</w:t>
      </w:r>
      <w:r w:rsidRPr="00E93E22">
        <w:t xml:space="preserve"> </w:t>
      </w:r>
      <w:r w:rsidRPr="00E93E22">
        <w:rPr>
          <w:sz w:val="16"/>
          <w:szCs w:val="20"/>
        </w:rPr>
        <w:t>far</w:t>
      </w:r>
      <w:r w:rsidRPr="00E93E22">
        <w:t xml:space="preserve"> </w:t>
      </w:r>
      <w:r w:rsidRPr="00E93E22">
        <w:rPr>
          <w:u w:val="single"/>
        </w:rPr>
        <w:t>from</w:t>
      </w:r>
      <w:r w:rsidRPr="00E93E22">
        <w:t xml:space="preserve"> </w:t>
      </w:r>
      <w:r w:rsidRPr="00E93E22">
        <w:rPr>
          <w:sz w:val="16"/>
          <w:szCs w:val="20"/>
        </w:rPr>
        <w:t>the combatants in</w:t>
      </w:r>
      <w:r w:rsidRPr="00E93E22">
        <w:t xml:space="preserve"> </w:t>
      </w:r>
      <w:r w:rsidRPr="00E93E22">
        <w:rPr>
          <w:u w:val="single"/>
        </w:rPr>
        <w:t xml:space="preserve">even a </w:t>
      </w:r>
      <w:proofErr w:type="gramStart"/>
      <w:r w:rsidRPr="00E93E22">
        <w:rPr>
          <w:u w:val="single"/>
        </w:rPr>
        <w:t>full scale</w:t>
      </w:r>
      <w:proofErr w:type="gramEnd"/>
      <w:r w:rsidRPr="00E93E22">
        <w:rPr>
          <w:u w:val="single"/>
        </w:rPr>
        <w:t xml:space="preserve"> nuclear exchange at the height of the Cold War would have been modest</w:t>
      </w:r>
      <w:r w:rsidRPr="00E93E22">
        <w:t xml:space="preserve"> </w:t>
      </w:r>
      <w:r w:rsidRPr="00E93E22">
        <w:rPr>
          <w:u w:val="single"/>
        </w:rPr>
        <w:t>compared to the variations in natural background radiation</w:t>
      </w:r>
      <w:r w:rsidRPr="00E93E22">
        <w:t xml:space="preserve"> </w:t>
      </w:r>
      <w:r w:rsidRPr="00E93E22">
        <w:rPr>
          <w:sz w:val="16"/>
          <w:szCs w:val="20"/>
        </w:rPr>
        <w:t>doses that have readily been adapted to by a number of human populations. Nor is there any reason to believe that global warming or other insults to our physical environment resulting from currently used technologies will challenge the survival of mankind as a whole beyond what it has already handily survived through the past fifty thousand years</w:t>
      </w:r>
      <w:r w:rsidRPr="00E93E22">
        <w:rPr>
          <w:sz w:val="18"/>
          <w:szCs w:val="20"/>
        </w:rPr>
        <w:t>.</w:t>
      </w:r>
      <w:r w:rsidRPr="00E93E22">
        <w:t xml:space="preserve"> </w:t>
      </w:r>
      <w:r w:rsidRPr="00E93E22">
        <w:rPr>
          <w:u w:val="single"/>
        </w:rPr>
        <w:t>There are, however</w:t>
      </w:r>
      <w:r w:rsidRPr="00E93E22">
        <w:t xml:space="preserve">, </w:t>
      </w:r>
      <w:r w:rsidRPr="00E93E22">
        <w:rPr>
          <w:sz w:val="16"/>
          <w:szCs w:val="20"/>
        </w:rPr>
        <w:t>two</w:t>
      </w:r>
      <w:r w:rsidRPr="00E93E22">
        <w:t xml:space="preserve"> </w:t>
      </w:r>
      <w:r w:rsidRPr="00E93E22">
        <w:rPr>
          <w:u w:val="single"/>
        </w:rPr>
        <w:t>technologies</w:t>
      </w:r>
      <w:r w:rsidRPr="00E93E22">
        <w:t xml:space="preserve"> </w:t>
      </w:r>
      <w:r w:rsidRPr="00E93E22">
        <w:rPr>
          <w:sz w:val="16"/>
          <w:szCs w:val="20"/>
        </w:rPr>
        <w:t>currently under development</w:t>
      </w:r>
      <w:r w:rsidRPr="00E93E22">
        <w:t xml:space="preserve"> </w:t>
      </w:r>
      <w:r w:rsidRPr="00E93E22">
        <w:rPr>
          <w:u w:val="single"/>
        </w:rPr>
        <w:t>that</w:t>
      </w:r>
      <w:r w:rsidRPr="00E93E22">
        <w:t xml:space="preserve"> </w:t>
      </w:r>
      <w:r w:rsidRPr="00E93E22">
        <w:rPr>
          <w:sz w:val="16"/>
          <w:szCs w:val="20"/>
        </w:rPr>
        <w:t>may</w:t>
      </w:r>
      <w:r w:rsidRPr="00E93E22">
        <w:t xml:space="preserve"> </w:t>
      </w:r>
      <w:r w:rsidRPr="00E93E22">
        <w:rPr>
          <w:u w:val="single"/>
        </w:rPr>
        <w:t>pose a</w:t>
      </w:r>
      <w:r w:rsidRPr="00E93E22">
        <w:t xml:space="preserve"> </w:t>
      </w:r>
      <w:r w:rsidRPr="00E93E22">
        <w:rPr>
          <w:sz w:val="16"/>
          <w:szCs w:val="20"/>
        </w:rPr>
        <w:t>more</w:t>
      </w:r>
      <w:r w:rsidRPr="00E93E22">
        <w:t xml:space="preserve"> </w:t>
      </w:r>
      <w:r w:rsidRPr="00E93E22">
        <w:rPr>
          <w:u w:val="single"/>
        </w:rPr>
        <w:t>serious threat to human survival</w:t>
      </w:r>
      <w:r w:rsidRPr="00E93E22">
        <w:t xml:space="preserve">. </w:t>
      </w:r>
      <w:r w:rsidRPr="00E93E22">
        <w:rPr>
          <w:u w:val="single"/>
        </w:rPr>
        <w:t>The</w:t>
      </w:r>
      <w:r w:rsidRPr="00E93E22">
        <w:t xml:space="preserve"> </w:t>
      </w:r>
      <w:r w:rsidRPr="00E93E22">
        <w:rPr>
          <w:sz w:val="16"/>
          <w:szCs w:val="20"/>
        </w:rPr>
        <w:t>first and</w:t>
      </w:r>
      <w:r w:rsidRPr="00E93E22">
        <w:t xml:space="preserve"> </w:t>
      </w:r>
      <w:r w:rsidRPr="00E93E22">
        <w:rPr>
          <w:u w:val="single"/>
        </w:rPr>
        <w:t>most immediate is biological warfare</w:t>
      </w:r>
      <w:r w:rsidRPr="00E93E22">
        <w:rPr>
          <w:sz w:val="16"/>
          <w:szCs w:val="20"/>
        </w:rPr>
        <w:t xml:space="preserve"> combined with genetic engineering</w:t>
      </w:r>
      <w:r w:rsidRPr="00E93E22">
        <w:t xml:space="preserve">. </w:t>
      </w:r>
      <w:r w:rsidRPr="00E93E22">
        <w:rPr>
          <w:u w:val="single"/>
        </w:rPr>
        <w:t>Smallpox is the most fearsome</w:t>
      </w:r>
      <w:r w:rsidRPr="00E93E22">
        <w:rPr>
          <w:sz w:val="16"/>
          <w:szCs w:val="20"/>
        </w:rPr>
        <w:t xml:space="preserve"> of natural biological warfare agents in existence</w:t>
      </w:r>
      <w:r w:rsidRPr="00E93E22">
        <w:t xml:space="preserve">. </w:t>
      </w:r>
      <w:r w:rsidRPr="00E93E22">
        <w:rPr>
          <w:u w:val="single"/>
        </w:rPr>
        <w:t>By the end of the next decade, global immunity to smallpox will likely be at a low unprecedented since the emergence of this disease</w:t>
      </w:r>
      <w:r w:rsidRPr="00E93E22">
        <w:t xml:space="preserve"> </w:t>
      </w:r>
      <w:r w:rsidRPr="00E93E22">
        <w:rPr>
          <w:sz w:val="16"/>
          <w:szCs w:val="20"/>
        </w:rPr>
        <w:t>in the distant past,</w:t>
      </w:r>
      <w:r w:rsidRPr="00E93E22">
        <w:t xml:space="preserve"> </w:t>
      </w:r>
      <w:r w:rsidRPr="00E93E22">
        <w:rPr>
          <w:u w:val="single"/>
        </w:rPr>
        <w:t>while the opportunity for it to spread rapidly across the globe will be at an all time high</w:t>
      </w:r>
      <w:r w:rsidRPr="00E93E22">
        <w:t xml:space="preserve">. </w:t>
      </w:r>
      <w:r w:rsidRPr="00E93E22">
        <w:rPr>
          <w:sz w:val="16"/>
          <w:szCs w:val="20"/>
        </w:rPr>
        <w:t>In the absence of other complications such as nuclear war near the peak of an epidemic, developed countries may respond with quarantine and vaccination to limit the damage. Otherwise mortality there may match the rate of 30 percent or more expected in unprepared developing countries</w:t>
      </w:r>
      <w:r w:rsidRPr="00E93E22">
        <w:rPr>
          <w:sz w:val="16"/>
        </w:rPr>
        <w:t>.</w:t>
      </w:r>
      <w:r w:rsidRPr="00E93E22">
        <w:t xml:space="preserve"> </w:t>
      </w:r>
      <w:r w:rsidRPr="00E93E22">
        <w:rPr>
          <w:u w:val="single"/>
        </w:rPr>
        <w:t>With</w:t>
      </w:r>
      <w:r w:rsidRPr="00E93E22">
        <w:t xml:space="preserve"> </w:t>
      </w:r>
      <w:r w:rsidRPr="00E93E22">
        <w:rPr>
          <w:sz w:val="16"/>
          <w:szCs w:val="20"/>
        </w:rPr>
        <w:t>respect to</w:t>
      </w:r>
      <w:r w:rsidRPr="00E93E22">
        <w:t xml:space="preserve"> </w:t>
      </w:r>
      <w:r w:rsidRPr="00E93E22">
        <w:rPr>
          <w:u w:val="single"/>
        </w:rPr>
        <w:t>genetic engineering</w:t>
      </w:r>
      <w:r w:rsidRPr="00E93E22">
        <w:rPr>
          <w:sz w:val="16"/>
          <w:szCs w:val="20"/>
        </w:rPr>
        <w:t xml:space="preserve"> using currently available knowledge and technology</w:t>
      </w:r>
      <w:r w:rsidRPr="00E93E22">
        <w:rPr>
          <w:sz w:val="18"/>
          <w:szCs w:val="20"/>
        </w:rPr>
        <w:t xml:space="preserve">, </w:t>
      </w:r>
      <w:r w:rsidRPr="00E93E22">
        <w:rPr>
          <w:sz w:val="16"/>
          <w:szCs w:val="20"/>
        </w:rPr>
        <w:t xml:space="preserve">the simple expedient of spreading an ample mixture of coat protein variants could </w:t>
      </w:r>
      <w:proofErr w:type="gramStart"/>
      <w:r w:rsidRPr="00E93E22">
        <w:rPr>
          <w:sz w:val="16"/>
          <w:szCs w:val="20"/>
        </w:rPr>
        <w:t>render</w:t>
      </w:r>
      <w:proofErr w:type="gramEnd"/>
      <w:r w:rsidRPr="00E93E22">
        <w:rPr>
          <w:sz w:val="16"/>
          <w:szCs w:val="20"/>
        </w:rPr>
        <w:t xml:space="preserve"> a vaccination response largely ineffective, but this would otherwise not be expected to substantially increase overall mortality rates. With development of new biological technology, however</w:t>
      </w:r>
      <w:r w:rsidRPr="00E93E22">
        <w:rPr>
          <w:sz w:val="16"/>
        </w:rPr>
        <w:t>,</w:t>
      </w:r>
      <w:r w:rsidRPr="00E93E22">
        <w:t xml:space="preserve"> </w:t>
      </w:r>
      <w:r w:rsidRPr="00E93E22">
        <w:rPr>
          <w:u w:val="single"/>
        </w:rPr>
        <w:t>there is a possibility that a variety of infectious agents may be engineered for combinations of greater than natural virulence and mortality, rather than just to overwhelm</w:t>
      </w:r>
      <w:r w:rsidRPr="00E93E22">
        <w:t xml:space="preserve"> </w:t>
      </w:r>
      <w:r w:rsidRPr="00E93E22">
        <w:rPr>
          <w:sz w:val="16"/>
          <w:szCs w:val="20"/>
        </w:rPr>
        <w:t>currently available</w:t>
      </w:r>
      <w:r w:rsidRPr="00E93E22">
        <w:t xml:space="preserve"> </w:t>
      </w:r>
      <w:r w:rsidRPr="00E93E22">
        <w:rPr>
          <w:u w:val="single"/>
        </w:rPr>
        <w:t>antibiotics or vaccines</w:t>
      </w:r>
      <w:r w:rsidRPr="00E93E22">
        <w:t xml:space="preserve">. </w:t>
      </w:r>
      <w:r w:rsidRPr="00E93E22">
        <w:rPr>
          <w:u w:val="single"/>
        </w:rPr>
        <w:t>There is no</w:t>
      </w:r>
      <w:r w:rsidRPr="00E93E22">
        <w:rPr>
          <w:sz w:val="16"/>
          <w:szCs w:val="20"/>
        </w:rPr>
        <w:t xml:space="preserve"> a priori known </w:t>
      </w:r>
      <w:r w:rsidRPr="00E93E22">
        <w:rPr>
          <w:u w:val="single"/>
        </w:rPr>
        <w:t>upper limit to the power of this type of technology</w:t>
      </w:r>
      <w:r w:rsidRPr="00E93E22">
        <w:rPr>
          <w:sz w:val="16"/>
          <w:szCs w:val="20"/>
        </w:rPr>
        <w:t xml:space="preserve"> base, </w:t>
      </w:r>
      <w:r w:rsidRPr="00E93E22">
        <w:rPr>
          <w:u w:val="single"/>
        </w:rPr>
        <w:t>and thus the survival of a globally connected human family may be in question</w:t>
      </w:r>
      <w:r w:rsidRPr="00E93E22">
        <w:t xml:space="preserve"> </w:t>
      </w:r>
      <w:r w:rsidRPr="00E93E22">
        <w:rPr>
          <w:sz w:val="16"/>
          <w:szCs w:val="20"/>
        </w:rPr>
        <w:t>when and if this is achieved.</w:t>
      </w:r>
    </w:p>
    <w:p w14:paraId="5F4D8B36" w14:textId="77777777" w:rsidR="00E93E22" w:rsidRPr="00E93E22" w:rsidRDefault="00E93E22" w:rsidP="00E93E22"/>
    <w:p w14:paraId="62FB3017" w14:textId="0ED46E57" w:rsidR="00CE4A3A" w:rsidRDefault="00536619" w:rsidP="00CE4A3A">
      <w:pPr>
        <w:pStyle w:val="Heading3"/>
      </w:pPr>
      <w:r>
        <w:t>Central Asia</w:t>
      </w:r>
    </w:p>
    <w:p w14:paraId="5970BEBE" w14:textId="77777777" w:rsidR="00CE4A3A" w:rsidRDefault="00CE4A3A" w:rsidP="00CE4A3A"/>
    <w:p w14:paraId="0699C9A3" w14:textId="77777777" w:rsidR="00536619" w:rsidRDefault="00536619" w:rsidP="00536619">
      <w:pPr>
        <w:pStyle w:val="Heading4"/>
      </w:pPr>
      <w:r>
        <w:t>Central Asia conflict will escalate to US-Russian nuclear war --- network-centric warfare compresses decision-making times and triggers miscalculation.</w:t>
      </w:r>
    </w:p>
    <w:p w14:paraId="54D9375F" w14:textId="77777777" w:rsidR="00536619" w:rsidRPr="004B3928" w:rsidRDefault="00536619" w:rsidP="00536619">
      <w:pPr>
        <w:pStyle w:val="Subtitle"/>
      </w:pPr>
      <w:proofErr w:type="gramStart"/>
      <w:r w:rsidRPr="004B3928">
        <w:t xml:space="preserve">Roger </w:t>
      </w:r>
      <w:r w:rsidRPr="00003776">
        <w:rPr>
          <w:rStyle w:val="Heading4Char"/>
        </w:rPr>
        <w:t>McDermott</w:t>
      </w:r>
      <w:r w:rsidRPr="004B3928">
        <w:t>, 12/6/</w:t>
      </w:r>
      <w:r w:rsidRPr="00003776">
        <w:rPr>
          <w:rStyle w:val="Heading4Char"/>
        </w:rPr>
        <w:t>2011</w:t>
      </w:r>
      <w:r w:rsidRPr="004B3928">
        <w:t>.</w:t>
      </w:r>
      <w:proofErr w:type="gramEnd"/>
      <w:r w:rsidRPr="004B3928">
        <w:t xml:space="preserve"> Honorary senior fellow, department of politics and international relations, university of Kent at Canterbury and senior fellow in Eurasian military studies, Jamestown Foundation. “General Makarov Highlights the “Risk” of Nuclear Conflict,</w:t>
      </w:r>
      <w:proofErr w:type="gramStart"/>
      <w:r w:rsidRPr="004B3928">
        <w:t>”  Eurasia</w:t>
      </w:r>
      <w:proofErr w:type="gramEnd"/>
      <w:r w:rsidRPr="004B3928">
        <w:t xml:space="preserve"> Daily Monitor, </w:t>
      </w:r>
      <w:hyperlink r:id="rId8" w:history="1">
        <w:r w:rsidRPr="004B3928">
          <w:t>http://www.jamestown.org/programs/edm/single/?tx_ttnews%5Btt_news%5D=38748&amp;tx_ttnews%5BbackPid%5D=27&amp;cHash=dfb6e8da90b34a10f50382157e9bc117</w:t>
        </w:r>
      </w:hyperlink>
      <w:r w:rsidRPr="004B3928">
        <w:t>.</w:t>
      </w:r>
    </w:p>
    <w:p w14:paraId="2C2E2A74" w14:textId="77777777" w:rsidR="00536619" w:rsidRDefault="00536619" w:rsidP="00536619"/>
    <w:p w14:paraId="021F700C" w14:textId="77777777" w:rsidR="00536619" w:rsidRDefault="00536619" w:rsidP="00536619">
      <w:pPr>
        <w:pStyle w:val="Subtitle"/>
      </w:pPr>
      <w:r>
        <w:t xml:space="preserve">In the current election season the Russian media has speculated that the Defense Minister </w:t>
      </w:r>
      <w:proofErr w:type="spellStart"/>
      <w:r>
        <w:t>Anatoliy</w:t>
      </w:r>
      <w:proofErr w:type="spellEnd"/>
      <w:r>
        <w:t xml:space="preserve"> </w:t>
      </w:r>
      <w:proofErr w:type="spellStart"/>
      <w:r>
        <w:t>Serdyukov</w:t>
      </w:r>
      <w:proofErr w:type="spellEnd"/>
      <w:r>
        <w:t xml:space="preserve"> may be replaced, possibly by Dmitry </w:t>
      </w:r>
      <w:proofErr w:type="spellStart"/>
      <w:r>
        <w:t>Rogozin</w:t>
      </w:r>
      <w:proofErr w:type="spellEnd"/>
      <w:r>
        <w:t xml:space="preserve">, Russia’s Ambassador to NATO, which masks deeper anxiety about the future direction of the Armed Forces. The latest rumors also partly reflect uncertainty surrounding how the switch in the ruling tandem may reshuffle the pack in the various ministries, as well as concern about managing complex processes in Russian defense planning. On November 17, </w:t>
      </w:r>
      <w:r w:rsidRPr="004B3928">
        <w:rPr>
          <w:rStyle w:val="SubtleEmphasis"/>
        </w:rPr>
        <w:t>Russia’s Chief of the General Staff</w:t>
      </w:r>
      <w:r>
        <w:t xml:space="preserve">, Army-General Nikolai </w:t>
      </w:r>
      <w:r w:rsidRPr="004B3928">
        <w:rPr>
          <w:rStyle w:val="SubtleEmphasis"/>
        </w:rPr>
        <w:t>Makarov</w:t>
      </w:r>
      <w:r>
        <w:t xml:space="preserve">, </w:t>
      </w:r>
      <w:r w:rsidRPr="004B3928">
        <w:rPr>
          <w:rStyle w:val="SubtleEmphasis"/>
        </w:rPr>
        <w:t>offered widely reported comments on the potential for nuclear conflict erupting close to the country’s borders</w:t>
      </w:r>
      <w:r>
        <w:t xml:space="preserve">. His key observation was controversial, based on estimating that </w:t>
      </w:r>
      <w:r w:rsidRPr="001B1B77">
        <w:rPr>
          <w:rStyle w:val="SubtleEmphasis"/>
        </w:rPr>
        <w:t>the</w:t>
      </w:r>
      <w:r w:rsidRPr="001B1B77">
        <w:rPr>
          <w:b/>
        </w:rPr>
        <w:t xml:space="preserve"> </w:t>
      </w:r>
      <w:r w:rsidRPr="001B1B77">
        <w:rPr>
          <w:rStyle w:val="SubtleEmphasis"/>
        </w:rPr>
        <w:t>potential for armed conflict along the entire Russian periphery had grown dramatically over the past twenty years</w:t>
      </w:r>
      <w:r>
        <w:t xml:space="preserve"> (</w:t>
      </w:r>
      <w:proofErr w:type="spellStart"/>
      <w:r>
        <w:t>Profil</w:t>
      </w:r>
      <w:proofErr w:type="spellEnd"/>
      <w:r>
        <w:t xml:space="preserve">, December 1; </w:t>
      </w:r>
      <w:proofErr w:type="spellStart"/>
      <w:r>
        <w:t>Moskovskiy</w:t>
      </w:r>
      <w:proofErr w:type="spellEnd"/>
      <w:r>
        <w:t xml:space="preserve"> </w:t>
      </w:r>
      <w:proofErr w:type="spellStart"/>
      <w:r>
        <w:t>Komsomolets</w:t>
      </w:r>
      <w:proofErr w:type="spellEnd"/>
      <w:r>
        <w:t xml:space="preserve">, November 28; Interfax, November 17).  During his speech to the Defense Ministry’s Public Council on the progress and challenges facing the effort to reform and modernize Russia’s conventional Armed Forces, Makarov linked the potential for local or regional conflict to escalate into large-scale warfare “possibly even with nuclear weapons.” </w:t>
      </w:r>
      <w:r w:rsidRPr="004B3928">
        <w:rPr>
          <w:rStyle w:val="SubtleEmphasis"/>
        </w:rPr>
        <w:t>Many</w:t>
      </w:r>
      <w:r>
        <w:t xml:space="preserve"> Russian </w:t>
      </w:r>
      <w:r w:rsidRPr="004B3928">
        <w:rPr>
          <w:rStyle w:val="SubtleEmphasis"/>
        </w:rPr>
        <w:t>commentators were bewildered by this seemingly “alarmist” perspective</w:t>
      </w:r>
      <w:r>
        <w:t xml:space="preserve">. However, they appear to have misconstrued the general’s intention, since </w:t>
      </w:r>
      <w:r w:rsidRPr="004B3928">
        <w:rPr>
          <w:rStyle w:val="SubtleEmphasis"/>
        </w:rPr>
        <w:t>he was actually discussing conflict escalation</w:t>
      </w:r>
      <w:r>
        <w:t xml:space="preserve"> (Interfax, ITAR-TASS, November 17; </w:t>
      </w:r>
      <w:proofErr w:type="spellStart"/>
      <w:r>
        <w:t>Moskovskiy</w:t>
      </w:r>
      <w:proofErr w:type="spellEnd"/>
      <w:r>
        <w:t xml:space="preserve"> </w:t>
      </w:r>
      <w:proofErr w:type="spellStart"/>
      <w:r>
        <w:t>Komsomolets</w:t>
      </w:r>
      <w:proofErr w:type="spellEnd"/>
      <w:r>
        <w:t xml:space="preserve">, </w:t>
      </w:r>
      <w:proofErr w:type="spellStart"/>
      <w:r>
        <w:t>Krasnaya</w:t>
      </w:r>
      <w:proofErr w:type="spellEnd"/>
      <w:r>
        <w:t xml:space="preserve"> </w:t>
      </w:r>
      <w:proofErr w:type="spellStart"/>
      <w:r>
        <w:t>Zvezda</w:t>
      </w:r>
      <w:proofErr w:type="spellEnd"/>
      <w:r>
        <w:t>, November 18).  Makarov’s remarks, particularly in relation to the possible use of nuclear weapons in war, were quickly misinterpreted. Three specific aspects of the context in which Russia’s most senior military officer addressed the issue of a potential risk of nuclear conflict may serve to necessitate wider dialogue about the dangers of escalation. There is little in his actual assertion about the role of nuclear weapons in Russian security policy that would suggest Moscow has revised this; in fact, Makarov stated that this policy is outlined in the 2010 Military Doctrine, though he understandably made no mention of its classified addendum on nuclear issues (</w:t>
      </w:r>
      <w:proofErr w:type="spellStart"/>
      <w:r>
        <w:t>Kommersant</w:t>
      </w:r>
      <w:proofErr w:type="spellEnd"/>
      <w:r>
        <w:t xml:space="preserve">, November 18).  Russian </w:t>
      </w:r>
      <w:r w:rsidRPr="004B3928">
        <w:rPr>
          <w:rStyle w:val="SubtleEmphasis"/>
        </w:rPr>
        <w:t>media coverage was largely dismissive of Makarov’s observations, focusing on the idea that he may have represented the country as being surrounded by enemies</w:t>
      </w:r>
      <w:r>
        <w:t xml:space="preserve">. According to </w:t>
      </w:r>
      <w:proofErr w:type="spellStart"/>
      <w:r>
        <w:t>Kommersant</w:t>
      </w:r>
      <w:proofErr w:type="spellEnd"/>
      <w:r>
        <w:t xml:space="preserve">, claiming to have seen the materials used during his presentation, armed confrontation with the West could occur partly based on the “anti-Russian policy” pursued by the Baltic States and Georgia, which may equally undermine Moscow’s future relations with NATO. </w:t>
      </w:r>
      <w:r w:rsidRPr="008F27AB">
        <w:rPr>
          <w:rStyle w:val="SubtleEmphasis"/>
          <w:b/>
        </w:rPr>
        <w:t>Military conflict may erupt in Central Asia, caused by</w:t>
      </w:r>
      <w:r w:rsidRPr="00601165">
        <w:t xml:space="preserve"> instability in Afghanistan or Pakistan; or western intervention against a nuclear Iran or North Korea; energy competition in the Arctic or</w:t>
      </w:r>
      <w:r w:rsidRPr="008F27AB">
        <w:t xml:space="preserve"> foreign inspired</w:t>
      </w:r>
      <w:r w:rsidRPr="00EF6D57">
        <w:rPr>
          <w:rStyle w:val="SubtleEmphasis"/>
          <w:b/>
        </w:rPr>
        <w:t xml:space="preserve"> “color revolutions</w:t>
      </w:r>
      <w:r w:rsidRPr="004B3928">
        <w:rPr>
          <w:rStyle w:val="SubtleEmphasis"/>
        </w:rPr>
        <w:t xml:space="preserve">” similar to the Arab Spring </w:t>
      </w:r>
      <w:r w:rsidRPr="00601165">
        <w:t>and the creation of a European Ballistic Missile Defense (BMD) system that could undermine Russia’s strategic nuclear deterrence also featured in this assessment of the strategic environment (</w:t>
      </w:r>
      <w:proofErr w:type="spellStart"/>
      <w:r w:rsidRPr="00601165">
        <w:t>Kommersant</w:t>
      </w:r>
      <w:proofErr w:type="spellEnd"/>
      <w:r w:rsidRPr="00601165">
        <w:t>,</w:t>
      </w:r>
      <w:r>
        <w:t xml:space="preserve"> November 18).  </w:t>
      </w:r>
      <w:r w:rsidRPr="004B3928">
        <w:rPr>
          <w:rStyle w:val="SubtleEmphasis"/>
        </w:rPr>
        <w:t>Since the reform of Russia’s conventional Armed Forces began in late 2008, Makarov has consistently promoted adopting network-centric capabilities to facilitate the transformation of the military and develop modern approaches to warfare</w:t>
      </w:r>
      <w:r>
        <w:t>. Keen to displace traditional Russian approaches to warfare, and harness military assets in a fully integrated network, Makarov possibly more than any senior Russian officer appreciates that the means and methods of modern warfare have changed and are continuing to change (</w:t>
      </w:r>
      <w:proofErr w:type="spellStart"/>
      <w:r>
        <w:t>Zavtra</w:t>
      </w:r>
      <w:proofErr w:type="spellEnd"/>
      <w:r>
        <w:t xml:space="preserve">, November 23; Interfax, November 17).  The contours of this evolving and unpredictable strategic environment, with the distinctions between war and peace often blurred, interface precisely in the general’s expression of concern about nuclear conflict: highlighting the risk of escalation. However, such </w:t>
      </w:r>
      <w:r w:rsidRPr="001B1B77">
        <w:rPr>
          <w:rStyle w:val="SubtleEmphasis"/>
        </w:rPr>
        <w:t>potential escalation is linked to the reduced time involved in other actors deciding to intervene in a local crisis as well as the presence of network-centric approaches</w:t>
      </w:r>
      <w:r w:rsidRPr="004B3928">
        <w:rPr>
          <w:rStyle w:val="SubtleEmphasis"/>
        </w:rPr>
        <w:t xml:space="preserve"> among western militaries and being developed by China and Russia</w:t>
      </w:r>
      <w:r>
        <w:t xml:space="preserve">. </w:t>
      </w:r>
      <w:r w:rsidRPr="004B3928">
        <w:rPr>
          <w:rStyle w:val="SubtleEmphasis"/>
        </w:rPr>
        <w:t xml:space="preserve">From Moscow’s perspective, NATO “out of area operations” from Kosovo to Libya </w:t>
      </w:r>
      <w:r w:rsidRPr="00D60640">
        <w:rPr>
          <w:rStyle w:val="SubtleEmphasis"/>
        </w:rPr>
        <w:t>blur the traditional red lines in escalation</w:t>
      </w:r>
      <w:r w:rsidRPr="004B3928">
        <w:rPr>
          <w:rStyle w:val="SubtleEmphasis"/>
        </w:rPr>
        <w:t>; further complicated if any power wishes to pursue intervention in complex cases such as Syria</w:t>
      </w:r>
      <w:r>
        <w:t xml:space="preserve">. Potential escalation resulting from local conflict, following a series of unpredictable second and third order consequences, makes </w:t>
      </w:r>
      <w:r w:rsidRPr="004B3928">
        <w:rPr>
          <w:rStyle w:val="SubtleEmphasis"/>
        </w:rPr>
        <w:t>Makarov’s comment</w:t>
      </w:r>
      <w:r>
        <w:t xml:space="preserve">s seem more understandable; it </w:t>
      </w:r>
      <w:r w:rsidRPr="004B3928">
        <w:rPr>
          <w:rStyle w:val="SubtleEmphasis"/>
        </w:rPr>
        <w:t xml:space="preserve">is not so much a portrayal of Russia surrounded by “enemies,” as a recognition that, </w:t>
      </w:r>
      <w:r w:rsidRPr="008B5042">
        <w:rPr>
          <w:rStyle w:val="SubtleEmphasis"/>
          <w:b/>
        </w:rPr>
        <w:t>with weak conventional Armed Forces, in certain crises Moscow may have few options at its disposal</w:t>
      </w:r>
      <w:r>
        <w:t xml:space="preserve"> (Interfax, November 17).  </w:t>
      </w:r>
      <w:r w:rsidRPr="004B3928">
        <w:rPr>
          <w:rStyle w:val="SubtleEmphasis"/>
        </w:rPr>
        <w:t>There is also the added complication of a possibly messy aftermath of the US and NATO drawdown from Afghanistan and signs that the Russian General Staff takes Central Asian security much more seriously in this regard</w:t>
      </w:r>
      <w:r>
        <w:t xml:space="preserve">. The General Staff cannot know whether the threat environment in the region may suddenly change. </w:t>
      </w:r>
      <w:r w:rsidRPr="004B3928">
        <w:rPr>
          <w:rStyle w:val="SubtleEmphasis"/>
        </w:rPr>
        <w:t xml:space="preserve">Makarov knows the rather limited conventional military power Russia currently possesses, </w:t>
      </w:r>
      <w:r w:rsidRPr="008B5042">
        <w:rPr>
          <w:rStyle w:val="SubtleEmphasis"/>
          <w:b/>
        </w:rPr>
        <w:t>which may compel early nuclear first use</w:t>
      </w:r>
      <w:r w:rsidRPr="004B3928">
        <w:rPr>
          <w:rStyle w:val="SubtleEmphasis"/>
        </w:rPr>
        <w:t xml:space="preserve"> likely involving sub-strategic weapons, in an effort to “de-escalate” an escalating conflict close to Russia’s borders</w:t>
      </w:r>
      <w:r>
        <w:t xml:space="preserve">. Moscow no longer primarily fears a theoretical threat of facing large armies on its western or eastern strategic axes; instead the information-era reality is that smaller-scale intervention in areas vital to its strategic interests may bring the country face-to-face with a network-centric adversary capable of rapidly exploiting its conventional weaknesses. As Russia plays catch-up in this technological and revolutionary shift in modern warfare capabilities, the age-old problem confronts the General Staff: the fastest to act is the victor (See EDM, December 1). Consequently, Makarov once again criticized the domestic defense industry for offering the military inferior quality weapons systems. Yet, </w:t>
      </w:r>
      <w:r w:rsidRPr="004B3928">
        <w:rPr>
          <w:rStyle w:val="SubtleEmphasis"/>
        </w:rPr>
        <w:t>as speed and harnessing C4ISR</w:t>
      </w:r>
      <w:r>
        <w:t xml:space="preserve"> (Command, Control, Communications, Computers, Intelligence, Surveillance and Reconnaissance) </w:t>
      </w:r>
      <w:r w:rsidRPr="004B3928">
        <w:rPr>
          <w:rStyle w:val="SubtleEmphasis"/>
        </w:rPr>
        <w:t xml:space="preserve">become increasingly decisive factors in modern warfare, </w:t>
      </w:r>
      <w:r w:rsidRPr="008B5042">
        <w:rPr>
          <w:rStyle w:val="SubtleEmphasis"/>
          <w:b/>
        </w:rPr>
        <w:t>the risks for conflict escalation demand careful attention</w:t>
      </w:r>
      <w:r w:rsidRPr="004B3928">
        <w:rPr>
          <w:rStyle w:val="SubtleEmphasis"/>
        </w:rPr>
        <w:t xml:space="preserve"> – especially when the disparate actors possess varied capabilities</w:t>
      </w:r>
      <w:r>
        <w:t xml:space="preserve">.  </w:t>
      </w:r>
      <w:r w:rsidRPr="00D60640">
        <w:rPr>
          <w:rStyle w:val="SubtleEmphasis"/>
        </w:rPr>
        <w:t>Unlike other nuclear powers, Russia has to consider the proximity of several nuclear actors close to its borders</w:t>
      </w:r>
      <w:r>
        <w:t xml:space="preserve">. In the coming decade and beyond, Moscow may pursue dialogue with other nuclear actors on the nature of conflict escalation and de-escalation. However, </w:t>
      </w:r>
      <w:r w:rsidRPr="004B3928">
        <w:rPr>
          <w:rStyle w:val="SubtleEmphasis"/>
        </w:rPr>
        <w:t xml:space="preserve">with a multitude of variables at play ranging from BMD, US Global </w:t>
      </w:r>
      <w:proofErr w:type="gramStart"/>
      <w:r w:rsidRPr="004B3928">
        <w:rPr>
          <w:rStyle w:val="SubtleEmphasis"/>
        </w:rPr>
        <w:t>Strike</w:t>
      </w:r>
      <w:proofErr w:type="gramEnd"/>
      <w:r w:rsidRPr="004B3928">
        <w:rPr>
          <w:rStyle w:val="SubtleEmphasis"/>
        </w:rPr>
        <w:t xml:space="preserve"> capabilities, uncertainty surrounding the “reset” and the emergence of an expanded nuclear club, and several potential sources of instability and conflict, </w:t>
      </w:r>
      <w:r w:rsidRPr="008B5042">
        <w:rPr>
          <w:rStyle w:val="SubtleEmphasis"/>
          <w:b/>
        </w:rPr>
        <w:t>any dialogue must consider escalation in its widest possible context</w:t>
      </w:r>
      <w:r>
        <w:t>. Makarov’s message during his presentation, as far as the nuclear issue is concerned, was therefore a much tougher bone than the old dogs of the Cold War would wish to chew on.</w:t>
      </w:r>
    </w:p>
    <w:p w14:paraId="52F14A6A" w14:textId="77777777" w:rsidR="00CE4A3A" w:rsidRDefault="00CE4A3A" w:rsidP="00CE4A3A"/>
    <w:p w14:paraId="3BDCCABD" w14:textId="77777777" w:rsidR="006C5918" w:rsidRDefault="006C5918" w:rsidP="00CE4A3A"/>
    <w:p w14:paraId="578EE288" w14:textId="77777777" w:rsidR="005F2A74" w:rsidRDefault="005F2A74" w:rsidP="00CE4A3A"/>
    <w:p w14:paraId="205A940C" w14:textId="49FD8B48" w:rsidR="006C5918" w:rsidRDefault="006C5918" w:rsidP="006C5918">
      <w:pPr>
        <w:pStyle w:val="Heading3"/>
      </w:pPr>
      <w:r>
        <w:t>Deforestation</w:t>
      </w:r>
    </w:p>
    <w:p w14:paraId="4DEE4C9A" w14:textId="77777777" w:rsidR="006C5918" w:rsidRDefault="006C5918" w:rsidP="006C5918"/>
    <w:p w14:paraId="1A673895" w14:textId="6DC58D66" w:rsidR="006C5918" w:rsidRPr="00AF62BD" w:rsidRDefault="006C5918" w:rsidP="00E22948">
      <w:pPr>
        <w:pStyle w:val="Heading4"/>
      </w:pPr>
      <w:r w:rsidRPr="00AF62BD">
        <w:t>Deforestation upsets the oxygen balance ---- risks extinction.</w:t>
      </w:r>
    </w:p>
    <w:p w14:paraId="04F27E2E" w14:textId="77777777" w:rsidR="006C5918" w:rsidRPr="00AF62BD" w:rsidRDefault="006C5918" w:rsidP="006C5918">
      <w:pPr>
        <w:rPr>
          <w:b/>
        </w:rPr>
      </w:pPr>
      <w:r w:rsidRPr="00AF62BD">
        <w:rPr>
          <w:b/>
        </w:rPr>
        <w:t xml:space="preserve">Park in ’92  </w:t>
      </w:r>
      <w:r w:rsidRPr="00AF62BD">
        <w:t>(</w:t>
      </w:r>
      <w:proofErr w:type="spellStart"/>
      <w:r w:rsidRPr="00AF62BD">
        <w:t>Christpher</w:t>
      </w:r>
      <w:proofErr w:type="spellEnd"/>
      <w:r w:rsidRPr="00AF62BD">
        <w:t>, Senior Lecturer Geography and Principal of – Graduate College of Lancaster University, “Tropical Rainforests”, p. 100-101)</w:t>
      </w:r>
    </w:p>
    <w:p w14:paraId="65DF5A37" w14:textId="77777777" w:rsidR="006C5918" w:rsidRPr="00AF62BD" w:rsidRDefault="006C5918" w:rsidP="006C5918">
      <w:r w:rsidRPr="00AF62BD">
        <w:t>Global climate might also be affected by deforestation through the loss of a valuable natural pollution filter which trees provide.</w:t>
      </w:r>
      <w:r w:rsidRPr="00AF62BD">
        <w:rPr>
          <w:u w:val="single"/>
        </w:rPr>
        <w:t>78 Trees produce oxygen and take in carbon dioxide</w:t>
      </w:r>
      <w:r w:rsidRPr="00AF62BD">
        <w:t xml:space="preserve"> (CO2) by photosynthesis. </w:t>
      </w:r>
      <w:r w:rsidRPr="00AF62BD">
        <w:rPr>
          <w:u w:val="single"/>
        </w:rPr>
        <w:t xml:space="preserve">Deforestation, by removing this natural air conditioning system, might have two consequences. Trees purify the air we </w:t>
      </w:r>
      <w:proofErr w:type="gramStart"/>
      <w:r w:rsidRPr="00AF62BD">
        <w:rPr>
          <w:u w:val="single"/>
        </w:rPr>
        <w:t>breathe</w:t>
      </w:r>
      <w:proofErr w:type="gramEnd"/>
      <w:r w:rsidRPr="00AF62BD">
        <w:rPr>
          <w:u w:val="single"/>
        </w:rPr>
        <w:t xml:space="preserve"> and forests play a significant role in maintaining the oxygen balance of the earth. Clearance might mean a shortage of oxygen for life on earth to survive.</w:t>
      </w:r>
      <w:r w:rsidRPr="00AF62BD">
        <w:t xml:space="preserve"> The second and more damaging effect stems from the very effective role which forests play in filtering carbon dioxide from the atmosphere. Rainforests act as a carbon sink and prevent the build-up of CO2 in the atmosphere, acting as the 'lungs' of the earth. This helps to constrain global warming triggered by greenhouse gases. Fears have been expressed that forest clearance is eroding this natural pollution filter and thus </w:t>
      </w:r>
      <w:proofErr w:type="spellStart"/>
      <w:r w:rsidRPr="00AF62BD">
        <w:t>rempTing</w:t>
      </w:r>
      <w:proofErr w:type="spellEnd"/>
      <w:r w:rsidRPr="00AF62BD">
        <w:t xml:space="preserve"> the check on global warming.79 Clearance by burning, which is very widespread, amplifies the problem because large-scale wood burning will deplete oxygen in the atmosphere and release more carbon in the form of CO2 (which will promote global warming). The significance of this loss of pollution sink is widely debated, and there is little hard evidence to confirm or reject it. Some take the threat seriously whereas others dismiss the prospect as just a myth'8° which is much less important than other mechanisms of climatic change. </w:t>
      </w:r>
    </w:p>
    <w:p w14:paraId="1ED5331B" w14:textId="77777777" w:rsidR="006C5918" w:rsidRDefault="006C5918" w:rsidP="006C5918"/>
    <w:p w14:paraId="5993B75A" w14:textId="77777777" w:rsidR="009E7DF8" w:rsidRDefault="009E7DF8" w:rsidP="006C5918"/>
    <w:p w14:paraId="12EDE2EC" w14:textId="38472D13" w:rsidR="009E7DF8" w:rsidRDefault="009E7DF8" w:rsidP="009E7DF8">
      <w:pPr>
        <w:pStyle w:val="Heading3"/>
      </w:pPr>
      <w:r>
        <w:t>Democracy</w:t>
      </w:r>
    </w:p>
    <w:p w14:paraId="4B272870" w14:textId="77777777" w:rsidR="009E7DF8" w:rsidRDefault="009E7DF8" w:rsidP="009E7DF8"/>
    <w:p w14:paraId="5A322F21" w14:textId="023864AF" w:rsidR="009E7DF8" w:rsidRPr="00AF62BD" w:rsidRDefault="009E7DF8" w:rsidP="009E7DF8">
      <w:pPr>
        <w:pStyle w:val="Heading4"/>
      </w:pPr>
      <w:r w:rsidRPr="00AF62BD">
        <w:t>Democracy solves extinction.</w:t>
      </w:r>
    </w:p>
    <w:p w14:paraId="5246F275" w14:textId="77777777" w:rsidR="009E7DF8" w:rsidRPr="00AF62BD" w:rsidRDefault="009E7DF8" w:rsidP="009E7DF8">
      <w:pPr>
        <w:rPr>
          <w:b/>
        </w:rPr>
      </w:pPr>
      <w:r w:rsidRPr="00AF62BD">
        <w:rPr>
          <w:b/>
        </w:rPr>
        <w:t xml:space="preserve">Diamond ’95  </w:t>
      </w:r>
      <w:r w:rsidRPr="00AF62BD">
        <w:t xml:space="preserve">(Larry, Senior Fellow at the Hoover Institution, “Promoting Democracy in the 1990s”, December, http://www.carnegie.org//sub/pubs/deadly/dia95_01.html) </w:t>
      </w:r>
    </w:p>
    <w:p w14:paraId="06D05ACF" w14:textId="77777777" w:rsidR="009E7DF8" w:rsidRPr="00AF62BD" w:rsidRDefault="009E7DF8" w:rsidP="009E7DF8">
      <w:r w:rsidRPr="00AF62BD">
        <w:t xml:space="preserve">This hardly exhausts the lists of threats to our security and </w:t>
      </w:r>
      <w:proofErr w:type="gramStart"/>
      <w:r w:rsidRPr="00AF62BD">
        <w:t>well-being</w:t>
      </w:r>
      <w:proofErr w:type="gramEnd"/>
      <w:r w:rsidRPr="00AF62BD">
        <w:t xml:space="preserve"> in the coming years and decades. In the former Yugoslavia nationalist aggression tears at the stability of Europe and could easily spread. The flow of illegal drugs intensifies through increasingly powerful international crime syndicates that have made common cause with authoritarian regimes and have utterly corrupted the institutions of tenuous, democratic ones. </w:t>
      </w:r>
      <w:r w:rsidRPr="00AF62BD">
        <w:rPr>
          <w:u w:val="single"/>
        </w:rPr>
        <w:t>Nuclear, chemical, and biological weapons continue to proliferate. The very source of life on Earth</w:t>
      </w:r>
      <w:r w:rsidRPr="00AF62BD">
        <w:t xml:space="preserve">, the global ecosystem, </w:t>
      </w:r>
      <w:r w:rsidRPr="00AF62BD">
        <w:rPr>
          <w:u w:val="single"/>
        </w:rPr>
        <w:t>appears increasingly endangered. Most of these</w:t>
      </w:r>
      <w:r w:rsidRPr="00AF62BD">
        <w:t xml:space="preserve"> new and unconventional </w:t>
      </w:r>
      <w:r w:rsidRPr="00AF62BD">
        <w:rPr>
          <w:u w:val="single"/>
        </w:rPr>
        <w:t>threats to security are associated with or aggravated by the weakness or absence of democracy, with its provisions for legality, accountability, popular sovereignty, and openness</w:t>
      </w:r>
      <w:r w:rsidRPr="00AF62BD">
        <w:t>.</w:t>
      </w:r>
    </w:p>
    <w:p w14:paraId="1D990A52" w14:textId="77777777" w:rsidR="009E7DF8" w:rsidRDefault="009E7DF8" w:rsidP="009E7DF8"/>
    <w:p w14:paraId="54F66B37" w14:textId="77777777" w:rsidR="00872126" w:rsidRDefault="00872126" w:rsidP="009E7DF8"/>
    <w:p w14:paraId="0C7C02A9" w14:textId="7885BC7A" w:rsidR="00872126" w:rsidRDefault="00872126" w:rsidP="00872126">
      <w:pPr>
        <w:pStyle w:val="Heading3"/>
      </w:pPr>
      <w:r>
        <w:t>Disease</w:t>
      </w:r>
    </w:p>
    <w:p w14:paraId="0C7ED388" w14:textId="77777777" w:rsidR="00872126" w:rsidRDefault="00872126" w:rsidP="00872126"/>
    <w:p w14:paraId="3940B861" w14:textId="33DBB14B" w:rsidR="00872126" w:rsidRPr="00AF62BD" w:rsidRDefault="00872126" w:rsidP="00872126">
      <w:pPr>
        <w:pStyle w:val="Heading4"/>
      </w:pPr>
      <w:r w:rsidRPr="00AF62BD">
        <w:t>Disease causes extinction.</w:t>
      </w:r>
    </w:p>
    <w:p w14:paraId="02EE2EF1" w14:textId="77777777" w:rsidR="00872126" w:rsidRPr="00AF62BD" w:rsidRDefault="00872126" w:rsidP="00872126">
      <w:pPr>
        <w:rPr>
          <w:b/>
        </w:rPr>
      </w:pPr>
      <w:r w:rsidRPr="00AF62BD">
        <w:rPr>
          <w:b/>
        </w:rPr>
        <w:t xml:space="preserve">South China Morning Post ’96  </w:t>
      </w:r>
      <w:r w:rsidRPr="00AF62BD">
        <w:t>(</w:t>
      </w:r>
      <w:proofErr w:type="spellStart"/>
      <w:r w:rsidRPr="00AF62BD">
        <w:t>Kavita</w:t>
      </w:r>
      <w:proofErr w:type="spellEnd"/>
      <w:r w:rsidRPr="00AF62BD">
        <w:t xml:space="preserve"> </w:t>
      </w:r>
      <w:proofErr w:type="spellStart"/>
      <w:r w:rsidRPr="00AF62BD">
        <w:t>Daswani</w:t>
      </w:r>
      <w:proofErr w:type="spellEnd"/>
      <w:r w:rsidRPr="00AF62BD">
        <w:t>, “Leading the way to a cure for AIDS”, 1-4, L/N)</w:t>
      </w:r>
    </w:p>
    <w:p w14:paraId="068B94E4" w14:textId="77777777" w:rsidR="00872126" w:rsidRPr="00AF62BD" w:rsidRDefault="00872126" w:rsidP="00872126">
      <w:r w:rsidRPr="00AF62BD">
        <w:t xml:space="preserve">Despite the importance of the discovery of the "facilitating" cell, it is not what </w:t>
      </w:r>
      <w:proofErr w:type="spellStart"/>
      <w:r w:rsidRPr="00AF62BD">
        <w:t>Dr</w:t>
      </w:r>
      <w:proofErr w:type="spellEnd"/>
      <w:r w:rsidRPr="00AF62BD">
        <w:t xml:space="preserve"> Ben-Abraham wants to talk about. </w:t>
      </w:r>
      <w:r w:rsidRPr="00AF62BD">
        <w:rPr>
          <w:u w:val="single"/>
        </w:rPr>
        <w:t>There is</w:t>
      </w:r>
      <w:r w:rsidRPr="00AF62BD">
        <w:t xml:space="preserve"> a much more pressing medical crisis at hand - one he believes the world must be alerted to: </w:t>
      </w:r>
      <w:r w:rsidRPr="00AF62BD">
        <w:rPr>
          <w:u w:val="single"/>
        </w:rPr>
        <w:t>the possibility of a virus deadlier than HIV.</w:t>
      </w:r>
      <w:r w:rsidRPr="00AF62BD">
        <w:t xml:space="preserve">    If this makes </w:t>
      </w:r>
      <w:proofErr w:type="spellStart"/>
      <w:r w:rsidRPr="00AF62BD">
        <w:t>Dr</w:t>
      </w:r>
      <w:proofErr w:type="spellEnd"/>
      <w:r w:rsidRPr="00AF62BD">
        <w:t xml:space="preserve"> Ben-Abraham sound like a prophet of doom, then he makes no apology for it. AIDS, the Ebola outbreak which killed more than 100 people in Africa last year, the flu epidemic that has now affected 200,000 in the former Soviet Union - they are all, according to </w:t>
      </w:r>
      <w:proofErr w:type="spellStart"/>
      <w:r w:rsidRPr="00AF62BD">
        <w:t>Dr</w:t>
      </w:r>
      <w:proofErr w:type="spellEnd"/>
      <w:r w:rsidRPr="00AF62BD">
        <w:t xml:space="preserve"> Ben-Abraham, the "tip of the iceberg".    Two decades of intensive study and research in the field of virology have convinced him of one thing: in place of natural and man-made disasters or nuclear warfare, humanity could face extinction because of a single virus, deadlier than HIV.    "An airborne virus is a lively, complex and dangerous organism," he said. "It can come from a rare animal or from anywhere and can mutate constantly. If there is no cure, it affects one person and then there is a chain reaction and it is unstoppable. It is a tragedy waiting to happen."    That may sound like a far-fetched plot for a Hollywood film, but </w:t>
      </w:r>
      <w:proofErr w:type="spellStart"/>
      <w:r w:rsidRPr="00AF62BD">
        <w:t>Dr</w:t>
      </w:r>
      <w:proofErr w:type="spellEnd"/>
      <w:r w:rsidRPr="00AF62BD">
        <w:t xml:space="preserve"> Ben -Abraham said history has already proven his theory. Fifteen years ago, few could have predicted the impact of AIDS on the world. Ebola has had sporadic outbreaks over the past 20 years and the only way the deadly virus - which turns internal organs into liquid - could be contained was because it was killed before it had a chance to spread. Imagine, he says, if it was closer to home: an outbreak of that scale in London, New York or Hong Kong. It could happen anytime in the next 20 years - theoretically, it could happen tomorrow.    The shock of the AIDS epidemic has prompted virus experts to admit "that something new is indeed happening and that the threat of a deadly viral outbreak is imminent", said Joshua Lederberg of the Rockefeller University in New York, at a recent conference. He added that the problem was "very serious and is getting worse".    </w:t>
      </w:r>
      <w:proofErr w:type="spellStart"/>
      <w:r w:rsidRPr="00AF62BD">
        <w:t>Dr</w:t>
      </w:r>
      <w:proofErr w:type="spellEnd"/>
      <w:r w:rsidRPr="00AF62BD">
        <w:t xml:space="preserve"> Ben-Abraham said: "Nature isn't benign. </w:t>
      </w:r>
      <w:r w:rsidRPr="00AF62BD">
        <w:rPr>
          <w:u w:val="single"/>
        </w:rPr>
        <w:t>The survival of the human species is not</w:t>
      </w:r>
      <w:r w:rsidRPr="00AF62BD">
        <w:t xml:space="preserve"> a </w:t>
      </w:r>
      <w:r w:rsidRPr="00AF62BD">
        <w:rPr>
          <w:u w:val="single"/>
        </w:rPr>
        <w:t>preordained</w:t>
      </w:r>
      <w:r w:rsidRPr="00AF62BD">
        <w:t xml:space="preserve"> evolutionary </w:t>
      </w:r>
      <w:proofErr w:type="spellStart"/>
      <w:r w:rsidRPr="00AF62BD">
        <w:t>programme</w:t>
      </w:r>
      <w:proofErr w:type="spellEnd"/>
      <w:r w:rsidRPr="00AF62BD">
        <w:t xml:space="preserve">. Abundant </w:t>
      </w:r>
      <w:r w:rsidRPr="00AF62BD">
        <w:rPr>
          <w:u w:val="single"/>
        </w:rPr>
        <w:t>sources of genetic variation exist for viruses to</w:t>
      </w:r>
      <w:r w:rsidRPr="00AF62BD">
        <w:t xml:space="preserve"> learn how to mutate and </w:t>
      </w:r>
      <w:r w:rsidRPr="00AF62BD">
        <w:rPr>
          <w:u w:val="single"/>
        </w:rPr>
        <w:t>evade the immune system</w:t>
      </w:r>
      <w:r w:rsidRPr="00AF62BD">
        <w:t xml:space="preserve">."    He cites the 1968 Hong Kong flu outbreak as an example of how viruses have outsmarted human intelligence. And </w:t>
      </w:r>
      <w:r w:rsidRPr="00AF62BD">
        <w:rPr>
          <w:u w:val="single"/>
        </w:rPr>
        <w:t>as</w:t>
      </w:r>
      <w:r w:rsidRPr="00AF62BD">
        <w:t xml:space="preserve"> new </w:t>
      </w:r>
      <w:r w:rsidRPr="00AF62BD">
        <w:rPr>
          <w:u w:val="single"/>
        </w:rPr>
        <w:t>"mega-cities" are being developed</w:t>
      </w:r>
      <w:r w:rsidRPr="00AF62BD">
        <w:t xml:space="preserve"> in the Third World and rainforests are destroyed, disease-carrying animals and insects are forced into areas of human habitation. "</w:t>
      </w:r>
      <w:r w:rsidRPr="00AF62BD">
        <w:rPr>
          <w:u w:val="single"/>
        </w:rPr>
        <w:t>This raises the very real possibility that lethal</w:t>
      </w:r>
      <w:r w:rsidRPr="00AF62BD">
        <w:t xml:space="preserve">, mysterious </w:t>
      </w:r>
      <w:r w:rsidRPr="00AF62BD">
        <w:rPr>
          <w:u w:val="single"/>
        </w:rPr>
        <w:t>viruses would</w:t>
      </w:r>
      <w:r w:rsidRPr="00AF62BD">
        <w:t xml:space="preserve">, for the first time, infect humanity at a large scale and </w:t>
      </w:r>
      <w:r w:rsidRPr="00AF62BD">
        <w:rPr>
          <w:u w:val="single"/>
        </w:rPr>
        <w:t>imperil the survival of the human race,</w:t>
      </w:r>
      <w:r w:rsidRPr="00AF62BD">
        <w:t xml:space="preserve">" he said.  </w:t>
      </w:r>
    </w:p>
    <w:p w14:paraId="3D9C9DBD" w14:textId="77777777" w:rsidR="00872126" w:rsidRDefault="00872126" w:rsidP="00872126"/>
    <w:p w14:paraId="60823007" w14:textId="77777777" w:rsidR="0043146D" w:rsidRDefault="0043146D" w:rsidP="00872126"/>
    <w:p w14:paraId="7D79704E" w14:textId="5728D7FD" w:rsidR="0043146D" w:rsidRDefault="0043146D" w:rsidP="0043146D">
      <w:pPr>
        <w:pStyle w:val="Heading3"/>
      </w:pPr>
      <w:r>
        <w:t>Economic Decline</w:t>
      </w:r>
    </w:p>
    <w:p w14:paraId="36D65287" w14:textId="77777777" w:rsidR="0043146D" w:rsidRDefault="0043146D" w:rsidP="0043146D"/>
    <w:p w14:paraId="6CBC38D6" w14:textId="38FF8F2C" w:rsidR="0043146D" w:rsidRDefault="0043146D" w:rsidP="0043146D">
      <w:pPr>
        <w:pStyle w:val="Heading4"/>
      </w:pPr>
      <w:r>
        <w:t>Economic decline causes world war.</w:t>
      </w:r>
    </w:p>
    <w:p w14:paraId="53FFEB07" w14:textId="77777777" w:rsidR="0043146D" w:rsidRPr="00AF62BD" w:rsidRDefault="0043146D" w:rsidP="0043146D">
      <w:pPr>
        <w:rPr>
          <w:b/>
        </w:rPr>
      </w:pPr>
      <w:r w:rsidRPr="00AF62BD">
        <w:rPr>
          <w:b/>
        </w:rPr>
        <w:t xml:space="preserve">Mead ‘9  </w:t>
      </w:r>
      <w:r w:rsidRPr="00AF62BD">
        <w:t>(Walter Russell, Henry A. Kissinger Senior Fellow in US Foreign Policy Studies – CFR, The New Republic, “Only Makes You Stronger”, 2-4, http://www.tnr.com/politics/story.html</w:t>
      </w:r>
      <w:proofErr w:type="gramStart"/>
      <w:r w:rsidRPr="00AF62BD">
        <w:t>?id</w:t>
      </w:r>
      <w:proofErr w:type="gramEnd"/>
      <w:r w:rsidRPr="00AF62BD">
        <w:t>=571cbbb9-2887-4d81-8542-92e83915f5f8)</w:t>
      </w:r>
    </w:p>
    <w:p w14:paraId="1BE8472F" w14:textId="77777777" w:rsidR="0043146D" w:rsidRPr="00AF62BD" w:rsidRDefault="0043146D" w:rsidP="0043146D">
      <w:r w:rsidRPr="00AF62BD">
        <w:t xml:space="preserve">The damage to China's position is </w:t>
      </w:r>
      <w:proofErr w:type="gramStart"/>
      <w:r w:rsidRPr="00AF62BD">
        <w:t>more subtle</w:t>
      </w:r>
      <w:proofErr w:type="gramEnd"/>
      <w:r w:rsidRPr="00AF62BD">
        <w:t xml:space="preserve">. The crisis has not--yet--led to the nightmare scenario that China-watchers fear: </w:t>
      </w:r>
      <w:r w:rsidRPr="00AF62BD">
        <w:rPr>
          <w:u w:val="single"/>
        </w:rPr>
        <w:t>a</w:t>
      </w:r>
      <w:r w:rsidRPr="00AF62BD">
        <w:t xml:space="preserve"> recession or </w:t>
      </w:r>
      <w:r w:rsidRPr="00AF62BD">
        <w:rPr>
          <w:u w:val="single"/>
        </w:rPr>
        <w:t>slowdown producing</w:t>
      </w:r>
      <w:r w:rsidRPr="00AF62BD">
        <w:t xml:space="preserve"> the kind of </w:t>
      </w:r>
      <w:r w:rsidRPr="00AF62BD">
        <w:rPr>
          <w:u w:val="single"/>
        </w:rPr>
        <w:t>social unrest that could challenge the government</w:t>
      </w:r>
      <w:r w:rsidRPr="00AF62BD">
        <w:t xml:space="preserve">. That </w:t>
      </w:r>
      <w:r w:rsidRPr="00AF62BD">
        <w:rPr>
          <w:u w:val="single"/>
        </w:rPr>
        <w:t>may still come to pass</w:t>
      </w:r>
      <w:r w:rsidRPr="00AF62BD">
        <w:t xml:space="preserve">--the recent economic news from China has been consistently worse than most experts predicted--but, even if the worst case is avoided, the financial crisis has nevertheless had significant effects. For one thing, it has reminded China that its growth remains dependent on the health of the U.S. economy. For another, it has shown that China's modernization is likely to be long, dangerous, and complex rather than fast and sweet, as some assumed.  In the lead-up to last summer's Beijing Olympics, talk of a Chinese bid to challenge America's global position reached fever pitch, and the inexorable rise of China is one reason why so many commentators are fretting about the "post-American era." But suggestions that China could grow at, say, 10 percent annually for the next 30 years were already looking premature before the economic downturn. (In late 2007, the World Bank slashed its estimate of China's GDP by 40 percent, citing inaccuracies in the methods used to calculate purchasing power parity.) And the financial crisis makes it certain that China's growth is likely to be much slower during some of those years. Already exports are falling, unemployment is rising, and the Shanghai stock market is down about 60 percent.  At the same time, Beijing will have to devote more resources and more attention to stabilizing Chinese society, building a national health care system, providing a social security net, and caring for an aging population, which, thanks to the one-child policy, will need massive help from the government to support itself in old age. Doing so will leave China fewer resources for military build-ups and foreign adventures. As the crisis has forcefully reminded Americans, creating and regulating a functional and flexible financial system is difficult. Every other country in the world has experienced significant financial crises while building such systems, and China is unlikely to be an exception.  All this means that China's </w:t>
      </w:r>
      <w:proofErr w:type="gramStart"/>
      <w:r w:rsidRPr="00AF62BD">
        <w:t>rise</w:t>
      </w:r>
      <w:proofErr w:type="gramEnd"/>
      <w:r w:rsidRPr="00AF62BD">
        <w:t xml:space="preserve"> looks increasingly like a gradual process. A deceleration in China's long-term growth rate would postpone indefinitely the date when China could emerge as a peer competitor to the United States. The present global distribution of power could be changing slowly, if at all.  </w:t>
      </w:r>
      <w:r w:rsidRPr="00AF62BD">
        <w:rPr>
          <w:u w:val="single"/>
        </w:rPr>
        <w:t>The greatest danger</w:t>
      </w:r>
      <w:r w:rsidRPr="00AF62BD">
        <w:t xml:space="preserve"> both to U.S.-China relations and to American power itself is probably not that China will rise too far, too fast; it </w:t>
      </w:r>
      <w:r w:rsidRPr="00AF62BD">
        <w:rPr>
          <w:u w:val="single"/>
        </w:rPr>
        <w:t xml:space="preserve">is that </w:t>
      </w:r>
      <w:r w:rsidRPr="00AF62BD">
        <w:t xml:space="preserve">the current crisis might end China's growth miracle. In the worst-case scenario, </w:t>
      </w:r>
      <w:r w:rsidRPr="00AF62BD">
        <w:rPr>
          <w:u w:val="single"/>
        </w:rPr>
        <w:t>the turmoil in the international economy will plunge China into a major economic downturn</w:t>
      </w:r>
      <w:r w:rsidRPr="00AF62BD">
        <w:t xml:space="preserve">. The Chinese financial system will implode as loans to both state and private enterprises go bad. Millions or even tens of millions of Chinese will be unemployed in a country without an effective social safety net. The collapse of asset bubbles in the stock and property markets will wipe out the savings of a generation of the Chinese middle class. </w:t>
      </w:r>
      <w:r w:rsidRPr="00AF62BD">
        <w:rPr>
          <w:u w:val="single"/>
        </w:rPr>
        <w:t>The political consequences could include dangerous unrest--and a bitter climate of anti-foreign feeling that blames others for China's woes. (Think of Weimar Germany</w:t>
      </w:r>
      <w:r w:rsidRPr="00AF62BD">
        <w:t xml:space="preserve">, when both Nazi and communist politicians blamed the West for Germany's economic travails.) Worse, instability could lead to a vicious cycle, as nervous investors moved their money out of the country, further slowing growth and, in turn, fomenting ever-greater bitterness. Thanks to a generation of rapid economic growth, China has so far been able to manage the stresses and conflicts of modernization and change; nobody knows what will happen if the growth stops.  India's future is also a question. Support for global integration is a fairly recent development in India, and many serious Indians remain skeptical of it. While India's 60-year-old democratic system has resisted many shocks, a deep economic recession in a country where mass poverty and even hunger are still major concerns could undermine political order, long-term growth, and India's attitude toward the United States and global economic integration. The violent </w:t>
      </w:r>
      <w:proofErr w:type="spellStart"/>
      <w:r w:rsidRPr="00AF62BD">
        <w:t>Naxalite</w:t>
      </w:r>
      <w:proofErr w:type="spellEnd"/>
      <w:r w:rsidRPr="00AF62BD">
        <w:t xml:space="preserve"> insurrection plaguing a significant swath of the country could get worse; religious extremism among both Hindus and Muslims could further polarize Indian politics; and India's economic miracle could be nipped in the bud.   </w:t>
      </w:r>
      <w:r w:rsidRPr="00AF62BD">
        <w:rPr>
          <w:u w:val="single"/>
        </w:rPr>
        <w:t>If current market turmoil seriously damaged the performance and prospects of India and China, the current crisis could join the Great Depression in the list of economic events that changed history</w:t>
      </w:r>
      <w:r w:rsidRPr="00AF62BD">
        <w:t xml:space="preserve">, even if the recessions in the West are relatively short and mild. The United States should stand ready to assist Chinese and Indian financial authorities on an emergency basis--and work very hard to help both countries escape or at least weather any economic downturn. It may test the political will of the Obama administration, but the United States must avoid a protectionist response to the economic slowdown. U.S. moves to limit market access for Chinese and Indian producers could poison relations for years. For billions of people in nuclear-armed countries to emerge from this crisis believing either that the United States was indifferent to their well-being or that it had profited from their distress could damage U.S. foreign policy far more severely than any mistake made by George W. Bush.     It's not just the great powers whose trajectories have been affected by the crash. Lesser powers like Saudi Arabia and Iran also face new constraints. The crisis has strengthened the U.S. position in the Middle East as falling oil prices reduce Iranian influence and increase the dependence of the oil sheikdoms on U.S. protection. Success in Iraq--however late, however undeserved, </w:t>
      </w:r>
      <w:proofErr w:type="gramStart"/>
      <w:r w:rsidRPr="00AF62BD">
        <w:t>however</w:t>
      </w:r>
      <w:proofErr w:type="gramEnd"/>
      <w:r w:rsidRPr="00AF62BD">
        <w:t xml:space="preserve"> limited--had already improved the Obama administration's prospects for addressing regional crises. Now, the collapse in oil prices has put the Iranian regime on the defensive. The annual inflation rate rose above 29 percent last September, up from about 17 percent in 2007, according to Iran's Bank </w:t>
      </w:r>
      <w:proofErr w:type="spellStart"/>
      <w:r w:rsidRPr="00AF62BD">
        <w:t>Markazi</w:t>
      </w:r>
      <w:proofErr w:type="spellEnd"/>
      <w:r w:rsidRPr="00AF62BD">
        <w:t xml:space="preserve">. Economists forecast that Iran's real GDP growth will drop markedly in the coming months as stagnating oil revenues and the continued global economic downturn force the government to rein in its expansionary fiscal policy.  All this has weakened Ahmadinejad at home and Iran abroad. Iranian officials must balance the relative merits of support for allies like Hamas, Hezbollah, and Syria against domestic needs, while international sanctions and other diplomatic sticks have been made more painful and Western carrots (like trade opportunities) have become more attractive. Meanwhile, Saudi Arabia and other oil states have become more dependent on the United States for protection against Iran, and they have fewer resources to fund religious extremism as they use diminished oil revenues to support basic domestic spending and development goals. None of this makes the Middle East an easy target for U.S. diplomacy, but thanks in part to the economic </w:t>
      </w:r>
      <w:proofErr w:type="gramStart"/>
      <w:r w:rsidRPr="00AF62BD">
        <w:t>crisis,</w:t>
      </w:r>
      <w:proofErr w:type="gramEnd"/>
      <w:r w:rsidRPr="00AF62BD">
        <w:t xml:space="preserve"> the incoming administration has the chance to try some new ideas and to enter negotiations with Iran (and Syria) from a position of enhanced strength.     Every crisis is different, but there seem to be reasons why, over time, financial crises on balance reinforce rather than undermine the world position of the leading capitalist countries. Since capitalism first emerged in early modern Europe, the ability to exploit the advantages of rapid economic development has been a key factor in international competition. Countries that can encourage--or at least allow and sustain--the change, dislocation, upheaval, and pain that capitalism often involves, while providing their tumultuous market societies with appropriate regulatory and legal frameworks, grow swiftly. They produce cutting-edge technologies that translate into military and economic power. They are able to invest in education, making their workforces ever more productive. They typically develop liberal political institutions and cultural norms that value, or at least tolerate, dissent and that allow people of different political and religious viewpoints to collaborate on a vast social project of modernization--and to maintain political stability in the face of accelerating social and economic change. The vast productive capacity of leading capitalist powers gives them the ability to project influence around the world and, to some degree, to remake the world to suit their own interests and preferences. This is what the United Kingdom and the United States have done in past centuries, and what other capitalist powers like France, Germany, and Japan have done to a lesser extent. In these countries, the social forces that support the idea of a competitive market economy within an appropriately liberal legal and political framework are relatively strong.  But, in many other countries where capitalism rubs people the wrong way, this is not the case. On either side of the Atlantic, for example, the Latin world is often drawn to anti-capitalist movements and rulers on both the right and the left. Russia, too, has never really taken to capitalism and liberal society--whether during the time of the czars, the commissars, or the post-cold war leaders who so signally failed to build a stable, open system of liberal democratic capitalism even as many former Warsaw Pact nations were making rapid transitions. Partly as a result of these internal cultural pressures, and partly because, in much of the world, capitalism has appeared as an unwelcome interloper, imposed by foreign forces and shaped to fit foreign rather than domestic interests and preferences, many countries are only half-heartedly capitalist. When crisis strikes, they are quick to decide that capitalism is a failure and look for alternatives.  So far, such half-hearted experiments not only have failed to work; they have left the societies that have tried them in a progressively worse position, farther behind the front-runners as time goes by. Argentina has lost ground to Chile; Russian development has fallen farther behind that of the Baltic </w:t>
      </w:r>
      <w:proofErr w:type="gramStart"/>
      <w:r w:rsidRPr="00AF62BD">
        <w:t>states</w:t>
      </w:r>
      <w:proofErr w:type="gramEnd"/>
      <w:r w:rsidRPr="00AF62BD">
        <w:t xml:space="preserve"> and Central Europe. Frequently, the crisis has weakened the power of the merchants, industrialists, financiers, and professionals who want to develop a liberal capitalist society integrated into the world. </w:t>
      </w:r>
      <w:r w:rsidRPr="00AF62BD">
        <w:rPr>
          <w:u w:val="single"/>
        </w:rPr>
        <w:t>Crisis can also strengthen the hand of religious extremists, populist radicals, or authoritarian traditionalists who are determined to resist liberal capitalist society</w:t>
      </w:r>
      <w:r w:rsidRPr="00AF62BD">
        <w:t xml:space="preserve"> for a variety of reasons. Meanwhile, the companies and banks based in these societies are often less established and more vulnerable to the consequences of a financial crisis than more established firms in wealthier societies.  As a result, </w:t>
      </w:r>
      <w:r w:rsidRPr="00AF62BD">
        <w:rPr>
          <w:u w:val="single"/>
        </w:rPr>
        <w:t>developing countries and countries where capitalism has relatively recent and shallow roots tend to suffer greater economic and political damage when crisis strikes</w:t>
      </w:r>
      <w:r w:rsidRPr="00AF62BD">
        <w:t xml:space="preserve">--as, inevitably, it does. And, consequently, financial crises often reinforce rather than challenge the global distribution of power and wealth. This may be happening yet again.  </w:t>
      </w:r>
      <w:proofErr w:type="gramStart"/>
      <w:r w:rsidRPr="00AF62BD">
        <w:t>None of which means that we can just sit back and enjoy the recession.</w:t>
      </w:r>
      <w:proofErr w:type="gramEnd"/>
      <w:r w:rsidRPr="00AF62BD">
        <w:t xml:space="preserve"> History may suggest that financial crises actually help capitalist great powers maintain their leads--but it has other, less reassuring messages as well. If financial crises have been a normal part of life during the 300-year rise of the liberal capitalist system under the Anglophone powers, so has war. </w:t>
      </w:r>
      <w:r w:rsidRPr="00AF62BD">
        <w:rPr>
          <w:u w:val="single"/>
        </w:rPr>
        <w:t>The wars of the League of Augsburg and the Spanish Succession; the Seven Years War; the American Revolution; the Napoleonic Wars; the two World Wars; the cold war: The list of wars is almost as long as the list of financial crises.  Bad economic times can breed wars. Europe was a pretty peaceful place in 1928, but the Depression poisoned German public opinion and helped bring Adolf Hitler to power. If the current crisis turns into a depression, what rough beasts might start slouching toward Moscow, Karachi, Beijing, or New Delhi to be born</w:t>
      </w:r>
      <w:r w:rsidRPr="00AF62BD">
        <w:t xml:space="preserve">?  The United States may not, yet, decline, but, if we can't get the world economy back on track, </w:t>
      </w:r>
      <w:r w:rsidRPr="00AF62BD">
        <w:rPr>
          <w:u w:val="single"/>
        </w:rPr>
        <w:t>we may still have to fight</w:t>
      </w:r>
      <w:r w:rsidRPr="00AF62BD">
        <w:t>.</w:t>
      </w:r>
    </w:p>
    <w:p w14:paraId="46700F18" w14:textId="77777777" w:rsidR="0043146D" w:rsidRDefault="0043146D" w:rsidP="0043146D"/>
    <w:p w14:paraId="4BC05265" w14:textId="77777777" w:rsidR="00331A8A" w:rsidRDefault="00331A8A" w:rsidP="0043146D"/>
    <w:p w14:paraId="2C25BC7E" w14:textId="212D0A7C" w:rsidR="00331A8A" w:rsidRDefault="00331A8A" w:rsidP="00331A8A">
      <w:pPr>
        <w:pStyle w:val="Heading3"/>
      </w:pPr>
      <w:r>
        <w:t>Food Shortage</w:t>
      </w:r>
    </w:p>
    <w:p w14:paraId="0D0F5B44" w14:textId="77777777" w:rsidR="00331A8A" w:rsidRDefault="00331A8A" w:rsidP="00331A8A"/>
    <w:p w14:paraId="32A95A8F" w14:textId="73E797C5" w:rsidR="00331A8A" w:rsidRPr="00AF62BD" w:rsidRDefault="00331A8A" w:rsidP="00331A8A">
      <w:pPr>
        <w:pStyle w:val="Heading4"/>
      </w:pPr>
      <w:r w:rsidRPr="00AF62BD">
        <w:t>The impact is WWIII.</w:t>
      </w:r>
    </w:p>
    <w:p w14:paraId="2603FD03" w14:textId="77777777" w:rsidR="00331A8A" w:rsidRPr="00AF62BD" w:rsidRDefault="00331A8A" w:rsidP="00331A8A">
      <w:pPr>
        <w:rPr>
          <w:b/>
        </w:rPr>
      </w:pPr>
      <w:r w:rsidRPr="00AF62BD">
        <w:rPr>
          <w:b/>
        </w:rPr>
        <w:t xml:space="preserve">Calvin ’98  </w:t>
      </w:r>
      <w:r w:rsidRPr="00AF62BD">
        <w:t xml:space="preserve">(William, Professor of Psychiatry and Behavioral Sciences at University of Washington, The Atlantic Monthly, “The Great Climate Flip-Flop”, January, 281:1, </w:t>
      </w:r>
      <w:proofErr w:type="spellStart"/>
      <w:r w:rsidRPr="00AF62BD">
        <w:t>Proquest</w:t>
      </w:r>
      <w:proofErr w:type="spellEnd"/>
      <w:r w:rsidRPr="00AF62BD">
        <w:t>)</w:t>
      </w:r>
    </w:p>
    <w:p w14:paraId="020E267F" w14:textId="77777777" w:rsidR="00331A8A" w:rsidRPr="00AF62BD" w:rsidRDefault="00331A8A" w:rsidP="00331A8A">
      <w:r w:rsidRPr="00AF62BD">
        <w:t xml:space="preserve">The population-crash scenario is surely the most appalling. </w:t>
      </w:r>
      <w:r w:rsidRPr="00AF62BD">
        <w:rPr>
          <w:u w:val="single"/>
        </w:rPr>
        <w:t>Plummeting crop yields would cause some powerful countries to try to take over their neighbors</w:t>
      </w:r>
      <w:r w:rsidRPr="00AF62BD">
        <w:t xml:space="preserve"> or distant lands-if only because their armies, unpaid and lacking food, would go marauding, both at home and across the borders. </w:t>
      </w:r>
      <w:r w:rsidRPr="00AF62BD">
        <w:rPr>
          <w:u w:val="single"/>
        </w:rPr>
        <w:t>The better-organized countries would attempt to use their armies</w:t>
      </w:r>
      <w:r w:rsidRPr="00AF62BD">
        <w:t xml:space="preserve">, before they fell apart entirely, </w:t>
      </w:r>
      <w:r w:rsidRPr="00AF62BD">
        <w:rPr>
          <w:u w:val="single"/>
        </w:rPr>
        <w:t>to take over countries with significant remaining resources</w:t>
      </w:r>
      <w:r w:rsidRPr="00AF62BD">
        <w:t xml:space="preserve">, driving out or starving their inhabitants if not using modern weapons to accomplish the same end: eliminating competitors for the remaining food.   </w:t>
      </w:r>
      <w:r w:rsidRPr="00AF62BD">
        <w:rPr>
          <w:u w:val="single"/>
        </w:rPr>
        <w:t>This would</w:t>
      </w:r>
      <w:r w:rsidRPr="00AF62BD">
        <w:t xml:space="preserve"> be a worldwide problem-and could </w:t>
      </w:r>
      <w:r w:rsidRPr="00AF62BD">
        <w:rPr>
          <w:u w:val="single"/>
        </w:rPr>
        <w:t>lead to a Third World War</w:t>
      </w:r>
      <w:r w:rsidRPr="00AF62BD">
        <w:t xml:space="preserve">-but Europe's vulnerability is particularly easy to analyze. The last abrupt cooling, the Younger </w:t>
      </w:r>
      <w:proofErr w:type="spellStart"/>
      <w:r w:rsidRPr="00AF62BD">
        <w:t>Dryas</w:t>
      </w:r>
      <w:proofErr w:type="spellEnd"/>
      <w:r w:rsidRPr="00AF62BD">
        <w:t xml:space="preserve">, drastically altered Europe's climate as </w:t>
      </w:r>
      <w:proofErr w:type="gramStart"/>
      <w:r w:rsidRPr="00AF62BD">
        <w:t>far east</w:t>
      </w:r>
      <w:proofErr w:type="gramEnd"/>
      <w:r w:rsidRPr="00AF62BD">
        <w:t xml:space="preserve"> as Ukraine. Present-day Europe has more than 650 million people. It has excellent soils, and largely grows its own food. It could no longer do so if it lost the extra warming from the North Atlantic.</w:t>
      </w:r>
    </w:p>
    <w:p w14:paraId="57F7F529" w14:textId="77777777" w:rsidR="00331A8A" w:rsidRDefault="00331A8A" w:rsidP="00331A8A"/>
    <w:p w14:paraId="532C4FBB" w14:textId="77777777" w:rsidR="001A1FD1" w:rsidRDefault="001A1FD1" w:rsidP="00331A8A"/>
    <w:p w14:paraId="65FB99ED" w14:textId="26B6E8D5" w:rsidR="001A1FD1" w:rsidRDefault="001A1FD1" w:rsidP="001A1FD1">
      <w:pPr>
        <w:pStyle w:val="Heading3"/>
      </w:pPr>
      <w:r>
        <w:t>Free Trade Good</w:t>
      </w:r>
    </w:p>
    <w:p w14:paraId="004D0B4B" w14:textId="77777777" w:rsidR="001A1FD1" w:rsidRDefault="001A1FD1" w:rsidP="001A1FD1"/>
    <w:p w14:paraId="173E86BB" w14:textId="4AC039F3" w:rsidR="001A1FD1" w:rsidRPr="00AF62BD" w:rsidRDefault="001A1FD1" w:rsidP="001A1FD1">
      <w:pPr>
        <w:pStyle w:val="Heading4"/>
      </w:pPr>
      <w:r w:rsidRPr="00AF62BD">
        <w:t>Protectionism causes global war ---- spills causes US-China, and US-Russia wars and collapses political stability in Mexico, Pakistan and Ukraine.</w:t>
      </w:r>
    </w:p>
    <w:p w14:paraId="54C378CB" w14:textId="77777777" w:rsidR="001A1FD1" w:rsidRPr="00AF62BD" w:rsidRDefault="001A1FD1" w:rsidP="001A1FD1">
      <w:pPr>
        <w:rPr>
          <w:b/>
        </w:rPr>
      </w:pPr>
      <w:r w:rsidRPr="00AF62BD">
        <w:rPr>
          <w:b/>
        </w:rPr>
        <w:t xml:space="preserve">Patrick ‘9  </w:t>
      </w:r>
      <w:r w:rsidRPr="00AF62BD">
        <w:t>(Stewart, Senior Fellow and Dir. Program on International Institutions and Global Governance – CFR, National Interest, “Protecting Free Trade”, 3-13, http://www.nationalinterest.org/Article.aspx</w:t>
      </w:r>
      <w:proofErr w:type="gramStart"/>
      <w:r w:rsidRPr="00AF62BD">
        <w:t>?id</w:t>
      </w:r>
      <w:proofErr w:type="gramEnd"/>
      <w:r w:rsidRPr="00AF62BD">
        <w:t>=21084)</w:t>
      </w:r>
    </w:p>
    <w:p w14:paraId="69FDDACF" w14:textId="77777777" w:rsidR="001A1FD1" w:rsidRPr="00AF62BD" w:rsidRDefault="001A1FD1" w:rsidP="001A1FD1">
      <w:r w:rsidRPr="00AF62BD">
        <w:t>President Obama and his foreign counterparts should reflect on the lessons of the 1930s—and the insights of Cordell Hull. The longest-serving secretary of state in American history (1933–1944), Hull helped guide the United States through the Depression and World War II. He also understood a fundamental truth: “</w:t>
      </w:r>
      <w:r w:rsidRPr="00AF62BD">
        <w:rPr>
          <w:u w:val="single"/>
        </w:rPr>
        <w:t>When goods move, soldiers don’t.”  In the 1930s, global recession had catastrophic political consequences</w:t>
      </w:r>
      <w:r w:rsidRPr="00AF62BD">
        <w:t xml:space="preserve">—in part because policymakers took exactly the wrong approach. Starting with America’s own Smoot Hawley Tariff of 1930, </w:t>
      </w:r>
      <w:r w:rsidRPr="00AF62BD">
        <w:rPr>
          <w:u w:val="single"/>
        </w:rPr>
        <w:t>the world’s major trading nations tried to insulate themselves by adopting</w:t>
      </w:r>
      <w:r w:rsidRPr="00AF62BD">
        <w:t xml:space="preserve"> inward looking </w:t>
      </w:r>
      <w:r w:rsidRPr="00AF62BD">
        <w:rPr>
          <w:u w:val="single"/>
        </w:rPr>
        <w:t xml:space="preserve">protectionist </w:t>
      </w:r>
      <w:r w:rsidRPr="00AF62BD">
        <w:t xml:space="preserve">and discriminatory </w:t>
      </w:r>
      <w:r w:rsidRPr="00AF62BD">
        <w:rPr>
          <w:u w:val="single"/>
        </w:rPr>
        <w:t>policies.</w:t>
      </w:r>
      <w:r w:rsidRPr="00AF62BD">
        <w:t xml:space="preserve"> </w:t>
      </w:r>
      <w:r w:rsidRPr="00AF62BD">
        <w:rPr>
          <w:u w:val="single"/>
        </w:rPr>
        <w:t>The result was</w:t>
      </w:r>
      <w:r w:rsidRPr="00AF62BD">
        <w:t xml:space="preserve"> a vicious, self-defeating cycle of </w:t>
      </w:r>
      <w:r w:rsidRPr="00AF62BD">
        <w:rPr>
          <w:u w:val="single"/>
        </w:rPr>
        <w:t>tit-for-tat retaliation</w:t>
      </w:r>
      <w:r w:rsidRPr="00AF62BD">
        <w:t xml:space="preserve">. As states took refuge in prohibitive tariffs, import </w:t>
      </w:r>
      <w:proofErr w:type="gramStart"/>
      <w:r w:rsidRPr="00AF62BD">
        <w:t>quotas,</w:t>
      </w:r>
      <w:proofErr w:type="gramEnd"/>
      <w:r w:rsidRPr="00AF62BD">
        <w:t xml:space="preserve"> export subsidies and competitive devaluations, international commerce devolved into a desperate competition for dwindling markets. Between 1929 and 1933, the value of world trade plummeted from $50 billion to $15 billion. Global economic activity went into a death spiral, exacerbating the depth and length of the Great Depression.  The economic consequences of protectionism were bad enough. The political consequences were worse. As Hull recognized, </w:t>
      </w:r>
      <w:r w:rsidRPr="00AF62BD">
        <w:rPr>
          <w:u w:val="single"/>
        </w:rPr>
        <w:t>global economic fragmentation lowered standards of living, drove unemployment higher and increased poverty</w:t>
      </w:r>
      <w:r w:rsidRPr="00AF62BD">
        <w:t xml:space="preserve">—accentuating social upheaval and leaving destitute populations “easy prey to dictators and desperadoes.” </w:t>
      </w:r>
      <w:r w:rsidRPr="00AF62BD">
        <w:rPr>
          <w:u w:val="single"/>
        </w:rPr>
        <w:t>The rise of Nazism in Germany, fascism in Italy and militarism in Japan is impossible to divorce from the economic turmoil, which allowed demagogic leaders to mobilize support among alienated masses nursing nationalist grievances.  Open economic warfare poisoned the diplomatic climate and exacerbated great power rivalries, raising</w:t>
      </w:r>
      <w:r w:rsidRPr="00AF62BD">
        <w:t>, in Hull’s view, “</w:t>
      </w:r>
      <w:r w:rsidRPr="00AF62BD">
        <w:rPr>
          <w:u w:val="single"/>
        </w:rPr>
        <w:t>constant temptation to use force</w:t>
      </w:r>
      <w:r w:rsidRPr="00AF62BD">
        <w:t xml:space="preserve">, or threat of force, to obtain what could have been got through normal processes of trade.” Assistant Secretary William Clayton agreed: “Nations which act as enemies in the marketplace cannot long be friends at the council table.”  This is what makes growing protectionism and discrimination among the world’s major trading powers today so alarming. In 2008 world trade declined for the first time since 1982. And despite their pledges, seventeen G-20 members have adopted significant trade restrictions. “Buy American” provisions in the U.S. stimulus package have been matched by similar measures elsewhere, with the EU ambassador to Washington </w:t>
      </w:r>
      <w:proofErr w:type="gramStart"/>
      <w:r w:rsidRPr="00AF62BD">
        <w:t>declaring that</w:t>
      </w:r>
      <w:proofErr w:type="gramEnd"/>
      <w:r w:rsidRPr="00AF62BD">
        <w:t xml:space="preserve"> “Nobody will take this lying down.” Brussels has resumed export subsidies to EU dairy farmers and restricted imports from the United States and China. Meanwhile, India is threatening new tariffs on steel imports and cars; Russia has enacted some thirty new tariffs and export subsidies. In a sign of the global mood, WTO antidumping cases are up 40 percent since last year. Even less blatant forms of economic </w:t>
      </w:r>
      <w:proofErr w:type="gramStart"/>
      <w:r w:rsidRPr="00AF62BD">
        <w:t>nationalism</w:t>
      </w:r>
      <w:proofErr w:type="gramEnd"/>
      <w:r w:rsidRPr="00AF62BD">
        <w:t xml:space="preserve">, such as banks restricting lending to “safer” domestic companies, risk shutting down global capital flows and exacerbating the current crisis.  </w:t>
      </w:r>
      <w:r w:rsidRPr="00AF62BD">
        <w:rPr>
          <w:u w:val="single"/>
        </w:rPr>
        <w:t>If unchecked, such economic nationalism could raise diplomatic tensions among the world’s major powers. At particular risk are U.S. relations with China</w:t>
      </w:r>
      <w:r w:rsidRPr="00AF62BD">
        <w:t xml:space="preserve">, Washington’s most important bilateral interlocutor in the twenty-first century. China has called the “Buy American” provisions “poison”—not exactly how the Obama administration wants to start off the relationship. U.S. Treasury Secretary Timothy </w:t>
      </w:r>
      <w:proofErr w:type="spellStart"/>
      <w:r w:rsidRPr="00AF62BD">
        <w:t>Geithner’s</w:t>
      </w:r>
      <w:proofErr w:type="spellEnd"/>
      <w:r w:rsidRPr="00AF62BD">
        <w:t xml:space="preserve"> ill-timed comments about China’s currency “manipulation” and his promise of an “aggressive” U.S. response were not especially helpful either, nor is Congress’ preoccupation with “unfair” Chinese trade and currency practices. For its part, Beijing has responded to the global slump by rolling back some of the liberalizing reforms introduced over the past thirty years. Such practices, including state subsidies, collide with the spirit and sometimes the law of open trade.  </w:t>
      </w:r>
      <w:r w:rsidRPr="00AF62BD">
        <w:rPr>
          <w:u w:val="single"/>
        </w:rPr>
        <w:t>The Obama administration must find common ground with Beijing on a coordinated response, or risk retaliatory protectionism that could severely damage both economies and escalate into political confrontation. A trade war is the last thing the United States needs, given that China holds $1 trillion of our debt and will be critical to solving flashpoints ranging from Iran to North Korea</w:t>
      </w:r>
      <w:r w:rsidRPr="00AF62BD">
        <w:t xml:space="preserve">.  In the 1930s, authoritarian great-power governments responded to the global downturn by adopting more nationalistic and aggressive policies. Today, </w:t>
      </w:r>
      <w:r w:rsidRPr="00AF62BD">
        <w:rPr>
          <w:u w:val="single"/>
        </w:rPr>
        <w:t>the economic crisis may well fuel rising nationalism and regional assertiveness in emerging countries. Russia is a case in point. Although some predict that the economic crisis will temper Moscow’s international ambitions, evidence for such geopolitical modesty is slim to date. Neither the collapse of its stock market nor the decline in oil prices has kept Russia from flexing its muscles from Ukraine to Kyrgyzstan.</w:t>
      </w:r>
      <w:r w:rsidRPr="00AF62BD">
        <w:t xml:space="preserve"> While some expect the economic crisis to challenge Putin’s grip on power, there is no guarantee that Washington will find any successor regime less nationalistic and aggressive.  Beyond generating great power antagonism, misguided protectionism could also exacerbate political upheaval in the developing world. As Director of National Intelligence Dennis </w:t>
      </w:r>
      <w:r w:rsidRPr="00AF62BD">
        <w:rPr>
          <w:u w:val="single"/>
        </w:rPr>
        <w:t>Blair recently testified, the downturn has already aggravated political instability in a quarter of the world’s nations. In many emerging countries, including important players like South Africa, Ukraine and Mexico, political stability rests on a precarious balance. Protectionist policies could well push developing economies and emerging market exporters over the edge. In Pakistan, a protracted economic crisis could precipitate the collapse of the regime and fragmentation of the state</w:t>
      </w:r>
      <w:r w:rsidRPr="00AF62BD">
        <w:t>. No surprise, then, that President Obama is the first U.S. president to receive a daily economic intelligence briefing, distilling the security implications of the global crisis.</w:t>
      </w:r>
    </w:p>
    <w:p w14:paraId="520EE9C7" w14:textId="77777777" w:rsidR="001A1FD1" w:rsidRDefault="001A1FD1" w:rsidP="001A1FD1"/>
    <w:p w14:paraId="00893806" w14:textId="77777777" w:rsidR="00FA2513" w:rsidRDefault="00FA2513" w:rsidP="001A1FD1"/>
    <w:p w14:paraId="2B36FB79" w14:textId="56C18CF5" w:rsidR="00FA2513" w:rsidRDefault="00FA2513" w:rsidP="00FA2513">
      <w:pPr>
        <w:pStyle w:val="Heading3"/>
      </w:pPr>
      <w:r>
        <w:t>Genocide</w:t>
      </w:r>
    </w:p>
    <w:p w14:paraId="775A1AC2" w14:textId="77777777" w:rsidR="00FA2513" w:rsidRDefault="00FA2513" w:rsidP="00FA2513"/>
    <w:p w14:paraId="4FF25458" w14:textId="77777777" w:rsidR="00FA2513" w:rsidRPr="00AF62BD" w:rsidRDefault="00FA2513" w:rsidP="00FA2513">
      <w:pPr>
        <w:pStyle w:val="Heading4"/>
      </w:pPr>
      <w:r w:rsidRPr="00AF62BD">
        <w:t>Genocide outweighs everything.</w:t>
      </w:r>
    </w:p>
    <w:p w14:paraId="1E9A965A" w14:textId="77777777" w:rsidR="00FA2513" w:rsidRPr="00AF62BD" w:rsidRDefault="00FA2513" w:rsidP="00FA2513"/>
    <w:p w14:paraId="2B86C121" w14:textId="77777777" w:rsidR="00FA2513" w:rsidRPr="00AF62BD" w:rsidRDefault="00FA2513" w:rsidP="00FA2513">
      <w:pPr>
        <w:rPr>
          <w:b/>
        </w:rPr>
      </w:pPr>
      <w:proofErr w:type="spellStart"/>
      <w:r w:rsidRPr="00AF62BD">
        <w:rPr>
          <w:b/>
        </w:rPr>
        <w:t>Harff-Gur</w:t>
      </w:r>
      <w:proofErr w:type="spellEnd"/>
      <w:r w:rsidRPr="00AF62BD">
        <w:rPr>
          <w:b/>
        </w:rPr>
        <w:t xml:space="preserve"> ’81  </w:t>
      </w:r>
      <w:r w:rsidRPr="00AF62BD">
        <w:t>(B, Professor at Northwestern, “Humanitarian Intervention as a Remedy for Genocide”, 1981, p. 40)</w:t>
      </w:r>
    </w:p>
    <w:p w14:paraId="5A497AA1" w14:textId="6BABDEEF" w:rsidR="00FA2513" w:rsidRDefault="00FA2513" w:rsidP="00FA2513">
      <w:r w:rsidRPr="00AF62BD">
        <w:t xml:space="preserve">One of the most enduring and abhorrent problems of the world is genocide, which is neither particular to a specific race, class, or nation, nor is it rooted in any one, ethnocentric view of the world. Prohibition of genocide and affirmation of its opposite, the value of life, are an eternal ethical verity, one whose practical implications necessarily outweigh possible theoretical objections and as such should lift it above prevailing ideologies or politics. Genocide concerns and potentially </w:t>
      </w:r>
      <w:proofErr w:type="gramStart"/>
      <w:r w:rsidRPr="00AF62BD">
        <w:t>effects</w:t>
      </w:r>
      <w:proofErr w:type="gramEnd"/>
      <w:r w:rsidRPr="00AF62BD">
        <w:t xml:space="preserve"> all people. People make up a legal system, according to </w:t>
      </w:r>
      <w:proofErr w:type="spellStart"/>
      <w:r w:rsidRPr="00AF62BD">
        <w:t>Kelsen</w:t>
      </w:r>
      <w:proofErr w:type="spellEnd"/>
      <w:r w:rsidRPr="00AF62BD">
        <w:t xml:space="preserve">. Politics is the expression of conflict among competing groups. Those in power give the political system its character, i.e. the state. The state, according to </w:t>
      </w:r>
      <w:proofErr w:type="spellStart"/>
      <w:r w:rsidRPr="00AF62BD">
        <w:t>Kelsen</w:t>
      </w:r>
      <w:proofErr w:type="spellEnd"/>
      <w:r w:rsidRPr="00AF62BD">
        <w:t xml:space="preserve">, is nothing but the combined will of </w:t>
      </w:r>
      <w:proofErr w:type="gramStart"/>
      <w:r w:rsidRPr="00AF62BD">
        <w:t>all its</w:t>
      </w:r>
      <w:proofErr w:type="gramEnd"/>
      <w:r w:rsidRPr="00AF62BD">
        <w:t xml:space="preserve"> people. This abstract concept of the state may at first glance appear meaningless, because in reality not all people have an equal voice in the formation of the characteristics of the state. But I am not concerned with the characteristics of the state but rather the essence of the state – the people. Without a people there would be no state or legal system. With genocide eventually there will be no people. Genocide is ultimately a threat to the existence of all. True, sometimes only certain groups are targeted, as in Nazi Germany. Sometimes a large part of the total population is eradicated, as in contemporary Cambodia. Sometimes people are eliminated regardless of national origin – the Christians in Roman times. Sometimes whole nations vanish – the Amerindian societies after the Spanish conquest. And sometimes religious groups are persecuted – the Mohammedans by the Crusaders. The culprit changes: sometimes it is a specific state, or those in power in a state; occasionally it is the winners vs. the vanquished in international conflicts; and in its crudest form the stronger against the weaker. Since virtually every social group is a potential victim, genocide is a universal concern.</w:t>
      </w:r>
    </w:p>
    <w:p w14:paraId="7849CC71" w14:textId="77777777" w:rsidR="00914032" w:rsidRDefault="00914032" w:rsidP="00FA2513"/>
    <w:p w14:paraId="42350AF4" w14:textId="6C319837" w:rsidR="00914032" w:rsidRDefault="00914032" w:rsidP="00914032">
      <w:pPr>
        <w:pStyle w:val="Heading3"/>
      </w:pPr>
      <w:r>
        <w:t>Hegemony</w:t>
      </w:r>
    </w:p>
    <w:p w14:paraId="07F20EE2" w14:textId="77777777" w:rsidR="00914032" w:rsidRDefault="00914032" w:rsidP="00914032"/>
    <w:p w14:paraId="28F3C7CC" w14:textId="0BBB9D68" w:rsidR="00914032" w:rsidRPr="00AF62BD" w:rsidRDefault="00914032" w:rsidP="00914032">
      <w:pPr>
        <w:pStyle w:val="Heading4"/>
      </w:pPr>
      <w:r w:rsidRPr="00AF62BD">
        <w:t>US leadership prevents nuclear conflicts in every region of the globe.</w:t>
      </w:r>
    </w:p>
    <w:p w14:paraId="2B449DC6" w14:textId="77777777" w:rsidR="00914032" w:rsidRPr="00AF62BD" w:rsidRDefault="00914032" w:rsidP="00914032">
      <w:pPr>
        <w:rPr>
          <w:b/>
        </w:rPr>
      </w:pPr>
      <w:proofErr w:type="spellStart"/>
      <w:r w:rsidRPr="00AF62BD">
        <w:rPr>
          <w:b/>
        </w:rPr>
        <w:t>Kagan</w:t>
      </w:r>
      <w:proofErr w:type="spellEnd"/>
      <w:r w:rsidRPr="00AF62BD">
        <w:rPr>
          <w:b/>
        </w:rPr>
        <w:t xml:space="preserve"> ‘7  </w:t>
      </w:r>
      <w:r w:rsidRPr="00AF62BD">
        <w:t>(Robert, Senior Associate – Carnegie Endowment for International Peace and Senior Transatlantic Fellow – German Marshall fund, “End of Dreams, Return of History”, 7-19, http://www.realclearpolitics.com/articles/2007/07/end_of_dreams_return_of_histor.html)</w:t>
      </w:r>
    </w:p>
    <w:p w14:paraId="02658568" w14:textId="77777777" w:rsidR="00914032" w:rsidRPr="00AF62BD" w:rsidRDefault="00914032" w:rsidP="00914032">
      <w:r w:rsidRPr="00AF62BD">
        <w:t xml:space="preserve">This is a good thing, and it should continue to be a primary goal of American foreign policy to perpetuate this relatively benign international configuration of power. </w:t>
      </w:r>
      <w:r w:rsidRPr="00AF62BD">
        <w:rPr>
          <w:u w:val="single"/>
        </w:rPr>
        <w:t>The unipolar order with the U</w:t>
      </w:r>
      <w:r w:rsidRPr="00AF62BD">
        <w:t xml:space="preserve">nited </w:t>
      </w:r>
      <w:r w:rsidRPr="00AF62BD">
        <w:rPr>
          <w:u w:val="single"/>
        </w:rPr>
        <w:t>S</w:t>
      </w:r>
      <w:r w:rsidRPr="00AF62BD">
        <w:t xml:space="preserve">tates as the </w:t>
      </w:r>
      <w:r w:rsidRPr="00AF62BD">
        <w:rPr>
          <w:u w:val="single"/>
        </w:rPr>
        <w:t>predominant</w:t>
      </w:r>
      <w:r w:rsidRPr="00AF62BD">
        <w:t xml:space="preserve"> power is unavoidably riddled with flaws and contradictions. It inspires fears and jealousies. The United States is not immune to error, like all other nations, and because of its size and importance in the international system those errors are magnified and take on greater significance than the errors of less powerful nations. Compared to the ideal Kantian international order, in which all the world 's powers would be peace-loving equals, conducting themselves wisely, prudently, and in strict obeisance to international law, the unipolar system is both dangerous and unjust. </w:t>
      </w:r>
      <w:r w:rsidRPr="00AF62BD">
        <w:rPr>
          <w:u w:val="single"/>
        </w:rPr>
        <w:t>Compared to any plausible alternative in the real world</w:t>
      </w:r>
      <w:r w:rsidRPr="00AF62BD">
        <w:t xml:space="preserve">, however, it </w:t>
      </w:r>
      <w:r w:rsidRPr="00AF62BD">
        <w:rPr>
          <w:u w:val="single"/>
        </w:rPr>
        <w:t>is</w:t>
      </w:r>
      <w:r w:rsidRPr="00AF62BD">
        <w:t xml:space="preserve"> relatively stable and </w:t>
      </w:r>
      <w:r w:rsidRPr="00AF62BD">
        <w:rPr>
          <w:u w:val="single"/>
        </w:rPr>
        <w:t>less likely to produce a major war</w:t>
      </w:r>
      <w:r w:rsidRPr="00AF62BD">
        <w:t xml:space="preserve"> between great powers. It is also comparatively benevolent, from a liberal perspective, for it is more conducive to the principles of economic and political liberalism that Americans and many others value.    American predominance does not stand in the way of progress toward a better world, therefore. It stands in the way of regression toward a more dangerous world. The choice is not between an American-dominated order and a world that looks like the European Union. </w:t>
      </w:r>
      <w:proofErr w:type="gramStart"/>
      <w:r w:rsidRPr="00AF62BD">
        <w:t>The future international order will be shaped by those who have the power to shape it</w:t>
      </w:r>
      <w:proofErr w:type="gramEnd"/>
      <w:r w:rsidRPr="00AF62BD">
        <w:t xml:space="preserve">. The leaders of a post-American world will not meet in Brussels but in Beijing, Moscow, and Washington.    The return of great powers and great games    If the world is marked by the persistence of </w:t>
      </w:r>
      <w:proofErr w:type="spellStart"/>
      <w:r w:rsidRPr="00AF62BD">
        <w:t>unipolarity</w:t>
      </w:r>
      <w:proofErr w:type="spellEnd"/>
      <w:r w:rsidRPr="00AF62BD">
        <w:t xml:space="preserve">, it is nevertheless also being shaped by the reemergence of competitive national ambitions of the kind that have shaped human affairs from time immemorial. During the Cold War, this historical tendency of great powers to jostle with one another for status and influence as well as for wealth and power was largely suppressed by the two superpowers and their rigid bipolar order. Since the end of the Cold War, the United States has not been powerful enough, and probably could never be powerful enough, to suppress by itself the normal ambitions of nations. This does not mean the world has returned to </w:t>
      </w:r>
      <w:proofErr w:type="spellStart"/>
      <w:r w:rsidRPr="00AF62BD">
        <w:t>multipolarity</w:t>
      </w:r>
      <w:proofErr w:type="spellEnd"/>
      <w:r w:rsidRPr="00AF62BD">
        <w:t xml:space="preserve">, since none of the large powers is in range of competing with the superpower for global influence. Nevertheless, several large powers are now competing for regional predominance, both with the United States and with each other.    National ambition drives China's foreign policy today, and although it is tempered by prudence and the desire to appear as unthreatening as possible to the rest of the world, the Chinese are powerfully motivated to return their nation to what they regard as its traditional position as the preeminent power in East Asia. They do not share a European, postmodern view that power is passé; hence their now two-decades-long military buildup and modernization. Like the Americans, they believe power, including military power, is a good thing to have and that it is better to have more of it than less. Perhaps more significant is the Chinese perception, also shared by Americans, that status and honor, and not just wealth and security, are important for a nation.    Japan, meanwhile, which in the past could have been </w:t>
      </w:r>
      <w:proofErr w:type="gramStart"/>
      <w:r w:rsidRPr="00AF62BD">
        <w:t>counted as an aspiring postmodern power -- with</w:t>
      </w:r>
      <w:proofErr w:type="gramEnd"/>
      <w:r w:rsidRPr="00AF62BD">
        <w:t xml:space="preserve"> its pacifist constitution and low defense spending -- now appears embarked on a more traditional national course. Partly this is in reaction to the rising power of China and concerns about North Korea 's nuclear weapons. But it is also driven by Japan's own national ambition to be a leader in East Asia or at least not to play second fiddle or "little brother" to China. China and Japan are now in a competitive quest with each trying to augment its own status and power and to prevent the other 's rise to predominance, and this competition has a military and strategic as well as an economic and political component. Their competition is such that a nation like South Korea, with a long unhappy history as a pawn between the two powers, is once again worrying both about a "greater China" and about the return of Japanese nationalism. As Aaron Friedberg commented, the East Asian future looks more like Europe's past than its present. But it also looks like Asia's past.    Russian foreign policy, too, looks more like something from the nineteenth century. It is being driven by a typical, and typically Russian, blend of national resentment and ambition. A postmodern Russia simply seeking integration into the new European order, the Russia of Andrei </w:t>
      </w:r>
      <w:proofErr w:type="spellStart"/>
      <w:r w:rsidRPr="00AF62BD">
        <w:t>Kozyrev</w:t>
      </w:r>
      <w:proofErr w:type="spellEnd"/>
      <w:r w:rsidRPr="00AF62BD">
        <w:t xml:space="preserve">, would not be troubled by the eastward enlargement of the EU and NATO, would not insist on predominant influence over its "near abroad," and would not use its natural resources as means of gaining geopolitical leverage and enhancing Russia 's international status in an attempt to regain the lost glories of the Soviet empire and Peter the Great. But Russia, like China and Japan, is moved by more traditional great-power considerations, including the pursuit of those valuable if intangible national interests: honor and respect. Although Russian leaders complain about threats to their security from NATO and the United States, the Russian sense of insecurity has more to do with resentment and national identity than with plausible external military threats. 16 Russia's complaint today is not with this or that weapons system. It is the entire post-Cold War settlement of the 1990s that Russia resents and wants to revise. But that does not make insecurity less a factor in Russia 's relations with the world; indeed, it makes finding compromise with the Russians all the more difficult.    One could add others to this list of great powers with traditional rather than postmodern aspirations. India 's regional ambitions are more muted, or are focused most intently on Pakistan, but it is clearly engaged in competition with China for dominance in the Indian Ocean and sees itself, correctly, as an emerging great power on the world scene. In the Middle East there is Iran, which mingles religious fervor with a historical sense of superiority and leadership in its region. 17 Its nuclear program is as much about the desire for regional hegemony as about defending Iranian territory from attack by the United States.    Even the European Union, in its way, expresses a pan-European national ambition to play a significant role in the world, and it has become the vehicle for channeling German, French, and British ambitions in what Europeans regard as a safe supranational direction. Europeans seek honor and respect, too, but of a postmodern variety. The honor they seek is to occupy the moral high ground in the world, to exercise moral authority, to wield political and economic influence as an antidote to militarism, to be the keeper of the global conscience, and to be recognized and admired by others for playing this role.    Islam is not a nation, but many Muslims express a kind of religious nationalism, and the leaders of radical Islam, including al Qaeda, do seek to establish a theocratic nation or confederation of nations that would encompass a wide swath of the Middle East and beyond. Like national movements elsewhere, Islamists have a yearning for respect, including self-respect, and a desire for honor. Their national identity has been molded in defiance against stronger and often oppressive outside powers, and also by memories of ancient superiority over those same powers. China had its "century of humiliation." Islamists have more than a century of humiliation to look back on, a humiliation of which Israel has become the living symbol, which is partly why even Muslims who are neither radical nor fundamentalist proffer their sympathy and even their support to violent extremists who can turn the tables on the dominant liberal West, and particularly on a dominant America which implanted and still feeds the Israeli cancer in their midst.    Finally, there is the United States itself. As a matter of national policy stretching back across numerous administrations, Democratic and Republican, liberal and conservative, Americans have insisted on preserving regional predominance in East Asia; the Middle East; the Western Hemisphere; until recently, Europe; and now, increasingly, Central Asia. This was its goal after the Second World War, and since the end of the Cold War, beginning with the first Bush administration and continuing through the Clinton years, the United States did not retract but expanded its influence eastward across Europe and into the Middle East, Central Asia, and the Caucasus. Even as it maintains its position as the predominant global power, it is also engaged in hegemonic competitions in these regions with China in East and Central Asia, with Iran in the Middle East and Central Asia, and with Russia in Eastern Europe, Central Asia, and the Caucasus. The United States, too, is more of a traditional than a postmodern power, and though Americans are loath to acknowledge it, they generally prefer their global place as "No. 1" and are equally loath to relinquish it. Once having entered a region, whether for practical or idealistic reasons, they are remarkably slow to withdraw from it until they believe they have substantially transformed it in their own image. They profess indifference to the world and claim they just want to be left alone even as they seek daily to shape the behavior of billions of people around the globe.    The jostling for status and influence among these ambitious nations and would-be nations is a second defining feature of the new post-Cold War international system. </w:t>
      </w:r>
      <w:r w:rsidRPr="00AF62BD">
        <w:rPr>
          <w:u w:val="single"/>
        </w:rPr>
        <w:t>Nationalism</w:t>
      </w:r>
      <w:r w:rsidRPr="00AF62BD">
        <w:t xml:space="preserve"> in all its forms </w:t>
      </w:r>
      <w:r w:rsidRPr="00AF62BD">
        <w:rPr>
          <w:u w:val="single"/>
        </w:rPr>
        <w:t>is back</w:t>
      </w:r>
      <w:r w:rsidRPr="00AF62BD">
        <w:t xml:space="preserve">, if it ever went away, </w:t>
      </w:r>
      <w:r w:rsidRPr="00AF62BD">
        <w:rPr>
          <w:u w:val="single"/>
        </w:rPr>
        <w:t>and so is international competition for power</w:t>
      </w:r>
      <w:r w:rsidRPr="00AF62BD">
        <w:t xml:space="preserve">, influence, honor, and status. </w:t>
      </w:r>
      <w:r w:rsidRPr="00AF62BD">
        <w:rPr>
          <w:u w:val="single"/>
        </w:rPr>
        <w:t>American predominance prevents these rivalries from intensifying</w:t>
      </w:r>
      <w:r w:rsidRPr="00AF62BD">
        <w:t xml:space="preserve"> -- its regional as well as its global predominance. </w:t>
      </w:r>
      <w:r w:rsidRPr="00AF62BD">
        <w:rPr>
          <w:u w:val="single"/>
        </w:rPr>
        <w:t>Were the U</w:t>
      </w:r>
      <w:r w:rsidRPr="00AF62BD">
        <w:t xml:space="preserve">nited </w:t>
      </w:r>
      <w:r w:rsidRPr="00AF62BD">
        <w:rPr>
          <w:u w:val="single"/>
        </w:rPr>
        <w:t>S</w:t>
      </w:r>
      <w:r w:rsidRPr="00AF62BD">
        <w:t xml:space="preserve">tates </w:t>
      </w:r>
      <w:r w:rsidRPr="00AF62BD">
        <w:rPr>
          <w:u w:val="single"/>
        </w:rPr>
        <w:t>to diminish its influence</w:t>
      </w:r>
      <w:r w:rsidRPr="00AF62BD">
        <w:t xml:space="preserve"> in the regions where it is currently the strongest power, the </w:t>
      </w:r>
      <w:r w:rsidRPr="00AF62BD">
        <w:rPr>
          <w:u w:val="single"/>
        </w:rPr>
        <w:t>other nations would settle disputes</w:t>
      </w:r>
      <w:r w:rsidRPr="00AF62BD">
        <w:t xml:space="preserve"> as great and lesser powers have done in the past: sometimes </w:t>
      </w:r>
      <w:r w:rsidRPr="00AF62BD">
        <w:rPr>
          <w:u w:val="single"/>
        </w:rPr>
        <w:t>through</w:t>
      </w:r>
      <w:r w:rsidRPr="00AF62BD">
        <w:t xml:space="preserve"> diplomacy and accommodation but often through confrontation and wars of varying scope, intensity, and destructiveness. One novel aspect of such a multipolar world is that most of these powers would possess </w:t>
      </w:r>
      <w:r w:rsidRPr="00AF62BD">
        <w:rPr>
          <w:u w:val="single"/>
        </w:rPr>
        <w:t>nuclear weapons</w:t>
      </w:r>
      <w:r w:rsidRPr="00AF62BD">
        <w:t xml:space="preserve">. That could make wars between them less likely, or it could simply make them more catastrophic.    It is easy but also dangerous to underestimate the role the United States plays in providing a measure of stability in the world even as it also disrupts stability. For instance, the United States is the dominant naval power everywhere, such that other nations cannot compete with it even in their home waters. They either happily or grudgingly allow the United States Navy to be the guarantor of international waterways and trade routes, of international access to markets and raw materials such as oil. Even when the United States engages in a war, it is able to play its role as guardian of the waterways. </w:t>
      </w:r>
      <w:r w:rsidRPr="00AF62BD">
        <w:rPr>
          <w:u w:val="single"/>
        </w:rPr>
        <w:t>In a</w:t>
      </w:r>
      <w:r w:rsidRPr="00AF62BD">
        <w:t xml:space="preserve"> more genuinely </w:t>
      </w:r>
      <w:r w:rsidRPr="00AF62BD">
        <w:rPr>
          <w:u w:val="single"/>
        </w:rPr>
        <w:t>multipolar world</w:t>
      </w:r>
      <w:r w:rsidRPr="00AF62BD">
        <w:t xml:space="preserve">, however, it would not. </w:t>
      </w:r>
      <w:r w:rsidRPr="00AF62BD">
        <w:rPr>
          <w:u w:val="single"/>
        </w:rPr>
        <w:t>Nations would compete for naval dominance</w:t>
      </w:r>
      <w:r w:rsidRPr="00AF62BD">
        <w:t xml:space="preserve"> at least in their own regions and possibly beyond. Conflict between nations would involve struggles on the oceans as well as on land. Armed embargos, of the kind used in World War </w:t>
      </w:r>
      <w:proofErr w:type="spellStart"/>
      <w:proofErr w:type="gramStart"/>
      <w:r w:rsidRPr="00AF62BD">
        <w:t>i</w:t>
      </w:r>
      <w:proofErr w:type="spellEnd"/>
      <w:proofErr w:type="gramEnd"/>
      <w:r w:rsidRPr="00AF62BD">
        <w:t xml:space="preserve"> and other major conflicts, would disrupt trade flows in a way that is now impossible.    Such order as exists in the world rests not merely on the goodwill of peoples but on a foundation provided by American power. Even the European Union, that great geopolitical miracle, owes its founding to American power, for without it the European nations after World War ii would never have felt secure enough to reintegrate Germany. Most Europeans recoil at the thought, but even today Europe 's stability depends on the guarantee, however distant and one hopes unnecessary, that the United States could step in to check any dangerous development on the continent. In a genuinely multipolar world, that would not be possible without renewing the danger of world war.   People who believe greater equality among nations would be preferable to the present American predominance often succumb to a basic logical fallacy. They believe the order the world enjoys today exists independently of American power. They imagine that in a world where American power was diminished, the aspects of international order that they like would remain in place. But that 's not the way it works.</w:t>
      </w:r>
      <w:r w:rsidRPr="00AF62BD">
        <w:rPr>
          <w:u w:val="single"/>
        </w:rPr>
        <w:t xml:space="preserve"> International order</w:t>
      </w:r>
      <w:r w:rsidRPr="00AF62BD">
        <w:t xml:space="preserve"> does not rest on ideas and institutions. It </w:t>
      </w:r>
      <w:r w:rsidRPr="00AF62BD">
        <w:rPr>
          <w:u w:val="single"/>
        </w:rPr>
        <w:t>is shaped by</w:t>
      </w:r>
      <w:r w:rsidRPr="00AF62BD">
        <w:t xml:space="preserve"> configurations of power. The international order we know today reflects </w:t>
      </w:r>
      <w:r w:rsidRPr="00AF62BD">
        <w:rPr>
          <w:u w:val="single"/>
        </w:rPr>
        <w:t>the distribution of power</w:t>
      </w:r>
      <w:r w:rsidRPr="00AF62BD">
        <w:t xml:space="preserve"> in the world since World War </w:t>
      </w:r>
      <w:proofErr w:type="gramStart"/>
      <w:r w:rsidRPr="00AF62BD">
        <w:t>ii</w:t>
      </w:r>
      <w:proofErr w:type="gramEnd"/>
      <w:r w:rsidRPr="00AF62BD">
        <w:t xml:space="preserve">, and especially since the end of the Cold War. A different configuration of power, a multipolar world in which the poles were Russia, China, the United States, India, and Europe, would produce its own kind of order, with different rules and norms reflecting the interests of the powerful states that would have a hand in shaping it. Would that international order be an improvement? Perhaps for Beijing and Moscow it would. But it is doubtful that it would suit the tastes of enlightenment liberals in the United States and Europe.    The current order, of course, is not only far from perfect but also offers no guarantee against major conflict among the world 's great powers. Even under the umbrella of </w:t>
      </w:r>
      <w:proofErr w:type="spellStart"/>
      <w:r w:rsidRPr="00AF62BD">
        <w:t>unipolarity</w:t>
      </w:r>
      <w:proofErr w:type="spellEnd"/>
      <w:r w:rsidRPr="00AF62BD">
        <w:t xml:space="preserve">, regional conflicts involving the large powers may erupt. </w:t>
      </w:r>
      <w:r w:rsidRPr="00AF62BD">
        <w:rPr>
          <w:u w:val="single"/>
        </w:rPr>
        <w:t>War could erupt between China and Taiwan and draw in</w:t>
      </w:r>
      <w:r w:rsidRPr="00AF62BD">
        <w:t xml:space="preserve"> both </w:t>
      </w:r>
      <w:r w:rsidRPr="00AF62BD">
        <w:rPr>
          <w:u w:val="single"/>
        </w:rPr>
        <w:t>the U</w:t>
      </w:r>
      <w:r w:rsidRPr="00AF62BD">
        <w:t xml:space="preserve">nited </w:t>
      </w:r>
      <w:r w:rsidRPr="00AF62BD">
        <w:rPr>
          <w:u w:val="single"/>
        </w:rPr>
        <w:t>S</w:t>
      </w:r>
      <w:r w:rsidRPr="00AF62BD">
        <w:t xml:space="preserve">tates and Japan. </w:t>
      </w:r>
      <w:r w:rsidRPr="00AF62BD">
        <w:rPr>
          <w:u w:val="single"/>
        </w:rPr>
        <w:t>War could erupt between Russia and Georgia, forcing the U</w:t>
      </w:r>
      <w:r w:rsidRPr="00AF62BD">
        <w:t xml:space="preserve">nited </w:t>
      </w:r>
      <w:r w:rsidRPr="00AF62BD">
        <w:rPr>
          <w:u w:val="single"/>
        </w:rPr>
        <w:t>S</w:t>
      </w:r>
      <w:r w:rsidRPr="00AF62BD">
        <w:t xml:space="preserve">tates and its European allies to decide whether </w:t>
      </w:r>
      <w:r w:rsidRPr="00AF62BD">
        <w:rPr>
          <w:u w:val="single"/>
        </w:rPr>
        <w:t>to intervene</w:t>
      </w:r>
      <w:r w:rsidRPr="00AF62BD">
        <w:t xml:space="preserve"> or suffer the consequences of a Russian victory. </w:t>
      </w:r>
      <w:proofErr w:type="gramStart"/>
      <w:r w:rsidRPr="00AF62BD">
        <w:rPr>
          <w:u w:val="single"/>
        </w:rPr>
        <w:t>Conflict between India and Pakistan remains possible, as does conflict between Iran and Israel</w:t>
      </w:r>
      <w:r w:rsidRPr="00AF62BD">
        <w:t xml:space="preserve"> or other Middle Eastern states.</w:t>
      </w:r>
      <w:proofErr w:type="gramEnd"/>
      <w:r w:rsidRPr="00AF62BD">
        <w:t xml:space="preserve"> These, too, could draw in other great powers, including the United States.    </w:t>
      </w:r>
      <w:r w:rsidRPr="00AF62BD">
        <w:rPr>
          <w:u w:val="single"/>
        </w:rPr>
        <w:t>Such conflicts</w:t>
      </w:r>
      <w:r w:rsidRPr="00AF62BD">
        <w:t xml:space="preserve"> may be unavoidable no matter what policies the United States pursues. But they </w:t>
      </w:r>
      <w:r w:rsidRPr="00AF62BD">
        <w:rPr>
          <w:u w:val="single"/>
        </w:rPr>
        <w:t>are more likely to erupt if the U</w:t>
      </w:r>
      <w:r w:rsidRPr="00AF62BD">
        <w:t xml:space="preserve">nited </w:t>
      </w:r>
      <w:r w:rsidRPr="00AF62BD">
        <w:rPr>
          <w:u w:val="single"/>
        </w:rPr>
        <w:t>S</w:t>
      </w:r>
      <w:r w:rsidRPr="00AF62BD">
        <w:t xml:space="preserve">tates weakens or </w:t>
      </w:r>
      <w:r w:rsidRPr="00AF62BD">
        <w:rPr>
          <w:u w:val="single"/>
        </w:rPr>
        <w:t>withdraws from</w:t>
      </w:r>
      <w:r w:rsidRPr="00AF62BD">
        <w:t xml:space="preserve"> its positions of regional </w:t>
      </w:r>
      <w:r w:rsidRPr="00AF62BD">
        <w:rPr>
          <w:u w:val="single"/>
        </w:rPr>
        <w:t>dominance.</w:t>
      </w:r>
      <w:r w:rsidRPr="00AF62BD">
        <w:t xml:space="preserve"> This is especially true in East Asia, where most nations agree that a reliable American power has a stabilizing and pacific effect on the region. That is certainly the view of most of China 's neighbors. But even China, which seeks gradually to supplant the United States as the dominant power in the region, faces the dilemma that an American withdrawal could unleash an ambitious, independent, nationalist Japan.    In Europe, too, the departure of the United States from the scene -- even if it remained the world's most powerful nation -- could be destabilizing. It could tempt Russia to an even more overbearing and potentially forceful approach to unruly nations on its periphery. Although some realist theorists seem to imagine that the disappearance of the Soviet Union put an end to the possibility of confrontation between Russia and the West, and therefore to the need for a permanent American role in Europe, history suggests that conflicts in Europe involving Russia are possible even without Soviet communism. If the United States withdrew from Europe -- if it adopted what some call a strategy of "offshore balancing" -- this could in time increase the likelihood of conflict involving Russia and its near neighbors, which could in turn draw the United States back in under unfavorable circumstances.    </w:t>
      </w:r>
      <w:r w:rsidRPr="00AF62BD">
        <w:rPr>
          <w:u w:val="single"/>
        </w:rPr>
        <w:t>It is</w:t>
      </w:r>
      <w:r w:rsidRPr="00AF62BD">
        <w:t xml:space="preserve"> also </w:t>
      </w:r>
      <w:r w:rsidRPr="00AF62BD">
        <w:rPr>
          <w:u w:val="single"/>
        </w:rPr>
        <w:t xml:space="preserve">optimistic to imagine that </w:t>
      </w:r>
      <w:r w:rsidRPr="00AF62BD">
        <w:t xml:space="preserve">a retrenchment of the American position in the Middle East and the assumption of </w:t>
      </w:r>
      <w:r w:rsidRPr="00AF62BD">
        <w:rPr>
          <w:u w:val="single"/>
        </w:rPr>
        <w:t>a more passive, "offshore" role</w:t>
      </w:r>
      <w:r w:rsidRPr="00AF62BD">
        <w:t xml:space="preserve"> </w:t>
      </w:r>
      <w:r w:rsidRPr="00AF62BD">
        <w:rPr>
          <w:u w:val="single"/>
        </w:rPr>
        <w:t>would lead to greater stability</w:t>
      </w:r>
      <w:r w:rsidRPr="00AF62BD">
        <w:t xml:space="preserve"> there. The vital interest the United States has in access to oil and the role it plays in keeping access open to other nations in Europe and Asia make it unlikely that American leaders could or would stand back and hope for the best while the powers in the region battle it out. Nor would a more "even-handed" policy toward Israel, which some see as the magic key to unlocking peace, stability, and comity in the Middle East, obviate the need to come to Israel 's aid if its security became threatened. That commitment, paired with the American commitment to protect strategic oil supplies for most of the world, practically ensures a heavy American military presence in the region, both on the seas and on the ground.    The subtraction of American power from any region would not end conflict but would simply change the equation. In the Middle East, competition for influence among powers both inside and outside the region has raged for at least two centuries. The rise of Islamic fundamentalism </w:t>
      </w:r>
      <w:proofErr w:type="spellStart"/>
      <w:r w:rsidRPr="00AF62BD">
        <w:t>doesn</w:t>
      </w:r>
      <w:proofErr w:type="spellEnd"/>
      <w:r w:rsidRPr="00AF62BD">
        <w:t xml:space="preserve"> 't change this. It only adds a new and more threatening dimension to the competition, which neither a sudden end to the conflict between Israel and the Palestinians nor an immediate American withdrawal from Iraq would change. </w:t>
      </w:r>
      <w:r w:rsidRPr="00AF62BD">
        <w:rPr>
          <w:u w:val="single"/>
        </w:rPr>
        <w:t>The alternative to American predominance in the region is not balance and peace. It is further competition</w:t>
      </w:r>
      <w:r w:rsidRPr="00AF62BD">
        <w:t xml:space="preserve">. The region and the states within it remain relatively weak. A diminution of American influence would not be followed by a diminution of other external influences. One could expect deeper involvement by both China and Russia, if only to secure their interests. 18 And one could also expect the more powerful states of the region, particularly Iran, to expand and fill the vacuum. It is doubtful that any American administration would voluntarily take actions that could shift the balance of power in the Middle East further toward Russia, China, or Iran. The world </w:t>
      </w:r>
      <w:proofErr w:type="spellStart"/>
      <w:r w:rsidRPr="00AF62BD">
        <w:t>hasn</w:t>
      </w:r>
      <w:proofErr w:type="spellEnd"/>
      <w:r w:rsidRPr="00AF62BD">
        <w:t xml:space="preserve"> 't changed that much. An American withdrawal from Iraq will not return things to "normal" or to a new kind of stability in the region. It will produce a new instability, one likely to draw the United States back in again.    The alternative to American regional predominance in the Middle East and elsewhere is not a new regional stability. In an era of burgeoning nationalism, the future is likely to be one of intensified competition among nations and nationalist movements. Difficult as it may be to extend American predominance into the future, </w:t>
      </w:r>
      <w:r w:rsidRPr="00AF62BD">
        <w:rPr>
          <w:u w:val="single"/>
        </w:rPr>
        <w:t>no one should imagine that a reduction of American power</w:t>
      </w:r>
      <w:r w:rsidRPr="00AF62BD">
        <w:t xml:space="preserve"> or a retraction of American influence and global involvement </w:t>
      </w:r>
      <w:proofErr w:type="gramStart"/>
      <w:r w:rsidRPr="00AF62BD">
        <w:rPr>
          <w:u w:val="single"/>
        </w:rPr>
        <w:t>will</w:t>
      </w:r>
      <w:proofErr w:type="gramEnd"/>
      <w:r w:rsidRPr="00AF62BD">
        <w:rPr>
          <w:u w:val="single"/>
        </w:rPr>
        <w:t xml:space="preserve"> provide an easier path</w:t>
      </w:r>
      <w:r w:rsidRPr="00AF62BD">
        <w:t>.</w:t>
      </w:r>
    </w:p>
    <w:p w14:paraId="45A964F3" w14:textId="77777777" w:rsidR="00914032" w:rsidRDefault="00914032" w:rsidP="00914032"/>
    <w:p w14:paraId="11DCD05E" w14:textId="77777777" w:rsidR="006D5EDD" w:rsidRDefault="006D5EDD" w:rsidP="00914032"/>
    <w:p w14:paraId="5F324F48" w14:textId="4CF2F696" w:rsidR="006D5EDD" w:rsidRDefault="006D5EDD" w:rsidP="006D5EDD">
      <w:pPr>
        <w:pStyle w:val="Heading3"/>
      </w:pPr>
      <w:r>
        <w:t>India-Pakistan</w:t>
      </w:r>
    </w:p>
    <w:p w14:paraId="281872A5" w14:textId="77777777" w:rsidR="006D5EDD" w:rsidRDefault="006D5EDD" w:rsidP="006D5EDD"/>
    <w:p w14:paraId="7C6A5D0A" w14:textId="2BFB42D1" w:rsidR="006D5EDD" w:rsidRPr="006D5EDD" w:rsidRDefault="006D5EDD" w:rsidP="006D5EDD">
      <w:pPr>
        <w:pStyle w:val="Heading4"/>
      </w:pPr>
      <w:r w:rsidRPr="00AF62BD">
        <w:t>Indo-Pak war causes global nuclear winter.</w:t>
      </w:r>
    </w:p>
    <w:p w14:paraId="1780338F" w14:textId="77777777" w:rsidR="006D5EDD" w:rsidRPr="00AF62BD" w:rsidRDefault="006D5EDD" w:rsidP="006D5EDD">
      <w:pPr>
        <w:rPr>
          <w:b/>
        </w:rPr>
      </w:pPr>
      <w:r w:rsidRPr="00AF62BD">
        <w:rPr>
          <w:b/>
        </w:rPr>
        <w:t xml:space="preserve">Fai ‘1  </w:t>
      </w:r>
      <w:r w:rsidRPr="00AF62BD">
        <w:t>(</w:t>
      </w:r>
      <w:proofErr w:type="spellStart"/>
      <w:r w:rsidRPr="00AF62BD">
        <w:t>Ghulam</w:t>
      </w:r>
      <w:proofErr w:type="spellEnd"/>
      <w:r w:rsidRPr="00AF62BD">
        <w:t xml:space="preserve"> </w:t>
      </w:r>
      <w:proofErr w:type="spellStart"/>
      <w:r w:rsidRPr="00AF62BD">
        <w:t>Nabi</w:t>
      </w:r>
      <w:proofErr w:type="spellEnd"/>
      <w:r w:rsidRPr="00AF62BD">
        <w:t>, Kashmiri American Council, The Washington Times, “The most dangerous place”, 7-8, L/N)</w:t>
      </w:r>
    </w:p>
    <w:p w14:paraId="1FEABFBF" w14:textId="5A954815" w:rsidR="006D5EDD" w:rsidRDefault="006D5EDD" w:rsidP="006D5EDD">
      <w:r w:rsidRPr="00AF62BD">
        <w:t xml:space="preserve">The foreign policy of the United States in South Asia should move from the lackadaisical and distant (with India crowned with a unilateral veto power) to aggressive involvement at the vortex.  </w:t>
      </w:r>
      <w:r w:rsidRPr="009C2B0A">
        <w:rPr>
          <w:u w:val="single"/>
        </w:rPr>
        <w:t>The most dangerous place on the planet is</w:t>
      </w:r>
      <w:r w:rsidRPr="00AF62BD">
        <w:t xml:space="preserve"> </w:t>
      </w:r>
      <w:r w:rsidRPr="00AF62BD">
        <w:rPr>
          <w:u w:val="single"/>
        </w:rPr>
        <w:t>Kashmir,</w:t>
      </w:r>
      <w:r w:rsidRPr="00AF62BD">
        <w:t xml:space="preserve"> a disputed territory convulsed and illegally occupied for more than 53 years and sandwiched between nuclear-capable India and Pakistan. It </w:t>
      </w:r>
      <w:r w:rsidRPr="00AF62BD">
        <w:rPr>
          <w:u w:val="single"/>
        </w:rPr>
        <w:t xml:space="preserve">has ignited two wars between the </w:t>
      </w:r>
      <w:r w:rsidRPr="00AF62BD">
        <w:t xml:space="preserve">estranged </w:t>
      </w:r>
      <w:r w:rsidRPr="00AF62BD">
        <w:rPr>
          <w:u w:val="single"/>
        </w:rPr>
        <w:t>South Asian rivals</w:t>
      </w:r>
      <w:r w:rsidRPr="00AF62BD">
        <w:t xml:space="preserve"> in 1948 and 1965, </w:t>
      </w:r>
      <w:r w:rsidRPr="00AF62BD">
        <w:rPr>
          <w:u w:val="single"/>
        </w:rPr>
        <w:t>and a third could trigger nuclear volleys and a nuclear winter threatening the entire globe.</w:t>
      </w:r>
      <w:r w:rsidRPr="00AF62BD">
        <w:t xml:space="preserve"> The United States would enjoy no sanctuary.</w:t>
      </w:r>
    </w:p>
    <w:p w14:paraId="48F69DA1" w14:textId="77777777" w:rsidR="00450813" w:rsidRDefault="00450813" w:rsidP="006D5EDD"/>
    <w:p w14:paraId="3809FC36" w14:textId="6DB0E236" w:rsidR="00450813" w:rsidRDefault="00450813" w:rsidP="00450813">
      <w:pPr>
        <w:pStyle w:val="Heading3"/>
      </w:pPr>
      <w:r>
        <w:t>US-Iran War</w:t>
      </w:r>
    </w:p>
    <w:p w14:paraId="721D6B78" w14:textId="77777777" w:rsidR="00450813" w:rsidRDefault="00450813" w:rsidP="00450813"/>
    <w:p w14:paraId="2EC79950" w14:textId="004DD2A5" w:rsidR="00450813" w:rsidRPr="00AF62BD" w:rsidRDefault="00450813" w:rsidP="00450813">
      <w:pPr>
        <w:pStyle w:val="Heading4"/>
      </w:pPr>
      <w:r w:rsidRPr="00AF62BD">
        <w:t>Iran strikes go nuclear ending the world.</w:t>
      </w:r>
    </w:p>
    <w:p w14:paraId="3A515712" w14:textId="77777777" w:rsidR="00450813" w:rsidRPr="00AF62BD" w:rsidRDefault="00450813" w:rsidP="00450813">
      <w:pPr>
        <w:rPr>
          <w:b/>
        </w:rPr>
      </w:pPr>
      <w:r w:rsidRPr="00AF62BD">
        <w:rPr>
          <w:b/>
        </w:rPr>
        <w:t xml:space="preserve">Hirsch ‘6  </w:t>
      </w:r>
      <w:r w:rsidRPr="00AF62BD">
        <w:t>(Jorge, Prof. Physics – UC San Diego, “America and Iran: At the Brink of the Abyss”, 2-20, http://www.antiwar.com/orig/hirsch.php</w:t>
      </w:r>
      <w:proofErr w:type="gramStart"/>
      <w:r w:rsidRPr="00AF62BD">
        <w:t>?articleid</w:t>
      </w:r>
      <w:proofErr w:type="gramEnd"/>
      <w:r w:rsidRPr="00AF62BD">
        <w:t>=8577)</w:t>
      </w:r>
    </w:p>
    <w:p w14:paraId="5D86328A" w14:textId="77777777" w:rsidR="00450813" w:rsidRPr="00AF62BD" w:rsidRDefault="00450813" w:rsidP="00450813">
      <w:r w:rsidRPr="00AF62BD">
        <w:t xml:space="preserve">The U.S.  </w:t>
      </w:r>
      <w:proofErr w:type="gramStart"/>
      <w:r w:rsidRPr="00AF62BD">
        <w:t>has</w:t>
      </w:r>
      <w:proofErr w:type="gramEnd"/>
      <w:r w:rsidRPr="00AF62BD">
        <w:t xml:space="preserve"> just declared that it will defend Israel militarily against Iran if needed. Presumably this includes a scenario where Israel would initiate hostilities by unprovoked bombing of Iranian facilities, as it did with Iraq's </w:t>
      </w:r>
      <w:proofErr w:type="spellStart"/>
      <w:r w:rsidRPr="00AF62BD">
        <w:t>Osirak</w:t>
      </w:r>
      <w:proofErr w:type="spellEnd"/>
      <w:r w:rsidRPr="00AF62BD">
        <w:t xml:space="preserve">, and Iran would respond with missiles targeting Israel. </w:t>
      </w:r>
      <w:r w:rsidRPr="00AF62BD">
        <w:rPr>
          <w:u w:val="single"/>
        </w:rPr>
        <w:t>The U.S. intervention is likely to be</w:t>
      </w:r>
      <w:r w:rsidRPr="00AF62BD">
        <w:t xml:space="preserve"> further</w:t>
      </w:r>
      <w:r w:rsidRPr="00AF62BD">
        <w:rPr>
          <w:u w:val="single"/>
        </w:rPr>
        <w:t xml:space="preserve"> bombing of Iran's facilities, including</w:t>
      </w:r>
      <w:r w:rsidRPr="00AF62BD">
        <w:t xml:space="preserve"> underground installations that can only be destroyed</w:t>
      </w:r>
      <w:r w:rsidRPr="00AF62BD">
        <w:rPr>
          <w:u w:val="single"/>
        </w:rPr>
        <w:t xml:space="preserve"> with</w:t>
      </w:r>
      <w:r w:rsidRPr="00AF62BD">
        <w:t xml:space="preserve"> low-yield </w:t>
      </w:r>
      <w:r w:rsidRPr="00AF62BD">
        <w:rPr>
          <w:u w:val="single"/>
        </w:rPr>
        <w:t>nuclear bunker-busters.</w:t>
      </w:r>
      <w:r w:rsidRPr="00AF62BD">
        <w:t xml:space="preserve"> Such nuclear weapons may cause low casualties</w:t>
      </w:r>
      <w:proofErr w:type="gramStart"/>
      <w:r w:rsidRPr="00AF62BD">
        <w:t>,  perhaps</w:t>
      </w:r>
      <w:proofErr w:type="gramEnd"/>
      <w:r w:rsidRPr="00AF62BD">
        <w:t xml:space="preserve"> only in the hundreds [.</w:t>
      </w:r>
      <w:proofErr w:type="spellStart"/>
      <w:r w:rsidRPr="00AF62BD">
        <w:t>pdf</w:t>
      </w:r>
      <w:proofErr w:type="spellEnd"/>
      <w:r w:rsidRPr="00AF62BD">
        <w:t xml:space="preserve">], but the nuclear threshold will have been crossed. Iran's reaction to a U.S. attack with nuclear weapons, no matter how small, cannot be predicted with certainty. U.S. planners may hope that it will deter Iran from responding, thus saving lives. However, just as the U.S. forces in Iraq were not greeted with flowers, </w:t>
      </w:r>
      <w:r w:rsidRPr="00AF62BD">
        <w:rPr>
          <w:u w:val="single"/>
        </w:rPr>
        <w:t>it is likely that such an attack would provoke a violent reaction</w:t>
      </w:r>
      <w:r w:rsidRPr="00AF62BD">
        <w:t xml:space="preserve"> from Iran and lead to the severe escalation of hostilities, </w:t>
      </w:r>
      <w:r w:rsidRPr="00AF62BD">
        <w:rPr>
          <w:u w:val="single"/>
        </w:rPr>
        <w:t>which in turn would lead to the use of larger nuclear weapons by the U.S</w:t>
      </w:r>
      <w:r w:rsidRPr="00AF62BD">
        <w:t xml:space="preserve">. and potential casualties in the hundreds of thousands. Witness the current uproar over cartoons and try to imagine the resulting upheaval in the Muslim world after the U.S. nukes Iran. - The Military's Moral Dilemma </w:t>
      </w:r>
      <w:proofErr w:type="gramStart"/>
      <w:r w:rsidRPr="00AF62BD">
        <w:t>-  Men</w:t>
      </w:r>
      <w:proofErr w:type="gramEnd"/>
      <w:r w:rsidRPr="00AF62BD">
        <w:t xml:space="preserve"> and women in the military forces, including civilian employees, may be facing a difficult moral choice at this very moment and in the coming weeks, akin to the moral choices faced by Colin Powell and Dan Ellsberg. The paths these two men followed were radically different. Colin Powell was an American hero, widely respected and admired at the time he was appointed secretary of state in 2001. In February 2003, he chose to follow orders despite his own serious misgivings, and delivered the pivotal UN address that paved the way for the U.S. invasion of Iraq the following month. Today, most Americans believe the Iraq invasion was wrong, and Colin Powell is disgraced, his future destroyed, and his great past achievements forgotten. Daniel Ellsberg, a military analyst, played a significant role in ending the Vietnam War by leaking the Pentagon Papers. He knew that he would face prosecution for breaking the law, but was convinced it was the correct moral choice. His courageous and principled action earned him respect and gratitude. The Navy has just reminded [.</w:t>
      </w:r>
      <w:proofErr w:type="spellStart"/>
      <w:r w:rsidRPr="00AF62BD">
        <w:t>pdf</w:t>
      </w:r>
      <w:proofErr w:type="spellEnd"/>
      <w:r w:rsidRPr="00AF62BD">
        <w:t xml:space="preserve">] its members and civilian employees what the consequences are of violating provisions concerning the release of information about the nuclear capabilities of U.S. forces. Why right now, for the first time in 12 years? </w:t>
      </w:r>
      <w:proofErr w:type="gramStart"/>
      <w:r w:rsidRPr="00AF62BD">
        <w:t>Because it is well aware of moral choices that its members may face, and it hopes to deter certain actions.</w:t>
      </w:r>
      <w:proofErr w:type="gramEnd"/>
      <w:r w:rsidRPr="00AF62BD">
        <w:t xml:space="preserve"> But courageous men and women are not easily deterred. To disobey orders and laws and to leak information are difficult actions that entail risks. Still, many principled individuals have done it in the past and will continue to do it in the future </w:t>
      </w:r>
      <w:proofErr w:type="gramStart"/>
      <w:r w:rsidRPr="00AF62BD">
        <w:t>( see</w:t>
      </w:r>
      <w:proofErr w:type="gramEnd"/>
      <w:r w:rsidRPr="00AF62BD">
        <w:t xml:space="preserve"> [1], [2], [3], [4], [5], [6], [7], [8], [9].) Conscientious objection to the threat and use of nuclear weapons is a moral choice. Once the American public becomes fully aware that military action against Iran will include the planned use of nuclear weapons, public support for military action will quickly disappear. Anything could get the ball rolling. A great catastrophe will have been averted. Even U.S. military law recognizes that there is no requirement to obey orders that are unlawful. The use of nuclear weapons against a non-nuclear country can be argued to be in violation of international law, the principle of just war, the principle of proportionality, common standards of morality ([1], [2], [3], [4], [5]), and customs that make up the law of armed conflict. Even if the nuclear weapons used are small, because they are likely to cause escalation of the conflict they violate the principle of proportionality and will cause unnecessary suffering. The Nuremberg Tribunal, which the United States helped to create, established that "The fact that a person acted pursuant to order of his government or of a superior does not relieve him from responsibility under international </w:t>
      </w:r>
      <w:proofErr w:type="gramStart"/>
      <w:r w:rsidRPr="00AF62BD">
        <w:t>law,</w:t>
      </w:r>
      <w:proofErr w:type="gramEnd"/>
      <w:r w:rsidRPr="00AF62BD">
        <w:t xml:space="preserve"> provided a moral choice was in fact possible to him." To follow orders or to disobey orders, to keep information secret or to leak it, are choices for each individual to make – extremely difficult choices that have consequences. But not choosing is not an option. - America's Collective Responsibility - Blaming the administration or the military for crossing the nuclear threshold is easy, but </w:t>
      </w:r>
      <w:proofErr w:type="gramStart"/>
      <w:r w:rsidRPr="00AF62BD">
        <w:t>responsibility will be shared by all Americans</w:t>
      </w:r>
      <w:proofErr w:type="gramEnd"/>
      <w:r w:rsidRPr="00AF62BD">
        <w:t>. All Americans knew, or should have known, that using nuclear weapons against a non-nuclear country like Iran was a possibility given the Bush administration's new policies. All Americans could have voiced their opposition to these policies and demand that they be reversed. The media will carry a heavy burden of responsibility. The mainstream media could have effectively raised public awareness of the possibility that the U.S. would use nuclear weapons against Iran. So far, they have chosen to almost completely hide the issue, which is being increasingly addressed in non-mainstream media. Members of Congress could have raised the question forcefully, calling for public hearings, demanding public discussion of the administration's plans, and passing new laws or resolutions. So far they have failed to do so and are derelict in their responsibility to their constituents. Letters to the president from some in Congress [1], [2] are a start, but are not likely to elicit a meaningful response or a change in plans and are a far cry from forceful action. Scientific organizations and organizations dealing with arms control and nuclear weapons could have warned of the dangers associated with the Iran situation. So far, they have not done so ([1], [2], [3], [4], [5], [6], [7], [8]). Scientists and engineers responsible for the development of nuclear weapons could have voiced concern [.</w:t>
      </w:r>
      <w:proofErr w:type="spellStart"/>
      <w:r w:rsidRPr="00AF62BD">
        <w:t>pdf</w:t>
      </w:r>
      <w:proofErr w:type="spellEnd"/>
      <w:r w:rsidRPr="00AF62BD">
        <w:t xml:space="preserve">] when the new U.S. nuclear weapons policies became known, policies that directly involve the fruits of their labor. Their voices have not been heard. Those who contribute their labor to the scientific and technical infrastructure that makes nuclear weapons and their means of delivery possible bear a particularly heavy burden of moral responsibility. Their voices have barely been heard. - The Nuclear Abyss - </w:t>
      </w:r>
      <w:r w:rsidRPr="00AF62BD">
        <w:rPr>
          <w:u w:val="single"/>
        </w:rPr>
        <w:t>The U</w:t>
      </w:r>
      <w:r w:rsidRPr="00AF62BD">
        <w:t xml:space="preserve">nited </w:t>
      </w:r>
      <w:r w:rsidRPr="00AF62BD">
        <w:rPr>
          <w:u w:val="single"/>
        </w:rPr>
        <w:t>S</w:t>
      </w:r>
      <w:r w:rsidRPr="00AF62BD">
        <w:t xml:space="preserve">tates </w:t>
      </w:r>
      <w:r w:rsidRPr="00AF62BD">
        <w:rPr>
          <w:u w:val="single"/>
        </w:rPr>
        <w:t>is preparing to enter a new era: an era in which it will enforce nuclear nonproliferation by the threat and use of nuclear weapons. The use of tactical nuclear weapons against Iran will usher in a new world orde</w:t>
      </w:r>
      <w:r w:rsidRPr="00AF62BD">
        <w:t>r. The ultimate goal is that no nation other than the U.S. should have a nuclear weapons arsenal. A telltale sign that this is the plan is the recent change in the stated mission of Los Alamos National Laboratory, where nuclear weapons are developed. The mission of LANL used to be described officially as "Los Alamos National Laboratory's central mission is to reduce the global nuclear danger" [1] [.</w:t>
      </w:r>
      <w:proofErr w:type="spellStart"/>
      <w:r w:rsidRPr="00AF62BD">
        <w:t>pdf</w:t>
      </w:r>
      <w:proofErr w:type="spellEnd"/>
      <w:r w:rsidRPr="00AF62BD">
        <w:t>], [2] [.</w:t>
      </w:r>
      <w:proofErr w:type="spellStart"/>
      <w:r w:rsidRPr="00AF62BD">
        <w:t>pdf</w:t>
      </w:r>
      <w:proofErr w:type="spellEnd"/>
      <w:r w:rsidRPr="00AF62BD">
        <w:t>], [3] [.</w:t>
      </w:r>
      <w:proofErr w:type="spellStart"/>
      <w:r w:rsidRPr="00AF62BD">
        <w:t>pdf</w:t>
      </w:r>
      <w:proofErr w:type="spellEnd"/>
      <w:r w:rsidRPr="00AF62BD">
        <w:t xml:space="preserve">]. That will sound ridiculous once the U.S. starts throwing mini-nukes around. In anticipation of it, the Los Alamos mission statement has been recently changed to "prevent the spread of weapons of mass destruction and to protect our homeland from terrorist attack." That is the present and future role of the U.S. nuclear arsenal, to be achieved through threat (deterrence) and use of nuclear weapons. References to the old mission are nowhere to be found in the current Los Alamos documents, indicating that the change was deliberate and thorough. It is not impossible that the U.S. will succeed in its goal. But it is utterly improbable. This is a big world. </w:t>
      </w:r>
      <w:r w:rsidRPr="00AF62BD">
        <w:rPr>
          <w:u w:val="single"/>
        </w:rPr>
        <w:t>Once the U.S. crosses the nuclear threshold</w:t>
      </w:r>
      <w:r w:rsidRPr="00AF62BD">
        <w:t xml:space="preserve"> against a non-nuclear country</w:t>
      </w:r>
      <w:r w:rsidRPr="00AF62BD">
        <w:rPr>
          <w:u w:val="single"/>
        </w:rPr>
        <w:t>, many more countries will strive to acquire nuclear weapons</w:t>
      </w:r>
      <w:r w:rsidRPr="00AF62BD">
        <w:t xml:space="preserve">, and many will succeed. The nuclear abyss may turn out to be a steep precipice or a gentle slope. Either way, it will be a one-way downhill slide toward a bottomless pit. </w:t>
      </w:r>
      <w:r w:rsidRPr="00AF62BD">
        <w:rPr>
          <w:u w:val="single"/>
        </w:rPr>
        <w:t>We will have entered a path of no return, leading</w:t>
      </w:r>
      <w:r w:rsidRPr="00AF62BD">
        <w:t xml:space="preserve"> in a few months or a few decades </w:t>
      </w:r>
      <w:r w:rsidRPr="00AF62BD">
        <w:rPr>
          <w:u w:val="single"/>
        </w:rPr>
        <w:t>to global nuclear war and unimaginable destruction</w:t>
      </w:r>
      <w:r w:rsidRPr="00AF62BD">
        <w:t>. But there are still choices to be made. Up to the moment the first U.S. nuclear bomb explodes, the fall into the abyss can be averted by choices made by each and every one of us. We may never</w:t>
      </w:r>
    </w:p>
    <w:p w14:paraId="35E32921" w14:textId="77777777" w:rsidR="00450813" w:rsidRDefault="00450813" w:rsidP="00450813"/>
    <w:p w14:paraId="27866CA1" w14:textId="6C5ABBA0" w:rsidR="000F01FE" w:rsidRDefault="00D42C3B" w:rsidP="000F01FE">
      <w:pPr>
        <w:pStyle w:val="Heading3"/>
      </w:pPr>
      <w:r>
        <w:t>Middle East Conflict</w:t>
      </w:r>
    </w:p>
    <w:p w14:paraId="7026EDCF" w14:textId="77777777" w:rsidR="000F01FE" w:rsidRDefault="000F01FE" w:rsidP="000F01FE"/>
    <w:p w14:paraId="087FF23C" w14:textId="75D532C6" w:rsidR="00D42C3B" w:rsidRPr="00AF62BD" w:rsidRDefault="00D42C3B" w:rsidP="00D42C3B">
      <w:pPr>
        <w:pStyle w:val="Heading4"/>
      </w:pPr>
      <w:r w:rsidRPr="00AF62BD">
        <w:t>Middle East instability causes nuclear escalation.</w:t>
      </w:r>
    </w:p>
    <w:p w14:paraId="2F7CA22B" w14:textId="77777777" w:rsidR="00D42C3B" w:rsidRPr="00AF62BD" w:rsidRDefault="00D42C3B" w:rsidP="00D42C3B">
      <w:pPr>
        <w:rPr>
          <w:b/>
        </w:rPr>
      </w:pPr>
      <w:proofErr w:type="spellStart"/>
      <w:r w:rsidRPr="00AF62BD">
        <w:rPr>
          <w:b/>
        </w:rPr>
        <w:t>Evron</w:t>
      </w:r>
      <w:proofErr w:type="spellEnd"/>
      <w:r w:rsidRPr="00AF62BD">
        <w:rPr>
          <w:b/>
        </w:rPr>
        <w:t xml:space="preserve"> in ’94  </w:t>
      </w:r>
      <w:r w:rsidRPr="00AF62BD">
        <w:t>(</w:t>
      </w:r>
      <w:proofErr w:type="spellStart"/>
      <w:r w:rsidRPr="00AF62BD">
        <w:t>Yair</w:t>
      </w:r>
      <w:proofErr w:type="spellEnd"/>
      <w:r w:rsidRPr="00AF62BD">
        <w:t>, Professor of International Relations at Tel Aviv University, “Israel’s Nuclear Dilemma”, p. 123-124)</w:t>
      </w:r>
    </w:p>
    <w:p w14:paraId="5B661234" w14:textId="77777777" w:rsidR="00D42C3B" w:rsidRPr="00AF62BD" w:rsidRDefault="00D42C3B" w:rsidP="00D42C3B">
      <w:r w:rsidRPr="00AF62BD">
        <w:t>The potential risks involved in the functioning of the superpowers’ C3 may recur in the Middle East and, in some cases, with apparently greater intensity. The probability of erroneous decisions is therefore higher. These factors center on technical failures of warning systems, or the combination of technical failure and human error</w:t>
      </w:r>
      <w:proofErr w:type="gramStart"/>
      <w:r w:rsidRPr="00AF62BD">
        <w:t>, deriving</w:t>
      </w:r>
      <w:proofErr w:type="gramEnd"/>
      <w:r w:rsidRPr="00AF62BD">
        <w:t xml:space="preserve"> from misperception of the enemy’s behavior. There also exist processes of escalation that are totally distinct from technical failure, and which derive exclusively from human error. The latter case is most often the function of the erroneous interpretation of various enemy actions. These factors are liable to yield disastrous outcomes. The outcomes can be divided into two major categories of events: misperception of an enemy action that is mistakenly understood as a conventional or nuclear attack on the state’s nuclear bases or on the state in its entirety. Such a misperception could cause a rapid escalation. The second category comprises the escalation from a conventional war to the use of nuclear weapons. The persistence of intense conflicts in the Middle East will of course contribute to the potential danger of misperceptions. Hence, for example, if the Arab-Israeli peace process fails to advance and in particular were the situation to return to the level of conflict that preceded the Egyptian-Israeli peace agreement, the intensity of the conflict could reinforce the potential for errors of perception among decision-makers. A high level of conflict tends to promote the tendency of decision-makers to view the other side’s actions with great concern.</w:t>
      </w:r>
    </w:p>
    <w:p w14:paraId="179DBA56" w14:textId="77777777" w:rsidR="000F01FE" w:rsidRDefault="000F01FE" w:rsidP="000F01FE"/>
    <w:p w14:paraId="0C9B4FBC" w14:textId="77777777" w:rsidR="00A67025" w:rsidRDefault="00A67025" w:rsidP="000F01FE"/>
    <w:p w14:paraId="3D4E9CD0" w14:textId="137765B0" w:rsidR="00A67025" w:rsidRDefault="00A67025" w:rsidP="00A67025">
      <w:pPr>
        <w:pStyle w:val="Heading3"/>
      </w:pPr>
      <w:r>
        <w:t>Overpopulation</w:t>
      </w:r>
    </w:p>
    <w:p w14:paraId="0BE2B646" w14:textId="77777777" w:rsidR="00A67025" w:rsidRDefault="00A67025" w:rsidP="00A67025"/>
    <w:p w14:paraId="40FE43C6" w14:textId="09C26C03" w:rsidR="00A67025" w:rsidRPr="00AF62BD" w:rsidRDefault="00A67025" w:rsidP="00A67025">
      <w:pPr>
        <w:pStyle w:val="Heading4"/>
      </w:pPr>
      <w:r w:rsidRPr="00AF62BD">
        <w:t>The terminal impact is extinction. Controlling overpopulation is key to solve.</w:t>
      </w:r>
    </w:p>
    <w:p w14:paraId="757AD247" w14:textId="77777777" w:rsidR="00A67025" w:rsidRPr="00AF62BD" w:rsidRDefault="00A67025" w:rsidP="00A67025">
      <w:pPr>
        <w:rPr>
          <w:b/>
          <w:bCs/>
        </w:rPr>
      </w:pPr>
      <w:proofErr w:type="spellStart"/>
      <w:r w:rsidRPr="00AF62BD">
        <w:rPr>
          <w:b/>
          <w:bCs/>
        </w:rPr>
        <w:t>Togawa</w:t>
      </w:r>
      <w:proofErr w:type="spellEnd"/>
      <w:r w:rsidRPr="00AF62BD">
        <w:rPr>
          <w:b/>
          <w:bCs/>
        </w:rPr>
        <w:t xml:space="preserve"> ’99  </w:t>
      </w:r>
      <w:r w:rsidRPr="00AF62BD">
        <w:rPr>
          <w:bCs/>
        </w:rPr>
        <w:t xml:space="preserve">(Tatsuo, Prof. </w:t>
      </w:r>
      <w:proofErr w:type="spellStart"/>
      <w:r w:rsidRPr="00AF62BD">
        <w:rPr>
          <w:bCs/>
        </w:rPr>
        <w:t>Biosystems</w:t>
      </w:r>
      <w:proofErr w:type="spellEnd"/>
      <w:r w:rsidRPr="00AF62BD">
        <w:rPr>
          <w:bCs/>
        </w:rPr>
        <w:t xml:space="preserve"> – Tokyo Medical and Dental U., Technology in Society, “Considering the long-term survival of the human race”, 21:3, August, </w:t>
      </w:r>
      <w:proofErr w:type="spellStart"/>
      <w:r w:rsidRPr="00AF62BD">
        <w:rPr>
          <w:bCs/>
        </w:rPr>
        <w:t>ScienceDirect</w:t>
      </w:r>
      <w:proofErr w:type="spellEnd"/>
      <w:r w:rsidRPr="00AF62BD">
        <w:rPr>
          <w:bCs/>
        </w:rPr>
        <w:t>)</w:t>
      </w:r>
    </w:p>
    <w:p w14:paraId="03E1D559" w14:textId="77777777" w:rsidR="00A67025" w:rsidRPr="00AF62BD" w:rsidRDefault="00A67025" w:rsidP="00A67025">
      <w:r w:rsidRPr="00AF62BD">
        <w:t xml:space="preserve">World population growth will cause serious problems in the next century. </w:t>
      </w:r>
      <w:r w:rsidRPr="00AF62BD">
        <w:rPr>
          <w:bCs/>
          <w:iCs/>
          <w:u w:val="single"/>
        </w:rPr>
        <w:t>It is estimated that world population</w:t>
      </w:r>
      <w:r w:rsidRPr="00AF62BD">
        <w:t xml:space="preserve">, which is now about 6 billion, </w:t>
      </w:r>
      <w:r w:rsidRPr="00AF62BD">
        <w:rPr>
          <w:bCs/>
          <w:iCs/>
          <w:u w:val="single"/>
        </w:rPr>
        <w:t>will reach 19 billion at the end of the next century unless effective action is taken</w:t>
      </w:r>
      <w:r w:rsidRPr="00AF62BD">
        <w:t xml:space="preserve">. Even if the population was stabilized or decreased to its present level or lower after centuries, </w:t>
      </w:r>
      <w:r w:rsidRPr="00AF62BD">
        <w:rPr>
          <w:bCs/>
          <w:iCs/>
          <w:u w:val="single"/>
        </w:rPr>
        <w:t>recovery from the destruction of the ecological system wrought by overpopulation will take millions of years</w:t>
      </w:r>
      <w:r w:rsidRPr="00AF62BD">
        <w:t xml:space="preserve">. Besides that, many other serious effects such as pollution, the greenhouse effect, the ozone hole, deforestation, and </w:t>
      </w:r>
      <w:proofErr w:type="spellStart"/>
      <w:r w:rsidRPr="00AF62BD">
        <w:t>desertation</w:t>
      </w:r>
      <w:proofErr w:type="spellEnd"/>
      <w:r w:rsidRPr="00AF62BD">
        <w:t xml:space="preserve"> will also remain for a very long time. </w:t>
      </w:r>
      <w:r w:rsidRPr="00AF62BD">
        <w:rPr>
          <w:bCs/>
          <w:iCs/>
          <w:u w:val="single"/>
        </w:rPr>
        <w:t>Such problems will cause stress and induce confrontations, and</w:t>
      </w:r>
      <w:r w:rsidRPr="00AF62BD">
        <w:t xml:space="preserve"> </w:t>
      </w:r>
      <w:r w:rsidRPr="00AF62BD">
        <w:rPr>
          <w:b/>
          <w:bCs/>
          <w:iCs/>
          <w:u w:val="single"/>
        </w:rPr>
        <w:t>a catastrophic event leading to the extinction of the human race is not improbable</w:t>
      </w:r>
      <w:r w:rsidRPr="00AF62BD">
        <w:t xml:space="preserve">, especially if destructive technologies are advanced further. </w:t>
      </w:r>
      <w:r w:rsidRPr="00AF62BD">
        <w:rPr>
          <w:bCs/>
          <w:iCs/>
          <w:u w:val="single"/>
        </w:rPr>
        <w:t>Urgent action is required to reduce the population growth rate</w:t>
      </w:r>
      <w:r w:rsidRPr="00AF62BD">
        <w:t xml:space="preserve">, not only for </w:t>
      </w:r>
      <w:proofErr w:type="gramStart"/>
      <w:r w:rsidRPr="00AF62BD">
        <w:t>ourselves, our children, and grandchildren,</w:t>
      </w:r>
      <w:proofErr w:type="gramEnd"/>
      <w:r w:rsidRPr="00AF62BD">
        <w:t xml:space="preserve"> but </w:t>
      </w:r>
      <w:r w:rsidRPr="00AF62BD">
        <w:rPr>
          <w:bCs/>
          <w:iCs/>
          <w:u w:val="single"/>
        </w:rPr>
        <w:t>for more than a million generations of our descendants</w:t>
      </w:r>
      <w:r w:rsidRPr="00AF62BD">
        <w:t xml:space="preserve">.  Even during a period of increasing population, factors also exist to decrease it so that </w:t>
      </w:r>
      <w:proofErr w:type="gramStart"/>
      <w:r w:rsidRPr="00AF62BD">
        <w:t>population is determined by a balance of factors</w:t>
      </w:r>
      <w:proofErr w:type="gramEnd"/>
      <w:r w:rsidRPr="00AF62BD">
        <w:t xml:space="preserve">. Thus, if a factor that increases it is removed, the population will decrease. </w:t>
      </w:r>
      <w:r w:rsidRPr="00AF62BD">
        <w:rPr>
          <w:bCs/>
          <w:iCs/>
          <w:u w:val="single"/>
        </w:rPr>
        <w:t>The populations of many industrialized countries are now almost stable</w:t>
      </w:r>
      <w:r w:rsidRPr="00AF62BD">
        <w:t xml:space="preserve"> or decreasing slightly. </w:t>
      </w:r>
      <w:r w:rsidRPr="00AF62BD">
        <w:rPr>
          <w:bCs/>
          <w:iCs/>
          <w:u w:val="single"/>
        </w:rPr>
        <w:t>Contributing factors include</w:t>
      </w:r>
      <w:r w:rsidRPr="00AF62BD">
        <w:t xml:space="preserve"> rising living standards and the </w:t>
      </w:r>
      <w:r w:rsidRPr="00AF62BD">
        <w:rPr>
          <w:bCs/>
          <w:iCs/>
          <w:u w:val="single"/>
        </w:rPr>
        <w:t>expanding employment of women</w:t>
      </w:r>
      <w:r w:rsidRPr="00AF62BD">
        <w:t xml:space="preserve">. The reduction of the fertility rate by pollution, especially by endocrine-disrupting chemicals, should also be considered. Over a longer time period, genetic change may also decrease the fertility rate. The population of a wild species is always limited by natural factors such as food shortage or predations, even if the fertility rate is potentially high. </w:t>
      </w:r>
      <w:r w:rsidRPr="00AF62BD">
        <w:rPr>
          <w:bCs/>
          <w:iCs/>
          <w:u w:val="single"/>
        </w:rPr>
        <w:t>When the world population is stabilized, it will be controlled artificially</w:t>
      </w:r>
      <w:r w:rsidRPr="00AF62BD">
        <w:t xml:space="preserve"> rather than by natural balance as long as the fertility rate remains controllable. In such a situation, decisions must consider the continuation of the human race and not just the possible benefits at that moment. In this sense, a fairly large population with regional diversity would be advantageous for the continuation of the species.</w:t>
      </w:r>
    </w:p>
    <w:p w14:paraId="6684C4A3" w14:textId="77777777" w:rsidR="00A67025" w:rsidRDefault="00A67025" w:rsidP="00A67025"/>
    <w:p w14:paraId="3AFE4781" w14:textId="77777777" w:rsidR="00D74715" w:rsidRDefault="00D74715" w:rsidP="00A67025"/>
    <w:p w14:paraId="480A0025" w14:textId="1FF711CD" w:rsidR="00D74715" w:rsidRDefault="00D74715" w:rsidP="00D74715">
      <w:pPr>
        <w:pStyle w:val="Heading3"/>
      </w:pPr>
      <w:r>
        <w:t>Patriarchy</w:t>
      </w:r>
    </w:p>
    <w:p w14:paraId="42B474F1" w14:textId="77777777" w:rsidR="00D74715" w:rsidRDefault="00D74715" w:rsidP="00D74715"/>
    <w:p w14:paraId="20AACA9A" w14:textId="71C9E13D" w:rsidR="00D74715" w:rsidRPr="00AF62BD" w:rsidRDefault="00D74715" w:rsidP="00D74715">
      <w:pPr>
        <w:pStyle w:val="Heading4"/>
      </w:pPr>
      <w:r w:rsidRPr="00AF62BD">
        <w:t>The impact is extinction.</w:t>
      </w:r>
    </w:p>
    <w:p w14:paraId="532B381B" w14:textId="77777777" w:rsidR="00D74715" w:rsidRPr="00AF62BD" w:rsidRDefault="00D74715" w:rsidP="00D74715">
      <w:pPr>
        <w:rPr>
          <w:b/>
        </w:rPr>
      </w:pPr>
      <w:r w:rsidRPr="00AF62BD">
        <w:rPr>
          <w:b/>
        </w:rPr>
        <w:t xml:space="preserve">Kelly ’97  </w:t>
      </w:r>
      <w:r w:rsidRPr="00AF62BD">
        <w:rPr>
          <w:bCs/>
        </w:rPr>
        <w:t>(Petra, Grassroots Activist and Green Party Member of the German Parliament and Author of Several Books, in “Ecofeminism: women, culture, nature” Edited by Karen J. Warren”, p. 112-114)</w:t>
      </w:r>
    </w:p>
    <w:p w14:paraId="3C144C8F" w14:textId="77777777" w:rsidR="00D74715" w:rsidRPr="00AF62BD" w:rsidRDefault="00D74715" w:rsidP="00D74715">
      <w:pPr>
        <w:rPr>
          <w:bCs/>
          <w:iCs/>
        </w:rPr>
      </w:pPr>
      <w:r w:rsidRPr="00AF62BD">
        <w:rPr>
          <w:bCs/>
          <w:iCs/>
          <w:u w:val="single"/>
        </w:rPr>
        <w:t>Men's domination of women is</w:t>
      </w:r>
      <w:r w:rsidRPr="00AF62BD">
        <w:rPr>
          <w:bCs/>
          <w:iCs/>
        </w:rPr>
        <w:t xml:space="preserve"> deep and systemic, and </w:t>
      </w:r>
      <w:proofErr w:type="gramStart"/>
      <w:r w:rsidRPr="00AF62BD">
        <w:rPr>
          <w:bCs/>
          <w:iCs/>
        </w:rPr>
        <w:t xml:space="preserve">it is </w:t>
      </w:r>
      <w:r w:rsidRPr="00AF62BD">
        <w:rPr>
          <w:bCs/>
          <w:iCs/>
          <w:u w:val="single"/>
        </w:rPr>
        <w:t>accepted</w:t>
      </w:r>
      <w:r w:rsidRPr="00AF62BD">
        <w:rPr>
          <w:bCs/>
          <w:iCs/>
        </w:rPr>
        <w:t xml:space="preserve"> around the world by most men and many women </w:t>
      </w:r>
      <w:r w:rsidRPr="00AF62BD">
        <w:rPr>
          <w:bCs/>
          <w:iCs/>
          <w:u w:val="single"/>
        </w:rPr>
        <w:t>as "natural,"</w:t>
      </w:r>
      <w:r w:rsidRPr="00AF62BD">
        <w:rPr>
          <w:bCs/>
          <w:iCs/>
        </w:rPr>
        <w:t xml:space="preserve"> as something that somehow cannot be changed</w:t>
      </w:r>
      <w:proofErr w:type="gramEnd"/>
      <w:r w:rsidRPr="00AF62BD">
        <w:rPr>
          <w:bCs/>
          <w:iCs/>
        </w:rPr>
        <w:t xml:space="preserve">. </w:t>
      </w:r>
      <w:r w:rsidRPr="00AF62BD">
        <w:rPr>
          <w:bCs/>
          <w:iCs/>
          <w:u w:val="single"/>
        </w:rPr>
        <w:t>But norms of human behavior do change</w:t>
      </w:r>
      <w:r w:rsidRPr="00AF62BD">
        <w:rPr>
          <w:bCs/>
          <w:iCs/>
        </w:rPr>
        <w:t xml:space="preserve">. Because the oppression of women is so deeply embedded in our societies and our psyches, it continues to be invisible, even to those who are working to overcome other forms of injustice. Feminism is considered by many people to be one aspect of social justice, but to me it is a principle in and of itself. </w:t>
      </w:r>
      <w:r w:rsidRPr="00AF62BD">
        <w:rPr>
          <w:bCs/>
          <w:iCs/>
          <w:u w:val="single"/>
        </w:rPr>
        <w:t>To rid the world of nuclear weapons and poverty, we must end</w:t>
      </w:r>
      <w:r w:rsidRPr="00AF62BD">
        <w:rPr>
          <w:bCs/>
          <w:iCs/>
        </w:rPr>
        <w:t xml:space="preserve"> racism and </w:t>
      </w:r>
      <w:r w:rsidRPr="00AF62BD">
        <w:rPr>
          <w:bCs/>
          <w:iCs/>
          <w:u w:val="single"/>
        </w:rPr>
        <w:t>sexism.</w:t>
      </w:r>
      <w:r w:rsidRPr="00AF62BD">
        <w:rPr>
          <w:bCs/>
          <w:iCs/>
        </w:rPr>
        <w:t xml:space="preserve"> </w:t>
      </w:r>
      <w:r w:rsidRPr="00AF62BD">
        <w:rPr>
          <w:bCs/>
          <w:iCs/>
          <w:u w:val="single"/>
        </w:rPr>
        <w:t>As long as white males hold all of the social and economic power</w:t>
      </w:r>
      <w:r w:rsidRPr="00AF62BD">
        <w:rPr>
          <w:bCs/>
          <w:iCs/>
        </w:rPr>
        <w:t xml:space="preserve">, women and people of color will continue to be discriminated against, and </w:t>
      </w:r>
      <w:r w:rsidRPr="00AF62BD">
        <w:rPr>
          <w:bCs/>
          <w:iCs/>
          <w:u w:val="single"/>
        </w:rPr>
        <w:t>poverty and the military mentality will continue unabated</w:t>
      </w:r>
      <w:r w:rsidRPr="00AF62BD">
        <w:rPr>
          <w:bCs/>
          <w:iCs/>
        </w:rPr>
        <w:t xml:space="preserve">.   We cannot just analyze structures of domination and oppression. We must also practice disobedience in our own lives, starting by disobeying all systems of male domination.   The system in which men have more value and more social and economic power than women is found throughout the world—East and West, North and South. Women suffer both from structural oppression and from individual men. Too many movements for social justice accept the assumptions of male dominance and ignore the oppression of women, but patriarchy pervades both our political and our personal lives. </w:t>
      </w:r>
      <w:r w:rsidRPr="00AF62BD">
        <w:rPr>
          <w:bCs/>
          <w:iCs/>
          <w:u w:val="single"/>
        </w:rPr>
        <w:t>Feminism</w:t>
      </w:r>
      <w:r w:rsidRPr="00AF62BD">
        <w:rPr>
          <w:bCs/>
          <w:iCs/>
        </w:rPr>
        <w:t xml:space="preserve"> rejects all forms of male dominance and affirms the value of women's lives and experiences. It </w:t>
      </w:r>
      <w:r w:rsidRPr="00AF62BD">
        <w:rPr>
          <w:bCs/>
          <w:iCs/>
          <w:u w:val="single"/>
        </w:rPr>
        <w:t>recognizes that no pattern of domination is necessary and seeks to liberate women and men from the structures of dominance that characterize patriarchy</w:t>
      </w:r>
      <w:r w:rsidRPr="00AF62BD">
        <w:rPr>
          <w:bCs/>
          <w:iCs/>
        </w:rPr>
        <w:t xml:space="preserve">.     Many women are beginning to reject the existing systems and styles of male politics. Whether at </w:t>
      </w:r>
      <w:proofErr w:type="spellStart"/>
      <w:r w:rsidRPr="00AF62BD">
        <w:rPr>
          <w:bCs/>
          <w:iCs/>
        </w:rPr>
        <w:t>Greenham</w:t>
      </w:r>
      <w:proofErr w:type="spellEnd"/>
      <w:r w:rsidRPr="00AF62BD">
        <w:rPr>
          <w:bCs/>
          <w:iCs/>
        </w:rPr>
        <w:t xml:space="preserve"> Common, </w:t>
      </w:r>
      <w:proofErr w:type="spellStart"/>
      <w:r w:rsidRPr="00AF62BD">
        <w:rPr>
          <w:bCs/>
          <w:iCs/>
        </w:rPr>
        <w:t>Comiso</w:t>
      </w:r>
      <w:proofErr w:type="spellEnd"/>
      <w:r w:rsidRPr="00AF62BD">
        <w:rPr>
          <w:bCs/>
          <w:iCs/>
        </w:rPr>
        <w:t xml:space="preserve">, Australia, Belau, protecting the Himalayan forests, or working for peace in Eastern Europe, women have been stirred to action. Motivated to act on our own, not only as mothers and nurturers but also as leaders in a changing world, we must stand up as women and become elected to political and economic offices throughout the world, so we can change the policies and structures from those of death to those of life. We do not need to abrogate our positive, feminist principles of loving, caring, showing emotions, and nurturing. Every individual has both feminine and masculine qualities. We should not relieve men of their responsibility to transform themselves, to develop caring human qualities and become responsible for </w:t>
      </w:r>
      <w:proofErr w:type="gramStart"/>
      <w:r w:rsidRPr="00AF62BD">
        <w:rPr>
          <w:bCs/>
          <w:iCs/>
        </w:rPr>
        <w:t>child care</w:t>
      </w:r>
      <w:proofErr w:type="gramEnd"/>
      <w:r w:rsidRPr="00AF62BD">
        <w:rPr>
          <w:bCs/>
          <w:iCs/>
        </w:rPr>
        <w:t xml:space="preserve">, housework, and all other essential support work. We will never be able to reclaim the earth if men do not give up their privileges and share these basic tasks with women. Children are not just the responsibility of their mothers.     </w:t>
      </w:r>
      <w:r w:rsidRPr="00AF62BD">
        <w:rPr>
          <w:bCs/>
          <w:iCs/>
          <w:u w:val="single"/>
        </w:rPr>
        <w:t xml:space="preserve">The scientific revolution of the seventeenth century contained in it the seeds of today's oppressive technologies. If </w:t>
      </w:r>
      <w:proofErr w:type="gramStart"/>
      <w:r w:rsidRPr="00AF62BD">
        <w:rPr>
          <w:bCs/>
          <w:iCs/>
          <w:u w:val="single"/>
        </w:rPr>
        <w:t>we</w:t>
      </w:r>
      <w:proofErr w:type="gramEnd"/>
      <w:r w:rsidRPr="00AF62BD">
        <w:rPr>
          <w:bCs/>
          <w:iCs/>
          <w:u w:val="single"/>
        </w:rPr>
        <w:t xml:space="preserve"> trace the myths and metaphors associated with the conquest of nature, we will realize how much we are under the sway of masculine institutions and ideologies.</w:t>
      </w:r>
      <w:r w:rsidRPr="00AF62BD">
        <w:rPr>
          <w:bCs/>
          <w:iCs/>
        </w:rPr>
        <w:t xml:space="preserve"> </w:t>
      </w:r>
      <w:r w:rsidRPr="00AF62BD">
        <w:rPr>
          <w:b/>
          <w:bCs/>
          <w:iCs/>
          <w:u w:val="single"/>
        </w:rPr>
        <w:t>Masculine technology and patriarchal values have prevailed in Auschwitz, Dresden, Hiroshima, Nagasaki, Vietnam, Iran, Iraq, Afghanistan, and many other parts of the world. The ultimate result of unchecked, terminal patriarchy will be ecological catastrophe or nuclear holocaust</w:t>
      </w:r>
      <w:r w:rsidRPr="00AF62BD">
        <w:rPr>
          <w:bCs/>
          <w:iCs/>
        </w:rPr>
        <w:t xml:space="preserve">.     Feminism is about alleviating women's powerlessness. Women must share half the earth and half the sky, on our own terms and with our own self-determined values. Feminism seeks to redefine our very modes of existence and to transform nonviolently the structures of male dominance. I am not saying that women are inherently better than men. Overturning patriarchy does not mean replacing men's dominance with women's dominance. That would merely maintain the patriarchal pattern of dominance.    We need to transform the pattern itself. The work of feminist women and </w:t>
      </w:r>
      <w:proofErr w:type="spellStart"/>
      <w:r w:rsidRPr="00AF62BD">
        <w:rPr>
          <w:bCs/>
          <w:iCs/>
        </w:rPr>
        <w:t>profeminist</w:t>
      </w:r>
      <w:proofErr w:type="spellEnd"/>
      <w:r w:rsidRPr="00AF62BD">
        <w:rPr>
          <w:bCs/>
          <w:iCs/>
        </w:rPr>
        <w:t xml:space="preserve"> men is to liberate everyone from a system that is oppressive to women and restrictive to men, and to restore balance and harmony between women and men and between masculine and feminine values in society and within each of us. Feminists working in the peace and ecology movements are sometimes viewed as kind, nurturing earth mothers, but that is too comfortable a stereotype. We are not meek and we are not weak. We are angry—on our own behalf, for our sisters and children who suffer, and for the entire planet—and we are determined to protect life on Earth.     Green women work together with men on issues like ecology and disarmament. But we must also assert women's oppression as a central concern, for our experience is that men do not take women's oppression as seriously as other causes. </w:t>
      </w:r>
      <w:r w:rsidRPr="00AF62BD">
        <w:rPr>
          <w:bCs/>
          <w:iCs/>
          <w:u w:val="single"/>
        </w:rPr>
        <w:t>There is a clear and profound relationship between militarism, environmental degradation, and sexism. Any commitment to social justice and nonviolence that does not address the structures of male domination of women is incomplete</w:t>
      </w:r>
      <w:r w:rsidRPr="00AF62BD">
        <w:rPr>
          <w:bCs/>
          <w:iCs/>
        </w:rPr>
        <w:t xml:space="preserve">. We will work with our Green brothers, but we will not be subservient to them. They must demonstrate their willingness to give up the privileges of membership in the male caste.     There is a saying: where power is, women are not. Women must be willing to be powerful. Because we bear scars from the ways men have used their power over us, women often want no part of power. To a certain extent, this is good sense. Patriarchal power has brought us acid rain, global warming, military states, and countless cases of private suffering. We have all seen men whose power has caused them to lose all sense of reality, decency, and imagination, and we are right to fear such power. But </w:t>
      </w:r>
      <w:r w:rsidRPr="00AF62BD">
        <w:rPr>
          <w:bCs/>
          <w:iCs/>
          <w:u w:val="single"/>
        </w:rPr>
        <w:t>playing an active part in society</w:t>
      </w:r>
      <w:r w:rsidRPr="00AF62BD">
        <w:rPr>
          <w:bCs/>
          <w:iCs/>
        </w:rPr>
        <w:t xml:space="preserve">, on an equal footing with men, </w:t>
      </w:r>
      <w:r w:rsidRPr="00AF62BD">
        <w:rPr>
          <w:bCs/>
          <w:iCs/>
          <w:u w:val="single"/>
        </w:rPr>
        <w:t>does not mean adopting the old thought patterns and strategies of the patriarchal world. It means putting our own ideas of an emancipatory society into practice.</w:t>
      </w:r>
      <w:r w:rsidRPr="00AF62BD">
        <w:rPr>
          <w:bCs/>
          <w:iCs/>
        </w:rPr>
        <w:t xml:space="preserve"> Rather than emulating Margaret Thatcher and others who loyally adapt themselves to male values of hierarchy, we must find our own definitions of power that reflect women's values and women's experience. Jean Baker Miller points out how women, though closed out of male dominions of power, experience great power in the daily work of nurturing others. 2 This is not power over others, but power with others, the kind of shared power that has to replace patriarchal power.</w:t>
      </w:r>
    </w:p>
    <w:p w14:paraId="6472AD8D" w14:textId="77777777" w:rsidR="00D74715" w:rsidRDefault="00D74715" w:rsidP="00D74715"/>
    <w:p w14:paraId="740245D8" w14:textId="751B021F" w:rsidR="004E4E5C" w:rsidRDefault="004E4E5C" w:rsidP="004E4E5C">
      <w:pPr>
        <w:pStyle w:val="Heading3"/>
      </w:pPr>
      <w:r>
        <w:t>Proliferation</w:t>
      </w:r>
    </w:p>
    <w:p w14:paraId="163E74FE" w14:textId="77777777" w:rsidR="004E4E5C" w:rsidRDefault="004E4E5C" w:rsidP="004E4E5C"/>
    <w:p w14:paraId="30F5C977" w14:textId="562546A7" w:rsidR="004E4E5C" w:rsidRPr="00AF62BD" w:rsidRDefault="004E4E5C" w:rsidP="0067503F">
      <w:pPr>
        <w:pStyle w:val="Heading4"/>
      </w:pPr>
      <w:r w:rsidRPr="00AF62BD">
        <w:t>Proliferation dramatically increases the risk of accidental, preemptive and terrorist based nuclear war – mass slaughter of entire nations is likely.</w:t>
      </w:r>
    </w:p>
    <w:p w14:paraId="603EB844" w14:textId="77777777" w:rsidR="004E4E5C" w:rsidRPr="00AF62BD" w:rsidRDefault="004E4E5C" w:rsidP="004E4E5C">
      <w:pPr>
        <w:rPr>
          <w:b/>
        </w:rPr>
      </w:pPr>
      <w:proofErr w:type="spellStart"/>
      <w:r w:rsidRPr="00AF62BD">
        <w:rPr>
          <w:b/>
        </w:rPr>
        <w:t>Utgoff</w:t>
      </w:r>
      <w:proofErr w:type="spellEnd"/>
      <w:r w:rsidRPr="00AF62BD">
        <w:rPr>
          <w:b/>
        </w:rPr>
        <w:t xml:space="preserve"> ‘2  </w:t>
      </w:r>
      <w:r w:rsidRPr="00AF62BD">
        <w:t>(Victor, Deputy Director of the Strategy, Forces, and Resources Division of the Institute for Defense Analyses and former Senior Member of the National security Council Staff, Survival, “Proliferation, Missile Defense and American Ambitions”, Vol. 44, No. 2, Summer, p. 87-90)</w:t>
      </w:r>
    </w:p>
    <w:p w14:paraId="612FE0F8" w14:textId="77777777" w:rsidR="004E4E5C" w:rsidRPr="00AF62BD" w:rsidRDefault="004E4E5C" w:rsidP="004E4E5C">
      <w:r w:rsidRPr="00AF62BD">
        <w:t xml:space="preserve">Many readers are probably willing to accept that nuclear proliferation is such a grave threat to world peace that every effort should be made to avoid it. However, every effort has not been made in the past, and we are talking about much more substantial efforts now. For new and substantially more burdensome efforts to be made to slow or stop nuclear proliferation, it needs to be established that the highly proliferated nuclear world that would sooner or later evolve without such efforts is not going to be acceptable. And, for many reasons, it is not. First, the dynamics of getting to a highly proliferated world could be very dangerous. </w:t>
      </w:r>
      <w:r w:rsidRPr="00AF62BD">
        <w:rPr>
          <w:u w:val="single"/>
        </w:rPr>
        <w:t xml:space="preserve">Proliferating states </w:t>
      </w:r>
      <w:r w:rsidRPr="00AF62BD">
        <w:t xml:space="preserve">will feel great pressures to obtain nuclear weapons and delivery systems before any potential opponent does. Those who succeed in outracing an opponent </w:t>
      </w:r>
      <w:r w:rsidRPr="00AF62BD">
        <w:rPr>
          <w:u w:val="single"/>
        </w:rPr>
        <w:t>may consider preemptive nuclear war before the opponent becomes capable of nuclear retaliation</w:t>
      </w:r>
      <w:r w:rsidRPr="00AF62BD">
        <w:t xml:space="preserve">. Those who lag behind might try to preempt their opponent’s nuclear </w:t>
      </w:r>
      <w:proofErr w:type="spellStart"/>
      <w:r w:rsidRPr="00AF62BD">
        <w:t>programme</w:t>
      </w:r>
      <w:proofErr w:type="spellEnd"/>
      <w:r w:rsidRPr="00AF62BD">
        <w:t xml:space="preserve"> or defeat the opponent using conventional forces. And those who feel threatened but are incapable of building nuclear weapons may still be able to join in this arms race by building other types of weapons of mass destruction, such as biological weapons. Second, </w:t>
      </w:r>
      <w:r w:rsidRPr="00AF62BD">
        <w:rPr>
          <w:u w:val="single"/>
        </w:rPr>
        <w:t>as the world approaches complete proliferation</w:t>
      </w:r>
      <w:r w:rsidRPr="00AF62BD">
        <w:t xml:space="preserve">, the hazards posed by nuclear weapons today will be magnified many times over. </w:t>
      </w:r>
      <w:proofErr w:type="gramStart"/>
      <w:r w:rsidRPr="00AF62BD">
        <w:t xml:space="preserve">Fifty or more nations capable of launching nuclear weapons means that </w:t>
      </w:r>
      <w:r w:rsidRPr="00AF62BD">
        <w:rPr>
          <w:u w:val="single"/>
        </w:rPr>
        <w:t>the risk of nuclear accidents</w:t>
      </w:r>
      <w:r w:rsidRPr="00AF62BD">
        <w:t xml:space="preserve"> that could cause serious damage not only to their own populations and environments, but those of others, </w:t>
      </w:r>
      <w:r w:rsidRPr="00AF62BD">
        <w:rPr>
          <w:u w:val="single"/>
        </w:rPr>
        <w:t>is hugely increased.</w:t>
      </w:r>
      <w:proofErr w:type="gramEnd"/>
      <w:r w:rsidRPr="00AF62BD">
        <w:rPr>
          <w:u w:val="single"/>
        </w:rPr>
        <w:t xml:space="preserve"> The chances of such weapons falling into the hands of</w:t>
      </w:r>
      <w:r w:rsidRPr="00AF62BD">
        <w:t xml:space="preserve"> renegade military units or </w:t>
      </w:r>
      <w:r w:rsidRPr="00AF62BD">
        <w:rPr>
          <w:u w:val="single"/>
        </w:rPr>
        <w:t>terrorists is far greater</w:t>
      </w:r>
      <w:r w:rsidRPr="00AF62BD">
        <w:t xml:space="preserve">, as is the number of nations carrying out hazardous manufacturing and storage activities. Increased prospects for the occasional nuclear shootout </w:t>
      </w:r>
      <w:proofErr w:type="gramStart"/>
      <w:r w:rsidRPr="00AF62BD">
        <w:t>Worse</w:t>
      </w:r>
      <w:proofErr w:type="gramEnd"/>
      <w:r w:rsidRPr="00AF62BD">
        <w:t xml:space="preserve"> still, in a highly proliferated world there would be more frequent opportunities for the use of nuclear weapons. And more frequent opportunities means shorter expected times between conflicts in which nuclear weapons get used, unless the probability of use at any opportunity is actually zero. To be sure, some theorists on nuclear deterrence appear to think that in any confrontation between two states known to have reliable nuclear capabilities, the probability of nuclear weapons being used is zero.3 These theorists think that such states will be so fearful of escalation to nuclear war that they would always avoid or terminate confrontations between them, short of even conventional war. They believe this to be true even if the two states have different cultures or leaders with very eccentric personalities. History and human nature, however, suggest that they are almost surely wrong. </w:t>
      </w:r>
      <w:r w:rsidRPr="00AF62BD">
        <w:rPr>
          <w:u w:val="single"/>
        </w:rPr>
        <w:t>History includes instances in which states known to possess nuclear weapons did engage in direct conventional conflict</w:t>
      </w:r>
      <w:r w:rsidRPr="00AF62BD">
        <w:t xml:space="preserve">. China and Russia fought battles along their common border even after both had nuclear weapons. Moreover, logic suggests that if states with nuclear weapons always avoided conflict with one another, surely states without nuclear weapons would avoid conflict with states that had them. Again, history provides counter-examples. </w:t>
      </w:r>
      <w:r w:rsidRPr="00AF62BD">
        <w:rPr>
          <w:u w:val="single"/>
        </w:rPr>
        <w:t>Egypt attacked Israel in 1973 even though it saw Israel as a nuclear power</w:t>
      </w:r>
      <w:r w:rsidRPr="00AF62BD">
        <w:t xml:space="preserve"> at the time. Argentina invaded the Falkland Islands and fought Britain’s efforts to take them back, even though Britain had nuclear weapons. Those who claim that two states with reliable nuclear capabilities to devastate each other will not engage in conventional conflict risking nuclear war also assume that any leader from any culture would not choose suicide for his nation. But </w:t>
      </w:r>
      <w:r w:rsidRPr="00AF62BD">
        <w:rPr>
          <w:u w:val="single"/>
        </w:rPr>
        <w:t>history provides</w:t>
      </w:r>
      <w:r w:rsidRPr="00AF62BD">
        <w:t xml:space="preserve"> unhappy </w:t>
      </w:r>
      <w:r w:rsidRPr="00AF62BD">
        <w:rPr>
          <w:u w:val="single"/>
        </w:rPr>
        <w:t>examples of</w:t>
      </w:r>
      <w:r w:rsidRPr="00AF62BD">
        <w:t xml:space="preserve"> states whose </w:t>
      </w:r>
      <w:r w:rsidRPr="00AF62BD">
        <w:rPr>
          <w:u w:val="single"/>
        </w:rPr>
        <w:t>leaders</w:t>
      </w:r>
      <w:r w:rsidRPr="00AF62BD">
        <w:t xml:space="preserve"> were </w:t>
      </w:r>
      <w:r w:rsidRPr="00AF62BD">
        <w:rPr>
          <w:u w:val="single"/>
        </w:rPr>
        <w:t>ready to choose suicide</w:t>
      </w:r>
      <w:r w:rsidRPr="00AF62BD">
        <w:t xml:space="preserve"> for themselves and their fellow citizens. Hitler tried to impose a ‘victory or destruction’ policy on his people as Nazi Germany was going down to defeat.4 And Japan’s war minister, during debates on how to respond to the American atomic bombing, suggested ‘Would it not be wondrous for the whole nation to be destroyed like a beautiful flower?’5 If leaders are willing to engage in conflict with nuclear-armed nations, use of nuclear weapons in any particular instance may not be likely, but its probability would still be dangerously significant. In particular, human nature suggests that the threat of retaliation with nuclear weapons is not a reliable guarantee against a disastrous first use of these weapons. While national leaders and their advisors everywhere are usually talented and experienced people, even their most important decisions cannot be counted on to be the product of well-informed and thorough assessments of all options from all relevant points of view. This is especially so when the stakes are so large as to defy assessment and there are substantial pressures to act quickly, as could be expected in intense and fast-moving crises between nuclear-armed states.6 Instead, like other human beings, national leaders can be seduced by wishful thinking. They can misinterpret the words or actions of opposing leaders. Their advisors may produce answers that they think the leader wants to hear, or coalesce around what they know is an inferior decision because the group urgently needs the confidence or the sharing of responsibility that results from settling on something. Moreover, leaders may not </w:t>
      </w:r>
      <w:proofErr w:type="spellStart"/>
      <w:r w:rsidRPr="00AF62BD">
        <w:t>recognise</w:t>
      </w:r>
      <w:proofErr w:type="spellEnd"/>
      <w:r w:rsidRPr="00AF62BD">
        <w:t xml:space="preserve"> clearly where their personal or party interests diverge from those of their citizens. Under great stress, human beings can lose their ability to think carefully. They can refuse to believe that the worst could really happen, oversimplify the problem at hand, think in terms of simplistic analogies and play hunches. The intuitive rules for how individuals should respond to insults or signs of weakness in an opponent may too readily suggest a rash course of action. Anger, fear, greed, ambition and pride can all lead to bad decisions. The desire for a decisive solution to the problem at hand may lead to an unnecessarily extreme course of action. We can almost hear the kinds of words that could flow from discussions in nuclear crises or war. ‘These people are not willing to die for this interest’. ‘No sane person would actually use such weapons’. ‘Perhaps the opponent will back down if we show him we mean business by demonstrating a willingness to use nuclear weapons’. ‘If I don’t hit them back really hard, I am going to be driven from office, if not killed’. Whether right or wrong, in the stressful atmosphere of a nuclear crisis or war, such words from others, or silently from within, might resonate too readily with a harried leader. Thus, both history and human nature suggest that nuclear deterrence can be expected to fail from time to time, and we are fortunate it has not happened yet. But the threat of nuclear war is not just a matter of a few weapons being used. It could get much worse. </w:t>
      </w:r>
      <w:r w:rsidRPr="00AF62BD">
        <w:rPr>
          <w:u w:val="single"/>
        </w:rPr>
        <w:t>Once a conflict reaches the point where nuclear weapons are employed, the stresses felt by the leaderships would rise enormously. These stresses can be expected to further degrade their decision-making</w:t>
      </w:r>
      <w:r w:rsidRPr="00AF62BD">
        <w:t xml:space="preserve">. The pressures to force the enemy to stop fighting or to surrender could argue for more forceful and decisive military action, which might be the right thing to do in the circumstances, but maybe not. And the horrors of the carnage already suffered may be seen as justification for visiting the most devastating punishment possible on the enemy.7 Again, history demonstrates how intense conflict can lead the combatants to escalate violence to the maximum possible levels. In the Second World War, early promises not to bomb cities soon gave way to essentially indiscriminate bombing of civilians. The war between Iran and Iraq during the 1980s led to the use of chemical weapons on both sides and exchanges of missiles against each other’s cities. And more recently, violence in the Middle East escalated in a few months from rocks and small arms to heavy weapons on one side, and from police actions to air strikes and </w:t>
      </w:r>
      <w:proofErr w:type="spellStart"/>
      <w:r w:rsidRPr="00AF62BD">
        <w:t>armoured</w:t>
      </w:r>
      <w:proofErr w:type="spellEnd"/>
      <w:r w:rsidRPr="00AF62BD">
        <w:t xml:space="preserve"> attacks on the other</w:t>
      </w:r>
      <w:r w:rsidRPr="00AF62BD">
        <w:rPr>
          <w:u w:val="single"/>
        </w:rPr>
        <w:t>. Escalation of violence is also basic human nature</w:t>
      </w:r>
      <w:r w:rsidRPr="00AF62BD">
        <w:t xml:space="preserve">. Once the violence starts, retaliatory exchanges of violent acts can escalate to levels unimagined by the </w:t>
      </w:r>
      <w:proofErr w:type="gramStart"/>
      <w:r w:rsidRPr="00AF62BD">
        <w:t>participants</w:t>
      </w:r>
      <w:proofErr w:type="gramEnd"/>
      <w:r w:rsidRPr="00AF62BD">
        <w:t xml:space="preserve"> beforehand.8 Intense and blinding anger is a common response to fear or humiliation or abuse. And such anger can lead us to impose on our opponents whatever levels of violence are readily accessible. In sum, widespread proliferation is likely to lead to an occasional shoot-out with nuclear weapons, and that such shoot-outs will have a substantial probability of escalating to the maximum destruction possible with the weapons at hand. </w:t>
      </w:r>
      <w:r w:rsidRPr="00AF62BD">
        <w:rPr>
          <w:u w:val="single"/>
        </w:rPr>
        <w:t>Unless nuclear proliferation is stopped, we</w:t>
      </w:r>
      <w:r w:rsidRPr="00AF62BD">
        <w:t xml:space="preserve"> are headed toward a world that will mirror the American Wild West of the late 1800s. With most, if not all, nations wearing nuclear ‘six-shooters’ on their hips, the world may even be a more polite place than it is today, but every once in a while we </w:t>
      </w:r>
      <w:r w:rsidRPr="00AF62BD">
        <w:rPr>
          <w:u w:val="single"/>
        </w:rPr>
        <w:t>will all gather on a hill to bury</w:t>
      </w:r>
      <w:r w:rsidRPr="00AF62BD">
        <w:t xml:space="preserve"> the bodies of dead cities or even </w:t>
      </w:r>
      <w:r w:rsidRPr="00AF62BD">
        <w:rPr>
          <w:u w:val="single"/>
        </w:rPr>
        <w:t>whole nations</w:t>
      </w:r>
      <w:r w:rsidRPr="00AF62BD">
        <w:t>.</w:t>
      </w:r>
    </w:p>
    <w:p w14:paraId="282D54E7" w14:textId="77777777" w:rsidR="004E4E5C" w:rsidRDefault="004E4E5C" w:rsidP="004E4E5C"/>
    <w:p w14:paraId="6E1F8CDD" w14:textId="77777777" w:rsidR="009F5CD0" w:rsidRDefault="009F5CD0" w:rsidP="004E4E5C"/>
    <w:p w14:paraId="4B6BF9BD" w14:textId="4B103EFB" w:rsidR="009F5CD0" w:rsidRDefault="009F5CD0" w:rsidP="009F5CD0">
      <w:pPr>
        <w:pStyle w:val="Heading3"/>
      </w:pPr>
      <w:r>
        <w:t>Russian Economic Decline</w:t>
      </w:r>
    </w:p>
    <w:p w14:paraId="0858A074" w14:textId="77777777" w:rsidR="009F5CD0" w:rsidRDefault="009F5CD0" w:rsidP="009F5CD0"/>
    <w:p w14:paraId="2CDEE109" w14:textId="08307810" w:rsidR="009F5CD0" w:rsidRPr="00AF62BD" w:rsidRDefault="009F5CD0" w:rsidP="009F5CD0">
      <w:pPr>
        <w:pStyle w:val="Heading4"/>
      </w:pPr>
      <w:r w:rsidRPr="00AF62BD">
        <w:t>The impact is nuclear war.</w:t>
      </w:r>
    </w:p>
    <w:p w14:paraId="7D6BCFD0" w14:textId="77777777" w:rsidR="009F5CD0" w:rsidRPr="00AF62BD" w:rsidRDefault="009F5CD0" w:rsidP="009F5CD0">
      <w:pPr>
        <w:rPr>
          <w:b/>
        </w:rPr>
      </w:pPr>
      <w:r w:rsidRPr="00AF62BD">
        <w:rPr>
          <w:b/>
        </w:rPr>
        <w:t xml:space="preserve">David ’99  </w:t>
      </w:r>
      <w:r w:rsidRPr="00AF62BD">
        <w:t xml:space="preserve">(Steven, Prof. Pol. Sci. – Johns Hopkins, Foreign Affairs, “Saving America from the coming civil wars”, Vol. 28, </w:t>
      </w:r>
      <w:proofErr w:type="spellStart"/>
      <w:r w:rsidRPr="00AF62BD">
        <w:t>Iss</w:t>
      </w:r>
      <w:proofErr w:type="spellEnd"/>
      <w:r w:rsidRPr="00AF62BD">
        <w:t xml:space="preserve">. 1, </w:t>
      </w:r>
      <w:proofErr w:type="spellStart"/>
      <w:r w:rsidRPr="00AF62BD">
        <w:t>Proquest</w:t>
      </w:r>
      <w:proofErr w:type="spellEnd"/>
      <w:r w:rsidRPr="00AF62BD">
        <w:t>)</w:t>
      </w:r>
    </w:p>
    <w:p w14:paraId="50C9A089" w14:textId="77777777" w:rsidR="009F4CE9" w:rsidRDefault="009F5CD0" w:rsidP="009F5CD0">
      <w:r w:rsidRPr="00AF62BD">
        <w:t xml:space="preserve">AT NO TIME since the civil war of 1918-Zo has Russia been closer to bloody conflict than it is today. The fledgling government confronts a vast array of problems without the power to take effective action. For 70 years, the Soviet Union operated a strong state apparatus, anchored by the KGB and the Communist Party. Now its disintegration has created a power vacuum that has yet to be filled. Unable to rely on popular ideology or coercion to establish control, the government must prove itself to the people and establish its authority on the basis of its performance. But the Yeltsin administration has abjectly failed to do so, and it cannot meet the most basic needs of the Russian people. Russians know they can no longer look to the state for personal security, law enforcement, education, sanitation, health care, or even electrical power. In the place of government authority, </w:t>
      </w:r>
      <w:proofErr w:type="gramStart"/>
      <w:r w:rsidRPr="00AF62BD">
        <w:t>criminal groups-the Russian Mafia-increasingly hold</w:t>
      </w:r>
      <w:proofErr w:type="gramEnd"/>
      <w:r w:rsidRPr="00AF62BD">
        <w:t xml:space="preserve"> sway. Expectations raised by the collapse of communism have been bitterly disappointed, and Moscow's inability to govern coherently raises the specter of civil unrest. </w:t>
      </w:r>
      <w:r w:rsidRPr="00AF62BD">
        <w:rPr>
          <w:u w:val="single"/>
        </w:rPr>
        <w:t>If internal war does strike Russia, economic deterioration will be a prime cause</w:t>
      </w:r>
      <w:r w:rsidRPr="00AF62BD">
        <w:t xml:space="preserve">. From 1989 to the present, the GDP has fallen by 5o percent.    In a society where, ten years ago, unemployment scarcely existed, it reached 9.5 percent in 1997 with many economists declaring the true figure to be much higher. Twenty-two percent of Russians live below the official poverty line (earning less than $70 a month). Modern Russia can neither collect taxes (it gathers only half the revenue it is due) nor significantly cut spending. Reformers tout privatization as the country's cure-all, but in a land without well-defined property rights or contract law and where subsidies remain a way of life, the prospects for transition to an American-style capitalist economy look remote at best. As the massive devaluation of the ruble and the current political crisis show, Russia's condition is even worse than most analysts feared. If conditions get worse, even the stoic Russian people will soon run out of patience.    </w:t>
      </w:r>
      <w:r w:rsidRPr="00AF62BD">
        <w:rPr>
          <w:u w:val="single"/>
        </w:rPr>
        <w:t>A future conflict would quickly draw in Russia's military</w:t>
      </w:r>
      <w:r w:rsidRPr="00AF62BD">
        <w:t xml:space="preserve">. In the Soviet days civilian rule kept the powerful armed forces in check. But with the Communist Party out of office, what little civilian control remains relies </w:t>
      </w:r>
      <w:proofErr w:type="gramStart"/>
      <w:r w:rsidRPr="00AF62BD">
        <w:t>on an exceedingly fragile foundation-personal friendships</w:t>
      </w:r>
      <w:proofErr w:type="gramEnd"/>
      <w:r w:rsidRPr="00AF62BD">
        <w:t xml:space="preserve"> between government leaders and military commanders. Meanwhile, the morale of Russian soldiers has fallen to a dangerous low. Drastic cuts in spending mean inadequate pay, housing, and medical care. A new emphasis on domestic missions has created an ideological split between the old and new guard in the military leadership, increasing the risk that disgruntled generals may enter the political fray and feeding the resentment of soldiers who dislike being used as a national police force. Newly enhanced ties between military units and local authorities pose another </w:t>
      </w:r>
      <w:proofErr w:type="gramStart"/>
      <w:r w:rsidRPr="00AF62BD">
        <w:t>danger</w:t>
      </w:r>
      <w:proofErr w:type="gramEnd"/>
      <w:r w:rsidRPr="00AF62BD">
        <w:t xml:space="preserve">. Soldiers grow ever more dependent on local governments for housing, food, and wages. Draftees serve closer to home, and new laws have increased local control over the armed forces. Were a conflict to emerge between a regional power and Moscow, it is not at all clear which side the military would support.    Divining the military's allegiance is crucial, however, since the structure of the Russian Federation makes it virtually certain that regional conflicts will continue to erupt. Russia's 89 republics, </w:t>
      </w:r>
      <w:proofErr w:type="spellStart"/>
      <w:r w:rsidRPr="00AF62BD">
        <w:t>krais</w:t>
      </w:r>
      <w:proofErr w:type="spellEnd"/>
      <w:r w:rsidRPr="00AF62BD">
        <w:t xml:space="preserve">, and oblasts grow ever more independent in a system that does little to keep them together. </w:t>
      </w:r>
      <w:r w:rsidRPr="00AF62BD">
        <w:rPr>
          <w:u w:val="single"/>
        </w:rPr>
        <w:t>As the central government finds itself unable to force its will</w:t>
      </w:r>
      <w:r w:rsidRPr="00AF62BD">
        <w:t xml:space="preserve"> beyond Moscow (if even that far), </w:t>
      </w:r>
      <w:r w:rsidRPr="00AF62BD">
        <w:rPr>
          <w:u w:val="single"/>
        </w:rPr>
        <w:t>power devolves to the periphery</w:t>
      </w:r>
      <w:r w:rsidRPr="00AF62BD">
        <w:t xml:space="preserve">. With the economy collapsing, republics feel less and less incentive to pay taxes to Moscow when they receive so little in return. Three-quarters of them already have their own constitutions, nearly all of which make some claim to sovereignty. Strong ethnic bonds promoted by shortsighted Soviet policies may motivate non-Russians to secede from the Federation. Chechnya's successful revolt against Russian control inspired similar movements for autonomy and independence throughout the country. </w:t>
      </w:r>
      <w:r w:rsidRPr="00AF62BD">
        <w:rPr>
          <w:u w:val="single"/>
        </w:rPr>
        <w:t>If these rebellions spread</w:t>
      </w:r>
      <w:r w:rsidRPr="00AF62BD">
        <w:t xml:space="preserve"> and Moscow responds with force</w:t>
      </w:r>
      <w:r w:rsidRPr="00AF62BD">
        <w:rPr>
          <w:u w:val="single"/>
        </w:rPr>
        <w:t>, civil war is likely</w:t>
      </w:r>
      <w:r w:rsidRPr="00AF62BD">
        <w:t xml:space="preserve">.    Should Russia succumb to internal war, the consequences for the United States and Europe will be severe. A major power like Russia-even though in decline-does not suffer civil war quietly or alone. An embattled Russian Federation might provoke opportunistic attacks from enemies such as China. </w:t>
      </w:r>
      <w:r w:rsidRPr="00AF62BD">
        <w:rPr>
          <w:u w:val="single"/>
        </w:rPr>
        <w:t>Massive flows of refugees would pour into central and western Europe. Armed struggles in Russia could easily spill into its neighbor</w:t>
      </w:r>
      <w:r w:rsidRPr="00AF62BD">
        <w:t xml:space="preserve">s. Damage from the fighting, particularly </w:t>
      </w:r>
      <w:r w:rsidRPr="00AF62BD">
        <w:rPr>
          <w:u w:val="single"/>
        </w:rPr>
        <w:t>attacks on nuclear plants, would poison</w:t>
      </w:r>
      <w:r w:rsidRPr="00AF62BD">
        <w:t xml:space="preserve"> the environment of much of </w:t>
      </w:r>
      <w:r w:rsidRPr="00AF62BD">
        <w:rPr>
          <w:u w:val="single"/>
        </w:rPr>
        <w:t>Europe and Asia</w:t>
      </w:r>
      <w:r w:rsidRPr="00AF62BD">
        <w:t xml:space="preserve">. Within Russia, the consequences would be even worse. Just as the sheer brutality of the last Russian civil war laid the basis for the privations of Soviet communism, a second civil war might produce another horrific regime.    Most alarming is the real possibility that the violent </w:t>
      </w:r>
      <w:r w:rsidRPr="00AF62BD">
        <w:rPr>
          <w:u w:val="single"/>
        </w:rPr>
        <w:t>disintegration of Russia could lead to loss of control over its nuclear arsenal.</w:t>
      </w:r>
      <w:r w:rsidRPr="00AF62BD">
        <w:t xml:space="preserve"> No nuclear state has ever fallen victim to civil war, but even without a clear precedent the grim consequences can be foreseen. Russia retains some 20,ooo nuclear weapons and the raw material for tens of thousands more, in scores of sites scattered throughout the country. So far, the government has managed to prevent the loss of any weapons or much materiel. </w:t>
      </w:r>
      <w:r w:rsidRPr="00AF62BD">
        <w:rPr>
          <w:u w:val="single"/>
        </w:rPr>
        <w:t>If war erupts, however, Moscow's already weak grip on nuclear sites will slacken</w:t>
      </w:r>
      <w:r w:rsidRPr="00AF62BD">
        <w:t xml:space="preserve">, making weapons and supplies available to a wide range of anti-American groups and states. </w:t>
      </w:r>
      <w:r w:rsidRPr="00AF62BD">
        <w:rPr>
          <w:u w:val="single"/>
        </w:rPr>
        <w:t>Such dispersal of nuclear weapons represents the greatest physical threat America now faces</w:t>
      </w:r>
      <w:r w:rsidRPr="00AF62BD">
        <w:t xml:space="preserve">. And it is hard to think of anything that would increase this threat more than the chaos that would follow a Russian civil war. </w:t>
      </w:r>
    </w:p>
    <w:p w14:paraId="151603F7" w14:textId="77777777" w:rsidR="009F4CE9" w:rsidRDefault="009F4CE9" w:rsidP="009F5CD0"/>
    <w:p w14:paraId="08A2E2BE" w14:textId="77777777" w:rsidR="009F4CE9" w:rsidRDefault="009F4CE9" w:rsidP="009F5CD0"/>
    <w:p w14:paraId="6BE1357D" w14:textId="77777777" w:rsidR="009F4CE9" w:rsidRDefault="009F4CE9" w:rsidP="009F4CE9">
      <w:pPr>
        <w:pStyle w:val="Heading3"/>
      </w:pPr>
      <w:r>
        <w:t>Space Colonization</w:t>
      </w:r>
    </w:p>
    <w:p w14:paraId="2BD18245" w14:textId="77777777" w:rsidR="009F4CE9" w:rsidRDefault="009F4CE9" w:rsidP="00154C10"/>
    <w:p w14:paraId="7443CE53" w14:textId="31AC6345" w:rsidR="009F4CE9" w:rsidRPr="00AF62BD" w:rsidRDefault="009F4CE9" w:rsidP="009F4CE9">
      <w:pPr>
        <w:pStyle w:val="Heading4"/>
      </w:pPr>
      <w:r w:rsidRPr="00AF62BD">
        <w:t xml:space="preserve">Space prevents extinction. </w:t>
      </w:r>
      <w:proofErr w:type="gramStart"/>
      <w:r w:rsidRPr="00AF62BD">
        <w:t>Lots of scenarios.</w:t>
      </w:r>
      <w:proofErr w:type="gramEnd"/>
    </w:p>
    <w:p w14:paraId="684F35F1" w14:textId="77777777" w:rsidR="009F4CE9" w:rsidRPr="00AF62BD" w:rsidRDefault="009F4CE9" w:rsidP="009F4CE9">
      <w:r w:rsidRPr="00AF62BD">
        <w:rPr>
          <w:b/>
        </w:rPr>
        <w:t>Daly ‘9</w:t>
      </w:r>
      <w:r w:rsidRPr="00AF62BD">
        <w:t xml:space="preserve">  (Tad, Writing Fellow – International Physicians for the Prevention of Nuclear War and Foreign Policy Advisor – Rep. Diane Watson, Rep. Dennis Kucinich and Sen. Alan Cranston, “Space Travel: The Path to Human Immortality?” 7-24, http://www.alternet.org/world/141518/space_travel</w:t>
      </w:r>
      <w:proofErr w:type="gramStart"/>
      <w:r w:rsidRPr="00AF62BD">
        <w:t>:_</w:t>
      </w:r>
      <w:proofErr w:type="gramEnd"/>
      <w:r w:rsidRPr="00AF62BD">
        <w:t>the_path_to_human_immortality/)</w:t>
      </w:r>
    </w:p>
    <w:p w14:paraId="2C104B96" w14:textId="3D6916F9" w:rsidR="009F5CD0" w:rsidRDefault="009F4CE9" w:rsidP="009F4CE9">
      <w:r w:rsidRPr="00AF62BD">
        <w:t xml:space="preserve">On December 31st, 1999, National Public Radio interviewed the futurist and science fiction genius Arthur C. Clarke. Since the author had forecast so many of the 20th Century's most fundamental developments, the NPR correspondent asked Clarke if anything had happened in the preceding 100 years that he never could have anticipated. "Yes, absolutely," Clarke replied, without a moment's hesitation.  "The one thing I never would have expected is that, after centuries of wonder and imagination and aspiration, we would have gone to the moon ... and then stopped."  Were Clarke alive today, he undoubtedly would have added, "and then lost so much interest that we erased the tapes of our epochal voyage because of a shortage of blank cassettes."  This month, the 40th anniversary of Buzz </w:t>
      </w:r>
      <w:proofErr w:type="spellStart"/>
      <w:r w:rsidRPr="00AF62BD">
        <w:t>Aldrin</w:t>
      </w:r>
      <w:proofErr w:type="spellEnd"/>
      <w:r w:rsidRPr="00AF62BD">
        <w:t xml:space="preserve"> and Neil Armstrong's first footsteps on the moon, </w:t>
      </w:r>
      <w:r w:rsidRPr="00AF62BD">
        <w:rPr>
          <w:u w:val="single"/>
        </w:rPr>
        <w:t>you will hear many rationales for sending humans into space</w:t>
      </w:r>
      <w:r w:rsidRPr="00AF62BD">
        <w:t xml:space="preserve">, many noble goals that the challenge of space can help humanity to fulfill. </w:t>
      </w:r>
      <w:r w:rsidRPr="00AF62BD">
        <w:rPr>
          <w:u w:val="single"/>
        </w:rPr>
        <w:t>However</w:t>
      </w:r>
      <w:r w:rsidRPr="00AF62BD">
        <w:t xml:space="preserve">, in cosmological consequence, one, and </w:t>
      </w:r>
      <w:r w:rsidRPr="00AF62BD">
        <w:rPr>
          <w:u w:val="single"/>
        </w:rPr>
        <w:t>only one, stands paramount</w:t>
      </w:r>
      <w:r w:rsidRPr="00AF62BD">
        <w:t xml:space="preserve"> above all others -- </w:t>
      </w:r>
      <w:r w:rsidRPr="00AF62BD">
        <w:rPr>
          <w:b/>
          <w:u w:val="single"/>
        </w:rPr>
        <w:t>human immortality. Space is the only place where we can ensure ourselves against extinction</w:t>
      </w:r>
      <w:r w:rsidRPr="00AF62BD">
        <w:t xml:space="preserve">.  Jonathan Schell, our great chronicler of the dilemmas of the nuclear age, has written often about the ascending gradations of extermination that human beings might commit. Genocide is an act aimed at annihilating all members of a particular human group - defined by ethnicity or religion or some other perceived collective hatred - Hitler's attempt to obliterate the Jews the most famous but hardly the only historical example. </w:t>
      </w:r>
      <w:proofErr w:type="spellStart"/>
      <w:r w:rsidRPr="00AF62BD">
        <w:rPr>
          <w:u w:val="single"/>
        </w:rPr>
        <w:t>Specicide</w:t>
      </w:r>
      <w:proofErr w:type="spellEnd"/>
      <w:r w:rsidRPr="00AF62BD">
        <w:rPr>
          <w:u w:val="single"/>
        </w:rPr>
        <w:t xml:space="preserve"> would be an act eliminating the whole of the human race. Ecocide, or perhaps biocide, or perhaps </w:t>
      </w:r>
      <w:proofErr w:type="spellStart"/>
      <w:r w:rsidRPr="00AF62BD">
        <w:rPr>
          <w:u w:val="single"/>
        </w:rPr>
        <w:t>omnicide</w:t>
      </w:r>
      <w:proofErr w:type="spellEnd"/>
      <w:r w:rsidRPr="00AF62BD">
        <w:rPr>
          <w:u w:val="single"/>
        </w:rPr>
        <w:t>, would be an act exterminating</w:t>
      </w:r>
      <w:r w:rsidRPr="00AF62BD">
        <w:t xml:space="preserve"> not just all humans, but </w:t>
      </w:r>
      <w:r w:rsidRPr="00AF62BD">
        <w:rPr>
          <w:u w:val="single"/>
        </w:rPr>
        <w:t>the entire circle of life on planet earth itself.  An asteroid impact</w:t>
      </w:r>
      <w:r w:rsidRPr="00AF62BD">
        <w:t xml:space="preserve">, or certain kinds of </w:t>
      </w:r>
      <w:r w:rsidRPr="00AF62BD">
        <w:rPr>
          <w:u w:val="single"/>
        </w:rPr>
        <w:t>disruptions of our sun, or</w:t>
      </w:r>
      <w:r w:rsidRPr="00AF62BD">
        <w:t xml:space="preserve"> perhaps </w:t>
      </w:r>
      <w:r w:rsidRPr="00AF62BD">
        <w:rPr>
          <w:u w:val="single"/>
        </w:rPr>
        <w:t>other cosmological cataclysms could probably pull all those off without even breaking a sweat. And our sun</w:t>
      </w:r>
      <w:r w:rsidRPr="00AF62BD">
        <w:t xml:space="preserve"> in any case </w:t>
      </w:r>
      <w:r w:rsidRPr="00AF62BD">
        <w:rPr>
          <w:u w:val="single"/>
        </w:rPr>
        <w:t>has an expiration date</w:t>
      </w:r>
      <w:r w:rsidRPr="00AF62BD">
        <w:t xml:space="preserve">, some 4 or 5 billion years down the road. A quarter century before the voyages of Apollo, the invention of </w:t>
      </w:r>
      <w:r w:rsidRPr="00AF62BD">
        <w:rPr>
          <w:u w:val="single"/>
        </w:rPr>
        <w:t>the nuclear weapon gave life on Earth</w:t>
      </w:r>
      <w:r w:rsidRPr="00AF62BD">
        <w:t xml:space="preserve">, for the first time, the </w:t>
      </w:r>
      <w:r w:rsidRPr="00AF62BD">
        <w:rPr>
          <w:u w:val="single"/>
        </w:rPr>
        <w:t>capacity to bring about its own extinction</w:t>
      </w:r>
      <w:r w:rsidRPr="00AF62BD">
        <w:t xml:space="preserve"> by its own hands. </w:t>
      </w:r>
      <w:r w:rsidRPr="00AF62BD">
        <w:rPr>
          <w:u w:val="single"/>
        </w:rPr>
        <w:t>It will not be long before biotech and nanotech</w:t>
      </w:r>
      <w:r w:rsidRPr="00AF62BD">
        <w:t xml:space="preserve"> and god-knows-what-other techs </w:t>
      </w:r>
      <w:r w:rsidRPr="00AF62BD">
        <w:rPr>
          <w:u w:val="single"/>
        </w:rPr>
        <w:t>obtain the same capacity. And it is far from impossible to suppose that human-induced climate change may</w:t>
      </w:r>
      <w:r w:rsidRPr="00AF62BD">
        <w:t xml:space="preserve"> unfold so badly in the decades to come that it too could threaten to </w:t>
      </w:r>
      <w:r w:rsidRPr="00AF62BD">
        <w:rPr>
          <w:u w:val="single"/>
        </w:rPr>
        <w:t>bring about the same result</w:t>
      </w:r>
      <w:r w:rsidRPr="00AF62BD">
        <w:t xml:space="preserve">.  </w:t>
      </w:r>
      <w:r w:rsidRPr="00AF62BD">
        <w:rPr>
          <w:u w:val="single"/>
        </w:rPr>
        <w:t>This period,</w:t>
      </w:r>
      <w:r w:rsidRPr="00AF62BD">
        <w:t xml:space="preserve"> </w:t>
      </w:r>
      <w:r w:rsidRPr="00AF62BD">
        <w:rPr>
          <w:u w:val="single"/>
        </w:rPr>
        <w:t xml:space="preserve">where we hold this capability to destroy ourselves but before we have found a way to save ourselves, might be called the </w:t>
      </w:r>
      <w:r w:rsidRPr="00AF62BD">
        <w:rPr>
          <w:b/>
          <w:u w:val="single"/>
        </w:rPr>
        <w:t>human race's ultimate "window of vulnerability</w:t>
      </w:r>
      <w:r w:rsidRPr="00AF62BD">
        <w:t xml:space="preserve">." But we also now possess a "window of opportunity," to endeavor, in, oh, the next five or ten centuries or so, to establish the human race permanently beyond the cradle of its birth -- first perhaps on our moon, then perhaps on Mars and in the asteroid belt and on some of the moons of Jupiter and Saturn, and then beyond the bounds of our solar system itself. </w:t>
      </w:r>
      <w:r w:rsidRPr="00AF62BD">
        <w:rPr>
          <w:u w:val="single"/>
        </w:rPr>
        <w:t>We have it within our grasp to venture slowly but inexorably outward,</w:t>
      </w:r>
      <w:r w:rsidRPr="00AF62BD">
        <w:t xml:space="preserve"> in tiny lifeboats afloat on an infinite sea, </w:t>
      </w:r>
      <w:r w:rsidRPr="00AF62BD">
        <w:rPr>
          <w:u w:val="single"/>
        </w:rPr>
        <w:t>to explore and then to colonize and then to live our lives among the stars</w:t>
      </w:r>
      <w:r w:rsidRPr="00AF62BD">
        <w:t xml:space="preserve">. Imagine our galaxy, a mere thousand years hence, </w:t>
      </w:r>
      <w:r w:rsidRPr="00AF62BD">
        <w:rPr>
          <w:u w:val="single"/>
        </w:rPr>
        <w:t xml:space="preserve">with millions of </w:t>
      </w:r>
      <w:proofErr w:type="gramStart"/>
      <w:r w:rsidRPr="00AF62BD">
        <w:rPr>
          <w:u w:val="single"/>
        </w:rPr>
        <w:t>homo</w:t>
      </w:r>
      <w:proofErr w:type="gramEnd"/>
      <w:r w:rsidRPr="00AF62BD">
        <w:rPr>
          <w:u w:val="single"/>
        </w:rPr>
        <w:t xml:space="preserve"> sapiens</w:t>
      </w:r>
      <w:r w:rsidRPr="00AF62BD">
        <w:t xml:space="preserve"> who are born, who live, and </w:t>
      </w:r>
      <w:r w:rsidRPr="00AF62BD">
        <w:rPr>
          <w:u w:val="single"/>
        </w:rPr>
        <w:t>who die without ever setting foot on planet earth</w:t>
      </w:r>
      <w:r w:rsidRPr="00AF62BD">
        <w:t xml:space="preserve">. Once we achieve that, once </w:t>
      </w:r>
      <w:r w:rsidRPr="00AF62BD">
        <w:rPr>
          <w:u w:val="single"/>
        </w:rPr>
        <w:t>we have indeed established an enduring and self-sustaining human presence</w:t>
      </w:r>
      <w:r w:rsidRPr="00AF62BD">
        <w:t xml:space="preserve"> off the planet of our origin, </w:t>
      </w:r>
      <w:r w:rsidRPr="00AF62BD">
        <w:rPr>
          <w:u w:val="single"/>
        </w:rPr>
        <w:t>it becomes very difficult to envision any comprehensive catastrophe that could eliminate completely the progeny of Mother Earth</w:t>
      </w:r>
      <w:r w:rsidRPr="00AF62BD">
        <w:t xml:space="preserve">. Then, it would seem, we would be as close to immortality as the universe itself.  Does this mean we should not devote extraordinary efforts to the prevention of extinction-inducing catastrophes here on Earth? </w:t>
      </w:r>
      <w:proofErr w:type="gramStart"/>
      <w:r w:rsidRPr="00AF62BD">
        <w:t>Of course not.</w:t>
      </w:r>
      <w:proofErr w:type="gramEnd"/>
      <w:r w:rsidRPr="00AF62BD">
        <w:t xml:space="preserve"> We should abolish nuclear weapons, and endeavor to enact a universal, verifiable, and enforceable Nuclear Weapons Elimination Convention. We should impose serious transnational regulatory constraints on biotech and nanotech, before the development and proliferation of those technologies makes it much more difficult to do so. We should dedicate the kinds of resources and attentions to ameliorating the worst effects of climate change that the magnitude of the stakes requires. And we should even invest seriously in things like the monitoring of celestial bodies - so that, with perhaps decades of warning about an imminent collision between a big space rock and ourselves, we might figure out a way to avoid it.  Nevertheless, even people who eat right, exercise every day, and look both ways before crossing Fifth Avenue still take out policies for life insurance.  </w:t>
      </w:r>
      <w:r w:rsidRPr="00AF62BD">
        <w:rPr>
          <w:u w:val="single"/>
        </w:rPr>
        <w:t>Stephen Hawking</w:t>
      </w:r>
      <w:r w:rsidRPr="00AF62BD">
        <w:t xml:space="preserve">, just before boarding his zero gravity airplane flight in April 2007, </w:t>
      </w:r>
      <w:r w:rsidRPr="00AF62BD">
        <w:rPr>
          <w:u w:val="single"/>
        </w:rPr>
        <w:t>said, "Life on Earth is at risk of being wiped out by a disaster, such as sudden global warming, nuclear war, a genetically engineered virus. ... I think the human race has no future if it doesn't go into space</w:t>
      </w:r>
      <w:r w:rsidRPr="00AF62BD">
        <w:t xml:space="preserve">." Clarke, speaking from Sri Lanka on a huge video screen to aficionados gathered in Kansas City to commemorate the centennial, on 7/7/7, of Clarke's fellow science fiction giant, the late Robert A. Heinlein, said "I have no doubt that the great master will be revered by future generations - if any." Heinlein himself, some years earlier, said that the actions of the thousands who worked to lift a fragile spacecraft off the surface of the earth, and set it down gently on the surface of the moon, "tend toward the survival of the entire race of mankind. The door they opened leads to hope that h. sapiens will survive indefinitely long, even longer than this solid planet on which we stand tonight. As a direct result of what they did, it is now possible that the human race will never die."  But not if we wipe ourselves out before we have scarcely even gotten started. Not if we fail to dodge the bullet in the chamber in the gun in our own hands. Not if we lose so much interest in the fate of humankind that we erase not just the tapes of our most epochal achievements, but wind up erasing ourselves.  Colonel </w:t>
      </w:r>
      <w:proofErr w:type="spellStart"/>
      <w:r w:rsidRPr="00AF62BD">
        <w:t>Ilan</w:t>
      </w:r>
      <w:proofErr w:type="spellEnd"/>
      <w:r w:rsidRPr="00AF62BD">
        <w:t xml:space="preserve"> Ramon was the first-ever Israeli astronaut, who perished aboard the space shuttle Columbia in February 2003. When he was training for his flight, he contacted officials at </w:t>
      </w:r>
      <w:proofErr w:type="spellStart"/>
      <w:r w:rsidRPr="00AF62BD">
        <w:t>Yad</w:t>
      </w:r>
      <w:proofErr w:type="spellEnd"/>
      <w:r w:rsidRPr="00AF62BD">
        <w:t xml:space="preserve"> </w:t>
      </w:r>
      <w:proofErr w:type="spellStart"/>
      <w:r w:rsidRPr="00AF62BD">
        <w:t>Vashem</w:t>
      </w:r>
      <w:proofErr w:type="spellEnd"/>
      <w:r w:rsidRPr="00AF62BD">
        <w:t xml:space="preserve">, the Holocaust Martyrs' and Heroes' Remembrance Authority in Jerusalem, and asked if he might be allowed to carry along with him a relic of the Holocaust. </w:t>
      </w:r>
      <w:proofErr w:type="spellStart"/>
      <w:r w:rsidRPr="00AF62BD">
        <w:t>Yad</w:t>
      </w:r>
      <w:proofErr w:type="spellEnd"/>
      <w:r w:rsidRPr="00AF62BD">
        <w:t xml:space="preserve"> </w:t>
      </w:r>
      <w:proofErr w:type="spellStart"/>
      <w:r w:rsidRPr="00AF62BD">
        <w:t>Vashem</w:t>
      </w:r>
      <w:proofErr w:type="spellEnd"/>
      <w:r w:rsidRPr="00AF62BD">
        <w:t xml:space="preserve"> officials searched deeply through their archives - and then suddenly came across the only possible answer to Col. Ramon's request. They provided him with an exact replica of a small pencil sketch of the landscape of the moon, with our beautiful earth looming above the far horizon, lonely and fragile and whole, suspended among the blazing stars. </w:t>
      </w:r>
      <w:proofErr w:type="gramStart"/>
      <w:r w:rsidRPr="00AF62BD">
        <w:t xml:space="preserve">It was created by a 14-year-old Jewish boy named </w:t>
      </w:r>
      <w:proofErr w:type="spellStart"/>
      <w:r w:rsidRPr="00AF62BD">
        <w:t>Petr</w:t>
      </w:r>
      <w:proofErr w:type="spellEnd"/>
      <w:r w:rsidRPr="00AF62BD">
        <w:t xml:space="preserve"> </w:t>
      </w:r>
      <w:proofErr w:type="spellStart"/>
      <w:r w:rsidRPr="00AF62BD">
        <w:t>Ginz</w:t>
      </w:r>
      <w:proofErr w:type="spellEnd"/>
      <w:proofErr w:type="gramEnd"/>
      <w:r w:rsidRPr="00AF62BD">
        <w:t xml:space="preserve">. He drew it in 1942, more than a quarter century before the Apollo 8 astronauts became the first humans to witness that whole earth, while incarcerated behind the walls of the </w:t>
      </w:r>
      <w:proofErr w:type="spellStart"/>
      <w:r w:rsidRPr="00AF62BD">
        <w:t>Theresienstadt</w:t>
      </w:r>
      <w:proofErr w:type="spellEnd"/>
      <w:r w:rsidRPr="00AF62BD">
        <w:t xml:space="preserve"> ghetto.  Two years later, Peter </w:t>
      </w:r>
      <w:proofErr w:type="spellStart"/>
      <w:r w:rsidRPr="00AF62BD">
        <w:t>Ginz</w:t>
      </w:r>
      <w:proofErr w:type="spellEnd"/>
      <w:r w:rsidRPr="00AF62BD">
        <w:t xml:space="preserve"> was murdered behind the walls of Auschwitz.  For that boy to sketch that sight, so long before any human had actually seen that sight and in the midst of the greatest degradation of the human spirit imaginable, can only be called a triumph of the imagination, and a triumph of the will. </w:t>
      </w:r>
      <w:proofErr w:type="spellStart"/>
      <w:r w:rsidRPr="00AF62BD">
        <w:t>Petr</w:t>
      </w:r>
      <w:proofErr w:type="spellEnd"/>
      <w:r w:rsidRPr="00AF62BD">
        <w:t xml:space="preserve"> </w:t>
      </w:r>
      <w:proofErr w:type="spellStart"/>
      <w:r w:rsidRPr="00AF62BD">
        <w:t>Ginz</w:t>
      </w:r>
      <w:proofErr w:type="spellEnd"/>
      <w:r w:rsidRPr="00AF62BD">
        <w:t xml:space="preserve"> did not survive the great holocaust of his era. </w:t>
      </w:r>
      <w:proofErr w:type="spellStart"/>
      <w:r w:rsidRPr="00AF62BD">
        <w:t>Ilan</w:t>
      </w:r>
      <w:proofErr w:type="spellEnd"/>
      <w:r w:rsidRPr="00AF62BD">
        <w:t xml:space="preserve"> Ramon did not survive his journey into the cosmos. But if we aspire now to equal the imagination and the will of </w:t>
      </w:r>
      <w:proofErr w:type="spellStart"/>
      <w:r w:rsidRPr="00AF62BD">
        <w:t>Petr</w:t>
      </w:r>
      <w:proofErr w:type="spellEnd"/>
      <w:r w:rsidRPr="00AF62BD">
        <w:t xml:space="preserve"> </w:t>
      </w:r>
      <w:proofErr w:type="spellStart"/>
      <w:r w:rsidRPr="00AF62BD">
        <w:t>Ginz</w:t>
      </w:r>
      <w:proofErr w:type="spellEnd"/>
      <w:r w:rsidRPr="00AF62BD">
        <w:t xml:space="preserve">, and if we endeavor now to complete the mission on which </w:t>
      </w:r>
      <w:proofErr w:type="spellStart"/>
      <w:r w:rsidRPr="00AF62BD">
        <w:t>Ilan</w:t>
      </w:r>
      <w:proofErr w:type="spellEnd"/>
      <w:r w:rsidRPr="00AF62BD">
        <w:t xml:space="preserve"> Ramon embarked, then - even if another great holocaust comes and even if despite all our struggles it brings to our fair planet not just genocide but </w:t>
      </w:r>
      <w:proofErr w:type="spellStart"/>
      <w:r w:rsidRPr="00AF62BD">
        <w:t>specicide</w:t>
      </w:r>
      <w:proofErr w:type="spellEnd"/>
      <w:r w:rsidRPr="00AF62BD">
        <w:t xml:space="preserve"> or </w:t>
      </w:r>
      <w:proofErr w:type="spellStart"/>
      <w:r w:rsidRPr="00AF62BD">
        <w:t>omnicide</w:t>
      </w:r>
      <w:proofErr w:type="spellEnd"/>
      <w:r w:rsidRPr="00AF62BD">
        <w:t xml:space="preserve"> - we still can.</w:t>
      </w:r>
    </w:p>
    <w:p w14:paraId="03A31E2F" w14:textId="77777777" w:rsidR="009F4CE9" w:rsidRDefault="009F4CE9" w:rsidP="009F4CE9"/>
    <w:p w14:paraId="23C9AEBE" w14:textId="77777777" w:rsidR="009F4CE9" w:rsidRDefault="009F4CE9" w:rsidP="009F4CE9"/>
    <w:p w14:paraId="4A9BB9B5" w14:textId="794A7C77" w:rsidR="007045EA" w:rsidRDefault="007045EA" w:rsidP="007045EA">
      <w:pPr>
        <w:pStyle w:val="Heading3"/>
      </w:pPr>
      <w:r>
        <w:t>Structural Violence</w:t>
      </w:r>
    </w:p>
    <w:p w14:paraId="533026BA" w14:textId="77777777" w:rsidR="007045EA" w:rsidRDefault="007045EA" w:rsidP="007045EA"/>
    <w:p w14:paraId="477FFF47" w14:textId="77777777" w:rsidR="007045EA" w:rsidRPr="00E775A7" w:rsidRDefault="007045EA" w:rsidP="00AF75D0">
      <w:pPr>
        <w:pStyle w:val="Heading4"/>
      </w:pPr>
      <w:r w:rsidRPr="00E775A7">
        <w:t>Our impact turns and outweighs even nuclear impacts—structural violence from poverty kills more than conflict and is the root cause of war.</w:t>
      </w:r>
    </w:p>
    <w:p w14:paraId="14712B0D" w14:textId="77777777" w:rsidR="007045EA" w:rsidRPr="00FA3421" w:rsidRDefault="007045EA" w:rsidP="008B065E">
      <w:bookmarkStart w:id="0" w:name="_GoBack"/>
      <w:bookmarkEnd w:id="0"/>
      <w:r w:rsidRPr="00FA3421">
        <w:t xml:space="preserve">James </w:t>
      </w:r>
      <w:r w:rsidRPr="00FA3421">
        <w:rPr>
          <w:b/>
        </w:rPr>
        <w:t>Gilligan</w:t>
      </w:r>
      <w:r w:rsidRPr="00FA3421">
        <w:t xml:space="preserve">, </w:t>
      </w:r>
      <w:r w:rsidRPr="00FA3421">
        <w:rPr>
          <w:b/>
        </w:rPr>
        <w:t>1996</w:t>
      </w:r>
      <w:r w:rsidRPr="00FA3421">
        <w:t xml:space="preserve">. </w:t>
      </w:r>
      <w:proofErr w:type="gramStart"/>
      <w:r w:rsidRPr="00FA3421">
        <w:t>Professor of Psychiatry at the Harvard Medical School and Director of the Center for the Study of Violence.</w:t>
      </w:r>
      <w:proofErr w:type="gramEnd"/>
      <w:r w:rsidRPr="00FA3421">
        <w:t xml:space="preserve"> Violence: Our Deadly Epidemic and Its Causes, p. 195-96.</w:t>
      </w:r>
    </w:p>
    <w:p w14:paraId="548D468C" w14:textId="77777777" w:rsidR="007045EA" w:rsidRPr="00E775A7" w:rsidRDefault="007045EA" w:rsidP="007045EA">
      <w:pPr>
        <w:rPr>
          <w:color w:val="000000"/>
          <w:sz w:val="20"/>
        </w:rPr>
      </w:pPr>
    </w:p>
    <w:p w14:paraId="4AD844DF" w14:textId="77777777" w:rsidR="007045EA" w:rsidRPr="009F085B" w:rsidRDefault="007045EA" w:rsidP="007045EA">
      <w:pPr>
        <w:rPr>
          <w:sz w:val="16"/>
        </w:rPr>
      </w:pPr>
      <w:r w:rsidRPr="00FA3421">
        <w:rPr>
          <w:sz w:val="16"/>
        </w:rPr>
        <w:t>The finding that</w:t>
      </w:r>
      <w:r w:rsidRPr="00E775A7">
        <w:t xml:space="preserve"> </w:t>
      </w:r>
      <w:r w:rsidRPr="00E775A7">
        <w:rPr>
          <w:u w:val="single"/>
        </w:rPr>
        <w:t xml:space="preserve">structural violence causes far more deaths than behavioral violence </w:t>
      </w:r>
      <w:r w:rsidRPr="00515F1A">
        <w:rPr>
          <w:sz w:val="12"/>
        </w:rPr>
        <w:t xml:space="preserve">does is not limited to this country. Kohler and </w:t>
      </w:r>
      <w:proofErr w:type="spellStart"/>
      <w:r w:rsidRPr="00515F1A">
        <w:rPr>
          <w:sz w:val="12"/>
        </w:rPr>
        <w:t>Alcock</w:t>
      </w:r>
      <w:proofErr w:type="spellEnd"/>
      <w:r w:rsidRPr="00515F1A">
        <w:rPr>
          <w:sz w:val="12"/>
        </w:rPr>
        <w:t xml:space="preserve"> attempted to arrive at the number of excess deaths caused by socioeconomic inequities on a worldwide basis. Sweden was their model of the nation that had come closest to eliminating structural violence. It had the least inequity in income and living standards and the lowest discrepancies in death rates and life expectancy</w:t>
      </w:r>
      <w:proofErr w:type="gramStart"/>
      <w:r w:rsidRPr="00515F1A">
        <w:rPr>
          <w:sz w:val="12"/>
        </w:rPr>
        <w:t>;</w:t>
      </w:r>
      <w:proofErr w:type="gramEnd"/>
      <w:r w:rsidRPr="00515F1A">
        <w:rPr>
          <w:sz w:val="12"/>
        </w:rPr>
        <w:t xml:space="preserve"> and the highest overall life expectancy in the world. When they compared the life expectancies of those living in the other socioeconomic systems against Sweden, they found that</w:t>
      </w:r>
      <w:r w:rsidRPr="00E775A7">
        <w:t xml:space="preserve"> </w:t>
      </w:r>
      <w:r w:rsidRPr="00E775A7">
        <w:rPr>
          <w:u w:val="single"/>
        </w:rPr>
        <w:t xml:space="preserve">18 million deaths a year could be attributed to structural violence </w:t>
      </w:r>
      <w:r w:rsidRPr="00FA3421">
        <w:rPr>
          <w:sz w:val="16"/>
        </w:rPr>
        <w:t xml:space="preserve">to which the citizens of all the other nations were being subjected. </w:t>
      </w:r>
      <w:r w:rsidRPr="009F085B">
        <w:rPr>
          <w:u w:val="single"/>
        </w:rPr>
        <w:t>During the past decade the discrepancies between the rich and poor nations have increased dramatically and alarmingly</w:t>
      </w:r>
      <w:r w:rsidRPr="00E775A7">
        <w:t>.</w:t>
      </w:r>
      <w:r w:rsidRPr="009F085B">
        <w:rPr>
          <w:sz w:val="16"/>
        </w:rPr>
        <w:t xml:space="preserve"> </w:t>
      </w:r>
      <w:r w:rsidRPr="00E775A7">
        <w:rPr>
          <w:u w:val="single"/>
        </w:rPr>
        <w:t>The 14-18 million deaths a year caused by structural violence compare with about 100,000 deaths a year from armed conflict. Comparing this frequency of deaths from structural violence to the frequency of those caused by major military and political violence</w:t>
      </w:r>
      <w:r w:rsidRPr="009F085B">
        <w:rPr>
          <w:sz w:val="16"/>
        </w:rPr>
        <w:t xml:space="preserve">, </w:t>
      </w:r>
      <w:r w:rsidRPr="00515F1A">
        <w:rPr>
          <w:sz w:val="12"/>
        </w:rPr>
        <w:t>such as World War II (an estimated 49 million military and civilian deaths including those caused by genocide- or about eight million per year, 1939-1945), the Indonesian massacre of 1965-66 (perhaps 575,000 deaths), the Vietnam war (possibly two million, 1954-73)</w:t>
      </w:r>
      <w:r w:rsidRPr="00E775A7">
        <w:t xml:space="preserve"> </w:t>
      </w:r>
      <w:r w:rsidRPr="00E775A7">
        <w:rPr>
          <w:u w:val="single"/>
        </w:rPr>
        <w:t>and even a hypothetical nuclear exchange</w:t>
      </w:r>
      <w:r w:rsidRPr="009F085B">
        <w:rPr>
          <w:sz w:val="16"/>
        </w:rPr>
        <w:t xml:space="preserve"> </w:t>
      </w:r>
      <w:r w:rsidRPr="00FA3421">
        <w:rPr>
          <w:sz w:val="16"/>
        </w:rPr>
        <w:t>between the US and USSR (232 million)</w:t>
      </w:r>
      <w:r w:rsidRPr="00E775A7">
        <w:t xml:space="preserve"> </w:t>
      </w:r>
      <w:r w:rsidRPr="00E775A7">
        <w:rPr>
          <w:u w:val="single"/>
        </w:rPr>
        <w:t>it was clear that even war cannot begin to compare with structural violence, which continues year after year</w:t>
      </w:r>
      <w:r w:rsidRPr="00E775A7">
        <w:t xml:space="preserve">. </w:t>
      </w:r>
      <w:r w:rsidRPr="00FA3421">
        <w:rPr>
          <w:sz w:val="16"/>
        </w:rPr>
        <w:t>In other words</w:t>
      </w:r>
      <w:r w:rsidRPr="00E775A7">
        <w:t xml:space="preserve">, </w:t>
      </w:r>
      <w:r w:rsidRPr="00E775A7">
        <w:rPr>
          <w:u w:val="single"/>
        </w:rPr>
        <w:t>every fifteen years</w:t>
      </w:r>
      <w:r w:rsidRPr="00E775A7">
        <w:t xml:space="preserve">, </w:t>
      </w:r>
      <w:r w:rsidRPr="00FA3421">
        <w:rPr>
          <w:sz w:val="16"/>
        </w:rPr>
        <w:t>on the average</w:t>
      </w:r>
      <w:r w:rsidRPr="00E775A7">
        <w:t xml:space="preserve">, </w:t>
      </w:r>
      <w:r w:rsidRPr="00E775A7">
        <w:rPr>
          <w:u w:val="single"/>
        </w:rPr>
        <w:t xml:space="preserve">as many people die because of relative poverty as would be killed in a nuclear war that caused 232 million deaths; and every single year, two to three times as many people die from poverty throughout the world as were killed by the Nazi genocide </w:t>
      </w:r>
      <w:r w:rsidRPr="00FA3421">
        <w:rPr>
          <w:sz w:val="16"/>
        </w:rPr>
        <w:t>of the Jews over a six year period</w:t>
      </w:r>
      <w:r w:rsidRPr="00E775A7">
        <w:t xml:space="preserve">. </w:t>
      </w:r>
      <w:r w:rsidRPr="009F085B">
        <w:rPr>
          <w:b/>
          <w:u w:val="single"/>
        </w:rPr>
        <w:t>This is</w:t>
      </w:r>
      <w:r w:rsidRPr="00E775A7">
        <w:t xml:space="preserve">, </w:t>
      </w:r>
      <w:r w:rsidRPr="00FA3421">
        <w:rPr>
          <w:sz w:val="16"/>
        </w:rPr>
        <w:t>in effect</w:t>
      </w:r>
      <w:r w:rsidRPr="00E775A7">
        <w:t xml:space="preserve">, </w:t>
      </w:r>
      <w:r w:rsidRPr="009F085B">
        <w:rPr>
          <w:b/>
          <w:u w:val="single"/>
        </w:rPr>
        <w:t>the equivalent of an ongoing, unending, in fact accelerating, thermonuclear war, or genocide, perpetuated on the weak and poor every year of every decade, throughout the world</w:t>
      </w:r>
      <w:r w:rsidRPr="009F085B">
        <w:rPr>
          <w:sz w:val="16"/>
        </w:rPr>
        <w:t xml:space="preserve">. </w:t>
      </w:r>
      <w:r w:rsidRPr="009F085B">
        <w:rPr>
          <w:u w:val="single"/>
        </w:rPr>
        <w:t>Structural violence is also the main cause of behavioral violence</w:t>
      </w:r>
      <w:r w:rsidRPr="00FA3421">
        <w:rPr>
          <w:sz w:val="16"/>
        </w:rPr>
        <w:t xml:space="preserve"> </w:t>
      </w:r>
      <w:r w:rsidRPr="009F085B">
        <w:rPr>
          <w:u w:val="single"/>
        </w:rPr>
        <w:t>on a socially and epidemiologically significant scale</w:t>
      </w:r>
      <w:r w:rsidRPr="00FA3421">
        <w:rPr>
          <w:sz w:val="16"/>
        </w:rPr>
        <w:t xml:space="preserve"> (from homicide and suicide to war and genocide).</w:t>
      </w:r>
      <w:r w:rsidRPr="00E775A7">
        <w:t xml:space="preserve"> </w:t>
      </w:r>
      <w:r w:rsidRPr="009F085B">
        <w:rPr>
          <w:sz w:val="16"/>
        </w:rPr>
        <w:t xml:space="preserve">The question as to which of the two forms of violence-structural or behavioral- is more important, dangerous, or lethal is moot, for they are inextricably related to each other, as cause to effect. </w:t>
      </w:r>
    </w:p>
    <w:p w14:paraId="3995EBB3" w14:textId="77777777" w:rsidR="007045EA" w:rsidRPr="007045EA" w:rsidRDefault="007045EA" w:rsidP="007045EA"/>
    <w:p w14:paraId="494D0FE8" w14:textId="4388E881" w:rsidR="009F5CD0" w:rsidRDefault="00154C10" w:rsidP="00154C10">
      <w:pPr>
        <w:pStyle w:val="Heading3"/>
      </w:pPr>
      <w:r>
        <w:t>China-Taiwan War</w:t>
      </w:r>
    </w:p>
    <w:p w14:paraId="4EDB062E" w14:textId="77777777" w:rsidR="00154C10" w:rsidRDefault="00154C10" w:rsidP="00154C10"/>
    <w:p w14:paraId="02C6177C" w14:textId="40D7FAC3" w:rsidR="00154C10" w:rsidRPr="00AF62BD" w:rsidRDefault="00154C10" w:rsidP="00154C10">
      <w:pPr>
        <w:pStyle w:val="Heading4"/>
      </w:pPr>
      <w:r w:rsidRPr="00AF62BD">
        <w:t>The impact is global nuclear war.</w:t>
      </w:r>
    </w:p>
    <w:p w14:paraId="047F9AD6" w14:textId="77777777" w:rsidR="00154C10" w:rsidRPr="00AF62BD" w:rsidRDefault="00154C10" w:rsidP="00154C10">
      <w:pPr>
        <w:rPr>
          <w:b/>
        </w:rPr>
      </w:pPr>
      <w:r w:rsidRPr="00AF62BD">
        <w:rPr>
          <w:b/>
        </w:rPr>
        <w:t xml:space="preserve">Straits Times ’00  </w:t>
      </w:r>
      <w:r w:rsidRPr="00AF62BD">
        <w:t>(The Straits Times (Singapore), “No one gains in war over Taiwan”, June 25, 2000, L/N)</w:t>
      </w:r>
    </w:p>
    <w:p w14:paraId="2E63AC5B" w14:textId="77777777" w:rsidR="00154C10" w:rsidRPr="00AF62BD" w:rsidRDefault="00154C10" w:rsidP="00154C10">
      <w:r w:rsidRPr="00AF62BD">
        <w:t xml:space="preserve">THE high-intensity scenario postulates a cross-strait war escalating into </w:t>
      </w:r>
      <w:r w:rsidRPr="00AF62BD">
        <w:rPr>
          <w:u w:val="single"/>
        </w:rPr>
        <w:t>a full-scale war between the US and China</w:t>
      </w:r>
      <w:r w:rsidRPr="00AF62BD">
        <w:t xml:space="preserve">. If Washington were to conclude that splitting China would better serve its national interests, then a full-scale war becomes unavoidable.  Conflict on such a scale </w:t>
      </w:r>
      <w:r w:rsidRPr="00AF62BD">
        <w:rPr>
          <w:u w:val="single"/>
        </w:rPr>
        <w:t>would embroil other countries</w:t>
      </w:r>
      <w:r w:rsidRPr="00AF62BD">
        <w:t xml:space="preserve"> far </w:t>
      </w:r>
      <w:r w:rsidRPr="00AF62BD">
        <w:rPr>
          <w:u w:val="single"/>
        </w:rPr>
        <w:t>and</w:t>
      </w:r>
      <w:r w:rsidRPr="00AF62BD">
        <w:t xml:space="preserve"> near and -horror of horrors -</w:t>
      </w:r>
      <w:r w:rsidRPr="00AF62BD">
        <w:rPr>
          <w:u w:val="single"/>
        </w:rPr>
        <w:t>raise the possibility of a nuclear war</w:t>
      </w:r>
      <w:r w:rsidRPr="00AF62BD">
        <w:t xml:space="preserve">.  Beijing has already told the US and Japan privately that it considers any country providing bases and logistics support to any US forces attacking China as belligerent parties open to its retaliation.  In the region, this means South Korea, Japan, the Philippines and, to a lesser extent, Singapore.  If China were to retaliate, </w:t>
      </w:r>
      <w:proofErr w:type="gramStart"/>
      <w:r w:rsidRPr="00AF62BD">
        <w:t>east</w:t>
      </w:r>
      <w:proofErr w:type="gramEnd"/>
      <w:r w:rsidRPr="00AF62BD">
        <w:t xml:space="preserve"> Asia will be set on fire.  And the conflagration may not end there as opportunistic powers elsewhere may try to overturn the existing world order.  With the US distracted, </w:t>
      </w:r>
      <w:r w:rsidRPr="00AF62BD">
        <w:rPr>
          <w:u w:val="single"/>
        </w:rPr>
        <w:t>Russia may seek to redefine Europe's political landscape</w:t>
      </w:r>
      <w:r w:rsidRPr="00AF62BD">
        <w:t xml:space="preserve">. The balance of power in the Middle East may be similarly upset by the likes of Iraq.  In south Asia, </w:t>
      </w:r>
      <w:r w:rsidRPr="00AF62BD">
        <w:rPr>
          <w:u w:val="single"/>
        </w:rPr>
        <w:t>hostilities between India and Pakistan</w:t>
      </w:r>
      <w:r w:rsidRPr="00AF62BD">
        <w:t xml:space="preserve">, each armed with its own nuclear arsenal, </w:t>
      </w:r>
      <w:r w:rsidRPr="00AF62BD">
        <w:rPr>
          <w:u w:val="single"/>
        </w:rPr>
        <w:t>could enter a</w:t>
      </w:r>
      <w:r w:rsidRPr="00AF62BD">
        <w:t xml:space="preserve"> new and </w:t>
      </w:r>
      <w:r w:rsidRPr="00AF62BD">
        <w:rPr>
          <w:u w:val="single"/>
        </w:rPr>
        <w:t>dangerous phase</w:t>
      </w:r>
      <w:r w:rsidRPr="00AF62BD">
        <w:t xml:space="preserve">.  Will a full-scale Sino-US war lead to a nuclear war?  According to General Matthew Ridgeway, commander of the US Eighth </w:t>
      </w:r>
      <w:proofErr w:type="gramStart"/>
      <w:r w:rsidRPr="00AF62BD">
        <w:t>Army which</w:t>
      </w:r>
      <w:proofErr w:type="gramEnd"/>
      <w:r w:rsidRPr="00AF62BD">
        <w:t xml:space="preserve"> fought against the Chinese in the Korean War, the US had at the time thought of using nuclear weapons against China to save the US from military defeat.  In his book The Korean War, a personal account of the military and political aspects of the conflict and its implications on future US foreign policy, Gen Ridgeway said that US was confronted with two choices in Korea -truce or a broadened war, which could have led to the use of nuclear weapons.  If the US had to resort to nuclear weaponry to defeat China long before the latter acquired a similar capability, there is little hope of winning a war against China 50 years later, short of using nuclear weapons.  The US estimates that China possesses about 20 nuclear warheads that can destroy major American cities. Beijing also seems prepared to go for the nuclear option.  A Chinese military officer disclosed recently that Beijing was considering a review of its "non first use" principle regarding nuclear weapons.  Major-General Pan </w:t>
      </w:r>
      <w:proofErr w:type="spellStart"/>
      <w:r w:rsidRPr="00AF62BD">
        <w:t>Zhangqiang</w:t>
      </w:r>
      <w:proofErr w:type="spellEnd"/>
      <w:r w:rsidRPr="00AF62BD">
        <w:t xml:space="preserve">, president of the military-funded Institute for Strategic Studies, told a gathering at the Woodrow Wilson International Centre for Scholars in Washington that although the government still abided by that principle, there were strong pressures from the military to drop it.  He said military leaders considered the use of nuclear weapons mandatory if the country risked dismemberment as a result of foreign intervention.  Gen Ridgeway said that should that come to pass, we would see the destruction of </w:t>
      </w:r>
      <w:proofErr w:type="spellStart"/>
      <w:r w:rsidRPr="00AF62BD">
        <w:t>civilisation</w:t>
      </w:r>
      <w:proofErr w:type="spellEnd"/>
      <w:r w:rsidRPr="00AF62BD">
        <w:t xml:space="preserve">.  </w:t>
      </w:r>
      <w:r w:rsidRPr="00AF62BD">
        <w:rPr>
          <w:u w:val="single"/>
        </w:rPr>
        <w:t>There would be no victors in such a war.</w:t>
      </w:r>
      <w:r w:rsidRPr="00AF62BD">
        <w:t xml:space="preserve"> While </w:t>
      </w:r>
      <w:r w:rsidRPr="00AF62BD">
        <w:rPr>
          <w:u w:val="single"/>
        </w:rPr>
        <w:t xml:space="preserve">the prospect of a nuclear </w:t>
      </w:r>
      <w:proofErr w:type="spellStart"/>
      <w:r w:rsidRPr="00AF62BD">
        <w:rPr>
          <w:u w:val="single"/>
        </w:rPr>
        <w:t>Armaggedon</w:t>
      </w:r>
      <w:proofErr w:type="spellEnd"/>
      <w:r w:rsidRPr="00AF62BD">
        <w:t xml:space="preserve"> over Taiwan might seem inconceivable, it </w:t>
      </w:r>
      <w:r w:rsidRPr="00AF62BD">
        <w:rPr>
          <w:u w:val="single"/>
        </w:rPr>
        <w:t>cannot be ruled out</w:t>
      </w:r>
      <w:r w:rsidRPr="00AF62BD">
        <w:t xml:space="preserve"> entirely, </w:t>
      </w:r>
      <w:r w:rsidRPr="00AF62BD">
        <w:rPr>
          <w:u w:val="single"/>
        </w:rPr>
        <w:t>for China puts sovereignty above everything else</w:t>
      </w:r>
      <w:r w:rsidRPr="00AF62BD">
        <w:t xml:space="preserve">.  Gen Ridgeway recalled that the biggest mistake the US made during the Korean War was to assess Chinese actions according to the American way of thinking.  "Just when everyone believed that no sensible commander would march south of the </w:t>
      </w:r>
      <w:proofErr w:type="spellStart"/>
      <w:r w:rsidRPr="00AF62BD">
        <w:t>Yalu</w:t>
      </w:r>
      <w:proofErr w:type="spellEnd"/>
      <w:r w:rsidRPr="00AF62BD">
        <w:t xml:space="preserve">, the Chinese troops suddenly appeared," he recalled.  (The </w:t>
      </w:r>
      <w:proofErr w:type="spellStart"/>
      <w:r w:rsidRPr="00AF62BD">
        <w:t>Yalu</w:t>
      </w:r>
      <w:proofErr w:type="spellEnd"/>
      <w:r w:rsidRPr="00AF62BD">
        <w:t xml:space="preserve"> is the </w:t>
      </w:r>
      <w:proofErr w:type="gramStart"/>
      <w:r w:rsidRPr="00AF62BD">
        <w:t>river which</w:t>
      </w:r>
      <w:proofErr w:type="gramEnd"/>
      <w:r w:rsidRPr="00AF62BD">
        <w:t xml:space="preserve"> borders China and North Korea, and the crossing of the river marked China's entry into the war against the Americans).  "I feel uneasy if now somebody were to tell me that they bet China would not do this or that," he said in a recent interview given to the Chinese press.  </w:t>
      </w:r>
    </w:p>
    <w:p w14:paraId="764C75E0" w14:textId="77777777" w:rsidR="00154C10" w:rsidRDefault="00154C10" w:rsidP="00154C10"/>
    <w:p w14:paraId="748901C5" w14:textId="77777777" w:rsidR="00CE39FA" w:rsidRDefault="00CE39FA" w:rsidP="00154C10"/>
    <w:p w14:paraId="4715D73B" w14:textId="02113743" w:rsidR="00CE39FA" w:rsidRDefault="00CE39FA" w:rsidP="00CE39FA">
      <w:pPr>
        <w:pStyle w:val="Heading3"/>
      </w:pPr>
      <w:r>
        <w:t>Nuclear Terrorism</w:t>
      </w:r>
    </w:p>
    <w:p w14:paraId="2BEEC53B" w14:textId="77777777" w:rsidR="00CE39FA" w:rsidRDefault="00CE39FA" w:rsidP="00CE39FA"/>
    <w:p w14:paraId="32AB803D" w14:textId="77777777" w:rsidR="00396D55" w:rsidRDefault="00396D55" w:rsidP="00396D55">
      <w:pPr>
        <w:pStyle w:val="Heading4"/>
      </w:pPr>
      <w:r>
        <w:t>Nuclear terrorism causes nuclear conflict.</w:t>
      </w:r>
    </w:p>
    <w:p w14:paraId="78637933" w14:textId="77777777" w:rsidR="00396D55" w:rsidRPr="00EC11F1" w:rsidRDefault="00396D55" w:rsidP="00396D55">
      <w:pPr>
        <w:rPr>
          <w:sz w:val="18"/>
          <w:szCs w:val="18"/>
        </w:rPr>
      </w:pPr>
      <w:r w:rsidRPr="00EC11F1">
        <w:rPr>
          <w:sz w:val="18"/>
          <w:szCs w:val="18"/>
        </w:rPr>
        <w:t xml:space="preserve">Robert </w:t>
      </w:r>
      <w:proofErr w:type="spellStart"/>
      <w:r w:rsidRPr="00EC11F1">
        <w:rPr>
          <w:rStyle w:val="Heading4Char"/>
        </w:rPr>
        <w:t>Ayson</w:t>
      </w:r>
      <w:proofErr w:type="spellEnd"/>
      <w:r w:rsidRPr="00EC11F1">
        <w:rPr>
          <w:sz w:val="18"/>
          <w:szCs w:val="18"/>
        </w:rPr>
        <w:t xml:space="preserve">, July </w:t>
      </w:r>
      <w:r w:rsidRPr="00EC11F1">
        <w:rPr>
          <w:rStyle w:val="Heading4Char"/>
        </w:rPr>
        <w:t>2010</w:t>
      </w:r>
      <w:r w:rsidRPr="00EC11F1">
        <w:rPr>
          <w:sz w:val="18"/>
          <w:szCs w:val="18"/>
        </w:rPr>
        <w:t xml:space="preserve">. Professor of Strategic Studies and Director of the Centre for Strategic Studies: New Zealand at the Victoria University of Wellington. “After a Terrorist Nuclear Attack: Envisaging Catalytic Effects,” Studies in Conflict &amp; Terrorism, Volume 33, Issue 7, July, Available Online to Subscribing Institutions via </w:t>
      </w:r>
      <w:proofErr w:type="spellStart"/>
      <w:r w:rsidRPr="00EC11F1">
        <w:rPr>
          <w:sz w:val="18"/>
          <w:szCs w:val="18"/>
        </w:rPr>
        <w:t>InformaWorld</w:t>
      </w:r>
      <w:proofErr w:type="spellEnd"/>
      <w:r w:rsidRPr="00EC11F1">
        <w:rPr>
          <w:sz w:val="18"/>
          <w:szCs w:val="18"/>
        </w:rPr>
        <w:t>.</w:t>
      </w:r>
    </w:p>
    <w:p w14:paraId="1B2D9FF4" w14:textId="77777777" w:rsidR="00396D55" w:rsidRDefault="00396D55" w:rsidP="00396D55"/>
    <w:p w14:paraId="405E0206" w14:textId="77777777" w:rsidR="00396D55" w:rsidRPr="00396D55" w:rsidRDefault="00396D55" w:rsidP="00396D55">
      <w:pPr>
        <w:rPr>
          <w:sz w:val="16"/>
        </w:rPr>
      </w:pPr>
      <w:r w:rsidRPr="00396D55">
        <w:rPr>
          <w:sz w:val="16"/>
        </w:rPr>
        <w:t xml:space="preserve">But these two nuclear worlds—a non-state actor nuclear attack and a catastrophic interstate nuclear exchange—are not necessarily separable. It is just possible that some sort of terrorist attack, and especially </w:t>
      </w:r>
      <w:r w:rsidRPr="00396D55">
        <w:rPr>
          <w:rStyle w:val="StyleBoldUnderline"/>
        </w:rPr>
        <w:t>an act of nuclear terrorism, could precipitate a chain of events leading to a massive exchange of nuclear weapons</w:t>
      </w:r>
      <w:r w:rsidRPr="00396D55">
        <w:rPr>
          <w:sz w:val="16"/>
        </w:rPr>
        <w:t xml:space="preserve"> between two or more of the states that possess them. In this context, </w:t>
      </w:r>
      <w:r w:rsidRPr="00396D55">
        <w:rPr>
          <w:rStyle w:val="StyleBoldUnderline"/>
        </w:rPr>
        <w:t>today’s and tomorrow’s terrorist groups might assume the place allotted during the early Cold War years to new state possessors of small nuclear arsenals who were seen as raising the risks of a catalytic nuclear war between the superpowers started by third parties</w:t>
      </w:r>
      <w:r w:rsidRPr="00396D55">
        <w:rPr>
          <w:sz w:val="16"/>
        </w:rPr>
        <w:t>. These risks were considered in the late 1950s and early 1960s as concerns grew about nuclear proliferation, the so-called n+1 problem.</w:t>
      </w:r>
    </w:p>
    <w:p w14:paraId="7180645D" w14:textId="77777777" w:rsidR="00396D55" w:rsidRPr="00396D55" w:rsidRDefault="00396D55" w:rsidP="00396D55">
      <w:pPr>
        <w:rPr>
          <w:sz w:val="16"/>
        </w:rPr>
      </w:pPr>
      <w:r w:rsidRPr="00396D55">
        <w:rPr>
          <w:sz w:val="16"/>
        </w:rPr>
        <w:t xml:space="preserve">It may require a considerable amount of imagination to depict an especially plausible situation where an act of </w:t>
      </w:r>
      <w:r w:rsidRPr="00396D55">
        <w:rPr>
          <w:rStyle w:val="StyleBoldUnderline"/>
        </w:rPr>
        <w:t>nuclear terrorism could lead to such a massive inter-state nuclear war</w:t>
      </w:r>
      <w:r w:rsidRPr="00396D55">
        <w:rPr>
          <w:sz w:val="16"/>
        </w:rPr>
        <w:t>. For example, in the event of a terrorist nuclear attack on the United States, it might well be wondered just how Russia and/or China could plausibly be brought into the picture, not least because they seem unlikely to be fingered as the most obvious state sponsors or encouragers of terrorist groups. They would seem far too responsible to be involved in supporting that sort of terrorist behavior that could just as easily threaten them as well.</w:t>
      </w:r>
    </w:p>
    <w:p w14:paraId="659728DD" w14:textId="77777777" w:rsidR="00396D55" w:rsidRPr="00396D55" w:rsidRDefault="00396D55" w:rsidP="00396D55">
      <w:pPr>
        <w:rPr>
          <w:sz w:val="16"/>
        </w:rPr>
      </w:pPr>
      <w:r w:rsidRPr="00396D55">
        <w:rPr>
          <w:sz w:val="16"/>
        </w:rPr>
        <w:t xml:space="preserve">Some possibilities, however remote, do suggest themselves. For example, </w:t>
      </w:r>
      <w:r w:rsidRPr="00396D55">
        <w:rPr>
          <w:rStyle w:val="StyleBoldUnderline"/>
        </w:rPr>
        <w:t>how might the United States react if it was thought or discovered that the fissile material used in the act of nuclear terrorism had come from Russian stocks</w:t>
      </w:r>
      <w:proofErr w:type="gramStart"/>
      <w:r w:rsidRPr="00396D55">
        <w:rPr>
          <w:sz w:val="16"/>
        </w:rPr>
        <w:t>,40</w:t>
      </w:r>
      <w:proofErr w:type="gramEnd"/>
      <w:r w:rsidRPr="00396D55">
        <w:rPr>
          <w:sz w:val="16"/>
        </w:rPr>
        <w:t xml:space="preserve"> </w:t>
      </w:r>
      <w:r w:rsidRPr="00396D55">
        <w:rPr>
          <w:rStyle w:val="StyleBoldUnderline"/>
        </w:rPr>
        <w:t>and if for some reason Moscow denied any responsibility for nuclear laxity? The correct attribution of that nuclear material to a particular country might not be a case of science fiction</w:t>
      </w:r>
      <w:r w:rsidRPr="00396D55">
        <w:rPr>
          <w:sz w:val="16"/>
        </w:rPr>
        <w:t xml:space="preserve"> given the observation by Michael May et al. that </w:t>
      </w:r>
      <w:r w:rsidRPr="00396D55">
        <w:rPr>
          <w:rStyle w:val="StyleBoldUnderline"/>
        </w:rPr>
        <w:t>while the debris resulting from a nuclear explosion would be “spread over a wide area in tiny fragments, its radioactivity makes it detectable, identifiable and collectable, and a wealth of information can be obtained from its analysis: the efficiency of the explosion, the materials used and, most important</w:t>
      </w:r>
      <w:r w:rsidRPr="00396D55">
        <w:rPr>
          <w:sz w:val="16"/>
        </w:rPr>
        <w:t xml:space="preserve"> … </w:t>
      </w:r>
      <w:r w:rsidRPr="00396D55">
        <w:rPr>
          <w:rStyle w:val="StyleBoldUnderline"/>
        </w:rPr>
        <w:t>some indication of where the nuclear material came from</w:t>
      </w:r>
      <w:r w:rsidRPr="00396D55">
        <w:rPr>
          <w:sz w:val="16"/>
        </w:rPr>
        <w:t>.”41</w:t>
      </w:r>
    </w:p>
    <w:p w14:paraId="73078178" w14:textId="77777777" w:rsidR="00396D55" w:rsidRPr="00396D55" w:rsidRDefault="00396D55" w:rsidP="00396D55">
      <w:pPr>
        <w:rPr>
          <w:sz w:val="16"/>
        </w:rPr>
      </w:pPr>
      <w:r w:rsidRPr="00396D55">
        <w:rPr>
          <w:sz w:val="16"/>
        </w:rPr>
        <w:t xml:space="preserve">Alternatively, </w:t>
      </w:r>
      <w:r w:rsidRPr="00396D55">
        <w:rPr>
          <w:rStyle w:val="StyleBoldUnderline"/>
        </w:rPr>
        <w:t>if the act of nuclear terrorism came as a complete surprise, and American officials refused to believe that a terrorist group was fully responsible</w:t>
      </w:r>
      <w:r w:rsidRPr="00396D55">
        <w:rPr>
          <w:sz w:val="16"/>
        </w:rPr>
        <w:t xml:space="preserve"> (or responsible at all) </w:t>
      </w:r>
      <w:r w:rsidRPr="00396D55">
        <w:rPr>
          <w:rStyle w:val="StyleBoldUnderline"/>
        </w:rPr>
        <w:t>suspicion would shift immediately to state possessors</w:t>
      </w:r>
      <w:r w:rsidRPr="00396D55">
        <w:rPr>
          <w:sz w:val="16"/>
        </w:rPr>
        <w:t xml:space="preserve">. Ruling out Western ally countries like the United Kingdom and France, and probably Israel and India as well, </w:t>
      </w:r>
      <w:r w:rsidRPr="00396D55">
        <w:rPr>
          <w:rStyle w:val="StyleBoldUnderline"/>
        </w:rPr>
        <w:t>authorities in Washington would be left with a very short list consisting of North Korea, perhaps Iran if its program continues, and possibly Pakistan</w:t>
      </w:r>
      <w:r w:rsidRPr="00396D55">
        <w:rPr>
          <w:sz w:val="16"/>
        </w:rPr>
        <w:t xml:space="preserve">. But at what stage would Russia and China be definitely ruled out in this high stakes game of nuclear </w:t>
      </w:r>
      <w:proofErr w:type="spellStart"/>
      <w:r w:rsidRPr="00396D55">
        <w:rPr>
          <w:sz w:val="16"/>
        </w:rPr>
        <w:t>Cluedo</w:t>
      </w:r>
      <w:proofErr w:type="spellEnd"/>
      <w:r w:rsidRPr="00396D55">
        <w:rPr>
          <w:sz w:val="16"/>
        </w:rPr>
        <w:t>?</w:t>
      </w:r>
    </w:p>
    <w:p w14:paraId="01FEDAF9" w14:textId="77777777" w:rsidR="00396D55" w:rsidRPr="00396D55" w:rsidRDefault="00396D55" w:rsidP="00396D55">
      <w:pPr>
        <w:rPr>
          <w:sz w:val="16"/>
        </w:rPr>
      </w:pPr>
      <w:r w:rsidRPr="00396D55">
        <w:rPr>
          <w:sz w:val="16"/>
        </w:rPr>
        <w:t xml:space="preserve">In particular, </w:t>
      </w:r>
      <w:r w:rsidRPr="00396D55">
        <w:rPr>
          <w:rStyle w:val="StyleBoldUnderline"/>
        </w:rPr>
        <w:t>if the act of nuclear terrorism occurred against a backdrop of existing tension in Washington’s relations with Russia and/or China, and at a time when threats had already been traded between these major powers, would officials and political leaders not be tempted to assume the worst?</w:t>
      </w:r>
      <w:r w:rsidRPr="00396D55">
        <w:rPr>
          <w:sz w:val="16"/>
        </w:rPr>
        <w:t xml:space="preserve"> Of course, the chances of this occurring would only seem to increase if the United States was already involved in some sort of limited armed conflict with Russia and/or China, or if they were confronting each other from a distance in a proxy war, as unlikely as these developments may seem at the present time. The reverse might well apply too: </w:t>
      </w:r>
      <w:r w:rsidRPr="00396D55">
        <w:rPr>
          <w:rStyle w:val="StyleBoldUnderline"/>
        </w:rPr>
        <w:t>should a nuclear terrorist attack occur in Russia or China during a period of heightened tension or even limited conflict with the United States, could Moscow and Beijing resist the pressures that might rise domestically to consider the United States as a possible perpetrator or encourager of the attack?</w:t>
      </w:r>
    </w:p>
    <w:p w14:paraId="29233808" w14:textId="77777777" w:rsidR="00396D55" w:rsidRPr="00EE7CF5" w:rsidRDefault="00396D55" w:rsidP="00396D55">
      <w:pPr>
        <w:rPr>
          <w:sz w:val="16"/>
        </w:rPr>
      </w:pPr>
      <w:r w:rsidRPr="00396D55">
        <w:rPr>
          <w:rStyle w:val="StyleBoldUnderline"/>
        </w:rPr>
        <w:t>Washington’s early response to a terrorist nuclear attack on its own soil might also raise the possibility of an unwanted</w:t>
      </w:r>
      <w:r w:rsidRPr="00396D55">
        <w:rPr>
          <w:sz w:val="16"/>
        </w:rPr>
        <w:t xml:space="preserve"> (and nuclear aided) </w:t>
      </w:r>
      <w:r w:rsidRPr="00396D55">
        <w:rPr>
          <w:rStyle w:val="StyleBoldUnderline"/>
        </w:rPr>
        <w:t>confrontation with Russia and/or China</w:t>
      </w:r>
      <w:r w:rsidRPr="00396D55">
        <w:rPr>
          <w:sz w:val="16"/>
        </w:rPr>
        <w:t xml:space="preserve">. For example, </w:t>
      </w:r>
      <w:r w:rsidRPr="00396D55">
        <w:rPr>
          <w:rStyle w:val="StyleBoldUnderline"/>
        </w:rPr>
        <w:t>in the noise and confusion during the immediate aftermath of the terrorist nuclear attack, the U.S. president might be expected to place the country’s armed forces, including its nuclear arsenal, on a higher stage of alert. In such a tense environment, when careful planning runs up against the friction of reality, it is just possible that Moscow and/or China might mistakenly read this as a sign of U.S. intentions to use force</w:t>
      </w:r>
      <w:r w:rsidRPr="00396D55">
        <w:rPr>
          <w:sz w:val="16"/>
        </w:rPr>
        <w:t xml:space="preserve"> (and possibly nuclear force) </w:t>
      </w:r>
      <w:r w:rsidRPr="00396D55">
        <w:rPr>
          <w:rStyle w:val="StyleBoldUnderline"/>
        </w:rPr>
        <w:t>against them</w:t>
      </w:r>
      <w:r w:rsidRPr="00396D55">
        <w:rPr>
          <w:sz w:val="16"/>
        </w:rPr>
        <w:t xml:space="preserve">. In that situation, </w:t>
      </w:r>
      <w:r w:rsidRPr="00396D55">
        <w:rPr>
          <w:rStyle w:val="StyleBoldUnderline"/>
        </w:rPr>
        <w:t>the temptations to preempt such actions might grow, although it must be admitted that any preemption would probably still meet with a devastating response</w:t>
      </w:r>
      <w:r w:rsidRPr="00396D55">
        <w:rPr>
          <w:sz w:val="16"/>
        </w:rPr>
        <w:t>.</w:t>
      </w:r>
    </w:p>
    <w:p w14:paraId="6981BC1C" w14:textId="231E2ED4" w:rsidR="00CE39FA" w:rsidRDefault="005F2A74" w:rsidP="005F2A74">
      <w:pPr>
        <w:pStyle w:val="Heading3"/>
      </w:pPr>
      <w:r>
        <w:t>Warming</w:t>
      </w:r>
    </w:p>
    <w:p w14:paraId="2ED45719" w14:textId="77777777" w:rsidR="005F2A74" w:rsidRDefault="005F2A74" w:rsidP="005F2A74"/>
    <w:p w14:paraId="1993516D" w14:textId="7C0ECFC9" w:rsidR="005F2A74" w:rsidRPr="00AF62BD" w:rsidRDefault="005F2A74" w:rsidP="005F2A74">
      <w:pPr>
        <w:pStyle w:val="Heading4"/>
      </w:pPr>
      <w:r w:rsidRPr="00AF62BD">
        <w:t>Warming causes extinction. Positive feedbacks. No adaptation.</w:t>
      </w:r>
    </w:p>
    <w:p w14:paraId="43A77147" w14:textId="77777777" w:rsidR="005F2A74" w:rsidRPr="00AF62BD" w:rsidRDefault="005F2A74" w:rsidP="005F2A74">
      <w:proofErr w:type="spellStart"/>
      <w:r w:rsidRPr="00AF62BD">
        <w:rPr>
          <w:b/>
        </w:rPr>
        <w:t>Tickell</w:t>
      </w:r>
      <w:proofErr w:type="spellEnd"/>
      <w:r w:rsidRPr="00AF62BD">
        <w:rPr>
          <w:b/>
        </w:rPr>
        <w:t xml:space="preserve"> ‘8</w:t>
      </w:r>
      <w:r w:rsidRPr="00AF62BD">
        <w:t xml:space="preserve">  (Oliver, Climate Researcher, The </w:t>
      </w:r>
      <w:proofErr w:type="spellStart"/>
      <w:r w:rsidRPr="00AF62BD">
        <w:t>Gaurdian</w:t>
      </w:r>
      <w:proofErr w:type="spellEnd"/>
      <w:r w:rsidRPr="00AF62BD">
        <w:t>, “On a planet 4C hotter, all we can prepare for is extinction”, 8-11</w:t>
      </w:r>
      <w:proofErr w:type="gramStart"/>
      <w:r w:rsidRPr="00AF62BD">
        <w:t>,  http</w:t>
      </w:r>
      <w:proofErr w:type="gramEnd"/>
      <w:r w:rsidRPr="00AF62BD">
        <w:t>://www.guardian.co.uk/commentisfree/2008/aug/11/climatechange)</w:t>
      </w:r>
    </w:p>
    <w:p w14:paraId="09B190DB" w14:textId="77777777" w:rsidR="005F2A74" w:rsidRPr="00AF62BD" w:rsidRDefault="005F2A74" w:rsidP="005F2A74">
      <w:r w:rsidRPr="00AF62BD">
        <w:t xml:space="preserve">We need to get prepared for four degrees of global warming, Bob Watson told the Guardian last week. At first sight this looks like wise counsel from the climate science adviser to </w:t>
      </w:r>
      <w:proofErr w:type="spellStart"/>
      <w:r w:rsidRPr="00AF62BD">
        <w:t>Defra</w:t>
      </w:r>
      <w:proofErr w:type="spellEnd"/>
      <w:r w:rsidRPr="00AF62BD">
        <w:t xml:space="preserve">. But </w:t>
      </w:r>
      <w:r w:rsidRPr="00AF62BD">
        <w:rPr>
          <w:u w:val="single"/>
        </w:rPr>
        <w:t>the idea that we could adapt to a 4C rise is absurd and dangerous. Global warming on this scale would</w:t>
      </w:r>
      <w:r w:rsidRPr="00AF62BD">
        <w:t xml:space="preserve"> be a catastrophe that would </w:t>
      </w:r>
      <w:r w:rsidRPr="00AF62BD">
        <w:rPr>
          <w:u w:val="single"/>
        </w:rPr>
        <w:t>mean,</w:t>
      </w:r>
      <w:r w:rsidRPr="00AF62BD">
        <w:t xml:space="preserve"> in the immortal words that Chief Seattle probably never spoke, "the end of living and the beginning of survival" for </w:t>
      </w:r>
      <w:r w:rsidRPr="00AF62BD">
        <w:rPr>
          <w:u w:val="single"/>
        </w:rPr>
        <w:t>human</w:t>
      </w:r>
      <w:r w:rsidRPr="00AF62BD">
        <w:t xml:space="preserve">kind. </w:t>
      </w:r>
      <w:proofErr w:type="gramStart"/>
      <w:r w:rsidRPr="00AF62BD">
        <w:t>Or perhaps the beginning of our</w:t>
      </w:r>
      <w:r w:rsidRPr="00AF62BD">
        <w:rPr>
          <w:u w:val="single"/>
        </w:rPr>
        <w:t xml:space="preserve"> extinction</w:t>
      </w:r>
      <w:r w:rsidRPr="00AF62BD">
        <w:t>.</w:t>
      </w:r>
      <w:proofErr w:type="gramEnd"/>
      <w:r w:rsidRPr="00AF62BD">
        <w:t xml:space="preserve"> </w:t>
      </w:r>
      <w:r w:rsidRPr="00AF62BD">
        <w:rPr>
          <w:u w:val="single"/>
        </w:rPr>
        <w:t xml:space="preserve">The collapse of the polar ice caps would become inevitable, bringing long-term sea level rises of 70-80 </w:t>
      </w:r>
      <w:proofErr w:type="spellStart"/>
      <w:r w:rsidRPr="00AF62BD">
        <w:rPr>
          <w:u w:val="single"/>
        </w:rPr>
        <w:t>metres</w:t>
      </w:r>
      <w:proofErr w:type="spellEnd"/>
      <w:r w:rsidRPr="00AF62BD">
        <w:rPr>
          <w:u w:val="single"/>
        </w:rPr>
        <w:t>. All the world's coastal plains would be lost,</w:t>
      </w:r>
      <w:r w:rsidRPr="00AF62BD">
        <w:t xml:space="preserve"> complete with ports, cities, transport and industrial infrastructure, </w:t>
      </w:r>
      <w:r w:rsidRPr="00AF62BD">
        <w:rPr>
          <w:u w:val="single"/>
        </w:rPr>
        <w:t>and much of the world's most productive farmland</w:t>
      </w:r>
      <w:r w:rsidRPr="00AF62BD">
        <w:t xml:space="preserve">. The world's geography would be transformed much as it was at the end of the last ice age, when sea levels rose by about 120 </w:t>
      </w:r>
      <w:proofErr w:type="spellStart"/>
      <w:r w:rsidRPr="00AF62BD">
        <w:t>metres</w:t>
      </w:r>
      <w:proofErr w:type="spellEnd"/>
      <w:r w:rsidRPr="00AF62BD">
        <w:t xml:space="preserve"> to create the Channel, the North Sea and Cardigan Bay out of dry land. Weather would become extreme and unpredictable, with more frequent and severe droughts, floods and hurricanes. </w:t>
      </w:r>
      <w:r w:rsidRPr="00AF62BD">
        <w:rPr>
          <w:u w:val="single"/>
        </w:rPr>
        <w:t>The Earth's carrying capacity would be hugely reduced. Billions would undoubtedly die</w:t>
      </w:r>
      <w:r w:rsidRPr="00AF62BD">
        <w:t xml:space="preserve">. Watson's call was supported by the government's former chief scientific adviser, Sir David King, who </w:t>
      </w:r>
      <w:proofErr w:type="gramStart"/>
      <w:r w:rsidRPr="00AF62BD">
        <w:t>warned that</w:t>
      </w:r>
      <w:proofErr w:type="gramEnd"/>
      <w:r w:rsidRPr="00AF62BD">
        <w:t xml:space="preserve"> "if we get to a four-degree rise it is quite possible that we would begin to see a runaway increase". This is a remarkable understatement. </w:t>
      </w:r>
      <w:r w:rsidRPr="00AF62BD">
        <w:rPr>
          <w:u w:val="single"/>
        </w:rPr>
        <w:t>The climate system is already experiencing significant feedbacks</w:t>
      </w:r>
      <w:r w:rsidRPr="00AF62BD">
        <w:t xml:space="preserve">, notably the summer melting of the Arctic </w:t>
      </w:r>
      <w:proofErr w:type="gramStart"/>
      <w:r w:rsidRPr="00AF62BD">
        <w:t>sea</w:t>
      </w:r>
      <w:proofErr w:type="gramEnd"/>
      <w:r w:rsidRPr="00AF62BD">
        <w:t xml:space="preserve"> ice. </w:t>
      </w:r>
      <w:r w:rsidRPr="00AF62BD">
        <w:rPr>
          <w:u w:val="single"/>
        </w:rPr>
        <w:t xml:space="preserve">The more the ice melts, the </w:t>
      </w:r>
      <w:proofErr w:type="gramStart"/>
      <w:r w:rsidRPr="00AF62BD">
        <w:rPr>
          <w:u w:val="single"/>
        </w:rPr>
        <w:t>more sunshine is absorbed by the sea</w:t>
      </w:r>
      <w:proofErr w:type="gramEnd"/>
      <w:r w:rsidRPr="00AF62BD">
        <w:rPr>
          <w:u w:val="single"/>
        </w:rPr>
        <w:t xml:space="preserve">, and the more the Arctic warms. And as the Arctic warms, the release of billions of </w:t>
      </w:r>
      <w:proofErr w:type="spellStart"/>
      <w:r w:rsidRPr="00AF62BD">
        <w:rPr>
          <w:u w:val="single"/>
        </w:rPr>
        <w:t>tonnes</w:t>
      </w:r>
      <w:proofErr w:type="spellEnd"/>
      <w:r w:rsidRPr="00AF62BD">
        <w:rPr>
          <w:u w:val="single"/>
        </w:rPr>
        <w:t xml:space="preserve"> of methane</w:t>
      </w:r>
      <w:r w:rsidRPr="00AF62BD">
        <w:t xml:space="preserve"> – a greenhouse gas 70 times stronger than carbon dioxide over 20 years – captured under melting permafrost </w:t>
      </w:r>
      <w:r w:rsidRPr="00AF62BD">
        <w:rPr>
          <w:u w:val="single"/>
        </w:rPr>
        <w:t>is already under way</w:t>
      </w:r>
      <w:r w:rsidRPr="00AF62BD">
        <w:t xml:space="preserve">. To see how far this process could go, look 55.5m years to </w:t>
      </w:r>
      <w:r w:rsidRPr="00AF62BD">
        <w:rPr>
          <w:u w:val="single"/>
        </w:rPr>
        <w:t xml:space="preserve">the </w:t>
      </w:r>
      <w:proofErr w:type="spellStart"/>
      <w:r w:rsidRPr="00AF62BD">
        <w:rPr>
          <w:u w:val="single"/>
        </w:rPr>
        <w:t>P</w:t>
      </w:r>
      <w:r w:rsidRPr="00AF62BD">
        <w:t>alaeocene</w:t>
      </w:r>
      <w:proofErr w:type="spellEnd"/>
      <w:r w:rsidRPr="00AF62BD">
        <w:t>-</w:t>
      </w:r>
      <w:r w:rsidRPr="00AF62BD">
        <w:rPr>
          <w:u w:val="single"/>
        </w:rPr>
        <w:t>E</w:t>
      </w:r>
      <w:r w:rsidRPr="00AF62BD">
        <w:t xml:space="preserve">ocene </w:t>
      </w:r>
      <w:r w:rsidRPr="00AF62BD">
        <w:rPr>
          <w:u w:val="single"/>
        </w:rPr>
        <w:t>Thermal Maximum,</w:t>
      </w:r>
      <w:r w:rsidRPr="00AF62BD">
        <w:t xml:space="preserve"> when a global temperature increase of 6C coincided with the release of about 5,000 </w:t>
      </w:r>
      <w:proofErr w:type="spellStart"/>
      <w:r w:rsidRPr="00AF62BD">
        <w:t>gigatonnes</w:t>
      </w:r>
      <w:proofErr w:type="spellEnd"/>
      <w:r w:rsidRPr="00AF62BD">
        <w:t xml:space="preserve"> of carbon into the atmosphere, both as CO2 and as methane from bogs and seabed sediments. Lush subtropical forests grew in </w:t>
      </w:r>
      <w:proofErr w:type="gramStart"/>
      <w:r w:rsidRPr="00AF62BD">
        <w:t>polar regions</w:t>
      </w:r>
      <w:proofErr w:type="gramEnd"/>
      <w:r w:rsidRPr="00AF62BD">
        <w:t xml:space="preserve">, and sea levels rose to 100m higher than today. It appears that an initial warming pulse triggered other warming processes. Many scientists warn that this historical event </w:t>
      </w:r>
      <w:r w:rsidRPr="00AF62BD">
        <w:rPr>
          <w:u w:val="single"/>
        </w:rPr>
        <w:t>may be analogous to the present</w:t>
      </w:r>
      <w:r w:rsidRPr="00AF62BD">
        <w:t xml:space="preserve">: the </w:t>
      </w:r>
      <w:r w:rsidRPr="00AF62BD">
        <w:rPr>
          <w:u w:val="single"/>
        </w:rPr>
        <w:t>warming caused by human emissions</w:t>
      </w:r>
      <w:r w:rsidRPr="00AF62BD">
        <w:t xml:space="preserve"> could propel us towards </w:t>
      </w:r>
      <w:r w:rsidRPr="00AF62BD">
        <w:rPr>
          <w:u w:val="single"/>
        </w:rPr>
        <w:t>a</w:t>
      </w:r>
      <w:r w:rsidRPr="00AF62BD">
        <w:t xml:space="preserve"> similar </w:t>
      </w:r>
      <w:r w:rsidRPr="00AF62BD">
        <w:rPr>
          <w:u w:val="single"/>
        </w:rPr>
        <w:t>hothouse Earth</w:t>
      </w:r>
      <w:r w:rsidRPr="00AF62BD">
        <w:t xml:space="preserve">. </w:t>
      </w:r>
    </w:p>
    <w:p w14:paraId="57F73F33" w14:textId="77777777" w:rsidR="005F2A74" w:rsidRDefault="005F2A74" w:rsidP="005F2A74"/>
    <w:p w14:paraId="3783A050" w14:textId="77777777" w:rsidR="00617823" w:rsidRDefault="00617823" w:rsidP="005F2A74"/>
    <w:p w14:paraId="4FA9E2D2" w14:textId="2532188D" w:rsidR="00617823" w:rsidRDefault="00617823" w:rsidP="00617823">
      <w:pPr>
        <w:pStyle w:val="Heading3"/>
      </w:pPr>
      <w:r>
        <w:t>Water Wars</w:t>
      </w:r>
    </w:p>
    <w:p w14:paraId="436F7040" w14:textId="77777777" w:rsidR="00617823" w:rsidRDefault="00617823" w:rsidP="00617823"/>
    <w:p w14:paraId="1BFB21F0" w14:textId="3E5061E2" w:rsidR="00617823" w:rsidRPr="00AF62BD" w:rsidRDefault="00617823" w:rsidP="00617823">
      <w:pPr>
        <w:pStyle w:val="Heading4"/>
      </w:pPr>
      <w:r w:rsidRPr="00AF62BD">
        <w:t>Causes water wars and nuclear conflict.</w:t>
      </w:r>
    </w:p>
    <w:p w14:paraId="0C51AB6A" w14:textId="77777777" w:rsidR="00617823" w:rsidRPr="00AF62BD" w:rsidRDefault="00617823" w:rsidP="00617823">
      <w:pPr>
        <w:rPr>
          <w:b/>
        </w:rPr>
      </w:pPr>
      <w:r w:rsidRPr="00AF62BD">
        <w:rPr>
          <w:b/>
        </w:rPr>
        <w:t xml:space="preserve">Weiner ’90  </w:t>
      </w:r>
      <w:r w:rsidRPr="00AF62BD">
        <w:t>(Jonathan, Pulitzer Prize winning author, “The Next One Hundred Years”, p. 270)</w:t>
      </w:r>
    </w:p>
    <w:p w14:paraId="3429AFF7" w14:textId="77777777" w:rsidR="00617823" w:rsidRPr="00AF62BD" w:rsidRDefault="00617823" w:rsidP="00617823">
      <w:r w:rsidRPr="00AF62BD">
        <w:t xml:space="preserve">If we do not destroy ourselves with the A-bomb and the H-bomb, then we may destroy ourselves with the C-bomb, the Change Bomb. And in a world as interlinked as ours, one explosion may lead to the other. </w:t>
      </w:r>
      <w:r w:rsidRPr="00AF62BD">
        <w:rPr>
          <w:u w:val="single"/>
        </w:rPr>
        <w:t>Already in the Middle East</w:t>
      </w:r>
      <w:r w:rsidRPr="00AF62BD">
        <w:t xml:space="preserve">, from North Africa to the Persian Gulf and from the Nile to the Euphrates, </w:t>
      </w:r>
      <w:r w:rsidRPr="00AF62BD">
        <w:rPr>
          <w:u w:val="single"/>
        </w:rPr>
        <w:t>tensions over dwindling water supplies and rising populations are reaching what many experts describe as a flashpoint. A climate shift</w:t>
      </w:r>
      <w:r w:rsidRPr="00AF62BD">
        <w:t xml:space="preserve"> in that single battle-scarred nexus </w:t>
      </w:r>
      <w:r w:rsidRPr="00AF62BD">
        <w:rPr>
          <w:u w:val="single"/>
        </w:rPr>
        <w:t>might trigger international tensions that will unleash some of the 60,000 nuclear warheads the world has stockpiled</w:t>
      </w:r>
      <w:r w:rsidRPr="00AF62BD">
        <w:t xml:space="preserve"> since Trinity.</w:t>
      </w:r>
    </w:p>
    <w:p w14:paraId="0DE48FC6" w14:textId="77777777" w:rsidR="00617823" w:rsidRPr="00617823" w:rsidRDefault="00617823" w:rsidP="00617823"/>
    <w:sectPr w:rsidR="00617823" w:rsidRPr="00617823"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2F8589" w14:textId="77777777" w:rsidR="00FA34EB" w:rsidRDefault="00FA34EB" w:rsidP="00E46E7E">
      <w:r>
        <w:separator/>
      </w:r>
    </w:p>
  </w:endnote>
  <w:endnote w:type="continuationSeparator" w:id="0">
    <w:p w14:paraId="358D45FD" w14:textId="77777777" w:rsidR="00FA34EB" w:rsidRDefault="00FA34EB"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aramond">
    <w:panose1 w:val="020204040303010108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Palatino Linotype">
    <w:panose1 w:val="02040502050505030304"/>
    <w:charset w:val="00"/>
    <w:family w:val="auto"/>
    <w:pitch w:val="variable"/>
    <w:sig w:usb0="E0000287" w:usb1="40000013"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44B6D0" w14:textId="77777777" w:rsidR="00FA34EB" w:rsidRDefault="00FA34EB" w:rsidP="00E46E7E">
      <w:r>
        <w:separator/>
      </w:r>
    </w:p>
  </w:footnote>
  <w:footnote w:type="continuationSeparator" w:id="0">
    <w:p w14:paraId="22740BC0" w14:textId="77777777" w:rsidR="00FA34EB" w:rsidRDefault="00FA34EB"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385389D"/>
    <w:multiLevelType w:val="multilevel"/>
    <w:tmpl w:val="5AB66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386522A"/>
    <w:multiLevelType w:val="hybridMultilevel"/>
    <w:tmpl w:val="5CAA45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203B30"/>
    <w:multiLevelType w:val="multilevel"/>
    <w:tmpl w:val="CE423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7015FD2"/>
    <w:multiLevelType w:val="hybridMultilevel"/>
    <w:tmpl w:val="17080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6C2098"/>
    <w:multiLevelType w:val="hybridMultilevel"/>
    <w:tmpl w:val="BDE0EF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C61A23"/>
    <w:multiLevelType w:val="multilevel"/>
    <w:tmpl w:val="B93CD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5EB1B39"/>
    <w:multiLevelType w:val="multilevel"/>
    <w:tmpl w:val="3654A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9AD3CE4"/>
    <w:multiLevelType w:val="multilevel"/>
    <w:tmpl w:val="93E06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A2B1B40"/>
    <w:multiLevelType w:val="multilevel"/>
    <w:tmpl w:val="2AF69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A6973D1"/>
    <w:multiLevelType w:val="hybridMultilevel"/>
    <w:tmpl w:val="E5CE94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833437"/>
    <w:multiLevelType w:val="multilevel"/>
    <w:tmpl w:val="AF6E81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91C449F"/>
    <w:multiLevelType w:val="multilevel"/>
    <w:tmpl w:val="AD1E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nsid w:val="2DD91DFF"/>
    <w:multiLevelType w:val="hybridMultilevel"/>
    <w:tmpl w:val="40CE89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8955D8"/>
    <w:multiLevelType w:val="multilevel"/>
    <w:tmpl w:val="2F507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302B29BE"/>
    <w:multiLevelType w:val="hybridMultilevel"/>
    <w:tmpl w:val="5F187B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FE3675"/>
    <w:multiLevelType w:val="multilevel"/>
    <w:tmpl w:val="A51EE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23607B3"/>
    <w:multiLevelType w:val="multilevel"/>
    <w:tmpl w:val="04A45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6715B42"/>
    <w:multiLevelType w:val="multilevel"/>
    <w:tmpl w:val="557CD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92279CA"/>
    <w:multiLevelType w:val="multilevel"/>
    <w:tmpl w:val="F448F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CEE41A4"/>
    <w:multiLevelType w:val="multilevel"/>
    <w:tmpl w:val="E27403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FF26D11"/>
    <w:multiLevelType w:val="multilevel"/>
    <w:tmpl w:val="DB224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44F95531"/>
    <w:multiLevelType w:val="hybridMultilevel"/>
    <w:tmpl w:val="0C349F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6FF5CC4"/>
    <w:multiLevelType w:val="multilevel"/>
    <w:tmpl w:val="3B36D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9517118"/>
    <w:multiLevelType w:val="multilevel"/>
    <w:tmpl w:val="E632C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3E258B1"/>
    <w:multiLevelType w:val="multilevel"/>
    <w:tmpl w:val="947AA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6B52262"/>
    <w:multiLevelType w:val="multilevel"/>
    <w:tmpl w:val="93CC9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D8C145B"/>
    <w:multiLevelType w:val="multilevel"/>
    <w:tmpl w:val="22EE5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629C3BA3"/>
    <w:multiLevelType w:val="multilevel"/>
    <w:tmpl w:val="154EA2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39A55E9"/>
    <w:multiLevelType w:val="multilevel"/>
    <w:tmpl w:val="4290E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3D6533E"/>
    <w:multiLevelType w:val="multilevel"/>
    <w:tmpl w:val="92241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64957870"/>
    <w:multiLevelType w:val="hybridMultilevel"/>
    <w:tmpl w:val="D456A4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62272E2"/>
    <w:multiLevelType w:val="multilevel"/>
    <w:tmpl w:val="3C0AD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6D84784"/>
    <w:multiLevelType w:val="multilevel"/>
    <w:tmpl w:val="BBDEE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BF43B91"/>
    <w:multiLevelType w:val="multilevel"/>
    <w:tmpl w:val="B76A0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3F4373B"/>
    <w:multiLevelType w:val="multilevel"/>
    <w:tmpl w:val="0A4EA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7640360B"/>
    <w:multiLevelType w:val="multilevel"/>
    <w:tmpl w:val="F04C49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71A615D"/>
    <w:multiLevelType w:val="hybridMultilevel"/>
    <w:tmpl w:val="E54C4D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8B50406"/>
    <w:multiLevelType w:val="multilevel"/>
    <w:tmpl w:val="1B54D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9132B17"/>
    <w:multiLevelType w:val="multilevel"/>
    <w:tmpl w:val="8A707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D39389B"/>
    <w:multiLevelType w:val="multilevel"/>
    <w:tmpl w:val="9D7AE9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8"/>
  </w:num>
  <w:num w:numId="2">
    <w:abstractNumId w:val="24"/>
  </w:num>
  <w:num w:numId="3">
    <w:abstractNumId w:val="14"/>
  </w:num>
  <w:num w:numId="4">
    <w:abstractNumId w:val="32"/>
  </w:num>
  <w:num w:numId="5">
    <w:abstractNumId w:val="38"/>
  </w:num>
  <w:num w:numId="6">
    <w:abstractNumId w:val="44"/>
  </w:num>
  <w:num w:numId="7">
    <w:abstractNumId w:val="3"/>
  </w:num>
  <w:num w:numId="8">
    <w:abstractNumId w:val="25"/>
  </w:num>
  <w:num w:numId="9">
    <w:abstractNumId w:val="0"/>
  </w:num>
  <w:num w:numId="10">
    <w:abstractNumId w:val="1"/>
  </w:num>
  <w:num w:numId="11">
    <w:abstractNumId w:val="2"/>
  </w:num>
  <w:num w:numId="12">
    <w:abstractNumId w:val="34"/>
  </w:num>
  <w:num w:numId="13">
    <w:abstractNumId w:val="30"/>
  </w:num>
  <w:num w:numId="14">
    <w:abstractNumId w:val="11"/>
  </w:num>
  <w:num w:numId="15">
    <w:abstractNumId w:val="21"/>
  </w:num>
  <w:num w:numId="16">
    <w:abstractNumId w:val="20"/>
  </w:num>
  <w:num w:numId="17">
    <w:abstractNumId w:val="12"/>
  </w:num>
  <w:num w:numId="18">
    <w:abstractNumId w:val="9"/>
  </w:num>
  <w:num w:numId="19">
    <w:abstractNumId w:val="8"/>
  </w:num>
  <w:num w:numId="20">
    <w:abstractNumId w:val="18"/>
  </w:num>
  <w:num w:numId="21">
    <w:abstractNumId w:val="45"/>
  </w:num>
  <w:num w:numId="22">
    <w:abstractNumId w:val="43"/>
  </w:num>
  <w:num w:numId="23">
    <w:abstractNumId w:val="5"/>
  </w:num>
  <w:num w:numId="24">
    <w:abstractNumId w:val="15"/>
  </w:num>
  <w:num w:numId="25">
    <w:abstractNumId w:val="19"/>
    <w:lvlOverride w:ilvl="0">
      <w:lvl w:ilvl="0">
        <w:numFmt w:val="bullet"/>
        <w:lvlText w:val=""/>
        <w:lvlJc w:val="left"/>
        <w:pPr>
          <w:tabs>
            <w:tab w:val="num" w:pos="720"/>
          </w:tabs>
          <w:ind w:left="720" w:hanging="360"/>
        </w:pPr>
        <w:rPr>
          <w:rFonts w:ascii="Wingdings" w:hAnsi="Wingdings" w:hint="default"/>
          <w:sz w:val="20"/>
        </w:rPr>
      </w:lvl>
    </w:lvlOverride>
  </w:num>
  <w:num w:numId="26">
    <w:abstractNumId w:val="29"/>
    <w:lvlOverride w:ilvl="0">
      <w:lvl w:ilvl="0">
        <w:numFmt w:val="bullet"/>
        <w:lvlText w:val=""/>
        <w:lvlJc w:val="left"/>
        <w:pPr>
          <w:tabs>
            <w:tab w:val="num" w:pos="720"/>
          </w:tabs>
          <w:ind w:left="720" w:hanging="360"/>
        </w:pPr>
        <w:rPr>
          <w:rFonts w:ascii="Wingdings" w:hAnsi="Wingdings" w:hint="default"/>
          <w:sz w:val="20"/>
        </w:rPr>
      </w:lvl>
    </w:lvlOverride>
  </w:num>
  <w:num w:numId="27">
    <w:abstractNumId w:val="37"/>
    <w:lvlOverride w:ilvl="0">
      <w:lvl w:ilvl="0">
        <w:numFmt w:val="bullet"/>
        <w:lvlText w:val=""/>
        <w:lvlJc w:val="left"/>
        <w:pPr>
          <w:tabs>
            <w:tab w:val="num" w:pos="720"/>
          </w:tabs>
          <w:ind w:left="720" w:hanging="360"/>
        </w:pPr>
        <w:rPr>
          <w:rFonts w:ascii="Wingdings" w:hAnsi="Wingdings" w:hint="default"/>
          <w:sz w:val="20"/>
        </w:rPr>
      </w:lvl>
    </w:lvlOverride>
  </w:num>
  <w:num w:numId="28">
    <w:abstractNumId w:val="23"/>
    <w:lvlOverride w:ilvl="0">
      <w:lvl w:ilvl="0">
        <w:numFmt w:val="bullet"/>
        <w:lvlText w:val=""/>
        <w:lvlJc w:val="left"/>
        <w:pPr>
          <w:tabs>
            <w:tab w:val="num" w:pos="720"/>
          </w:tabs>
          <w:ind w:left="720" w:hanging="360"/>
        </w:pPr>
        <w:rPr>
          <w:rFonts w:ascii="Wingdings" w:hAnsi="Wingdings" w:hint="default"/>
          <w:sz w:val="20"/>
        </w:rPr>
      </w:lvl>
    </w:lvlOverride>
  </w:num>
  <w:num w:numId="29">
    <w:abstractNumId w:val="39"/>
  </w:num>
  <w:num w:numId="30">
    <w:abstractNumId w:val="36"/>
  </w:num>
  <w:num w:numId="31">
    <w:abstractNumId w:val="22"/>
  </w:num>
  <w:num w:numId="32">
    <w:abstractNumId w:val="35"/>
  </w:num>
  <w:num w:numId="33">
    <w:abstractNumId w:val="41"/>
  </w:num>
  <w:num w:numId="34">
    <w:abstractNumId w:val="31"/>
  </w:num>
  <w:num w:numId="35">
    <w:abstractNumId w:val="40"/>
  </w:num>
  <w:num w:numId="36">
    <w:abstractNumId w:val="16"/>
  </w:num>
  <w:num w:numId="37">
    <w:abstractNumId w:val="7"/>
  </w:num>
  <w:num w:numId="38">
    <w:abstractNumId w:val="33"/>
  </w:num>
  <w:num w:numId="39">
    <w:abstractNumId w:val="27"/>
  </w:num>
  <w:num w:numId="40">
    <w:abstractNumId w:val="13"/>
  </w:num>
  <w:num w:numId="41">
    <w:abstractNumId w:val="17"/>
  </w:num>
  <w:num w:numId="42">
    <w:abstractNumId w:val="42"/>
  </w:num>
  <w:num w:numId="43">
    <w:abstractNumId w:val="6"/>
  </w:num>
  <w:num w:numId="44">
    <w:abstractNumId w:val="10"/>
  </w:num>
  <w:num w:numId="45">
    <w:abstractNumId w:val="4"/>
  </w:num>
  <w:num w:numId="4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916"/>
    <w:rsid w:val="0000044D"/>
    <w:rsid w:val="00000662"/>
    <w:rsid w:val="0000483E"/>
    <w:rsid w:val="000051FA"/>
    <w:rsid w:val="000052FF"/>
    <w:rsid w:val="00005C8D"/>
    <w:rsid w:val="00010B69"/>
    <w:rsid w:val="00010F0F"/>
    <w:rsid w:val="00013D7F"/>
    <w:rsid w:val="000140EC"/>
    <w:rsid w:val="00016A35"/>
    <w:rsid w:val="000176AC"/>
    <w:rsid w:val="00020DE8"/>
    <w:rsid w:val="0002181F"/>
    <w:rsid w:val="00022A2A"/>
    <w:rsid w:val="000231D4"/>
    <w:rsid w:val="0002661F"/>
    <w:rsid w:val="000302A3"/>
    <w:rsid w:val="000313D9"/>
    <w:rsid w:val="0003226D"/>
    <w:rsid w:val="000346B6"/>
    <w:rsid w:val="00036AF3"/>
    <w:rsid w:val="00042304"/>
    <w:rsid w:val="00045B34"/>
    <w:rsid w:val="00060604"/>
    <w:rsid w:val="00063368"/>
    <w:rsid w:val="00063972"/>
    <w:rsid w:val="00063E7A"/>
    <w:rsid w:val="00064A95"/>
    <w:rsid w:val="00064FD4"/>
    <w:rsid w:val="00066C54"/>
    <w:rsid w:val="000732EF"/>
    <w:rsid w:val="0007342C"/>
    <w:rsid w:val="0007687D"/>
    <w:rsid w:val="0008199D"/>
    <w:rsid w:val="00084995"/>
    <w:rsid w:val="000854EE"/>
    <w:rsid w:val="0008624F"/>
    <w:rsid w:val="0008733C"/>
    <w:rsid w:val="00087D79"/>
    <w:rsid w:val="00090EF3"/>
    <w:rsid w:val="00092074"/>
    <w:rsid w:val="000A1CA5"/>
    <w:rsid w:val="000A338A"/>
    <w:rsid w:val="000A6644"/>
    <w:rsid w:val="000B104E"/>
    <w:rsid w:val="000B1098"/>
    <w:rsid w:val="000B1634"/>
    <w:rsid w:val="000B2E0C"/>
    <w:rsid w:val="000B6067"/>
    <w:rsid w:val="000B67C8"/>
    <w:rsid w:val="000B7DBB"/>
    <w:rsid w:val="000C1539"/>
    <w:rsid w:val="000C16B3"/>
    <w:rsid w:val="000C39E2"/>
    <w:rsid w:val="000C3C08"/>
    <w:rsid w:val="000D5541"/>
    <w:rsid w:val="000D7DFC"/>
    <w:rsid w:val="000E0D14"/>
    <w:rsid w:val="000E1CF9"/>
    <w:rsid w:val="000F01FE"/>
    <w:rsid w:val="000F153E"/>
    <w:rsid w:val="00106214"/>
    <w:rsid w:val="0011785A"/>
    <w:rsid w:val="001206A8"/>
    <w:rsid w:val="00122CEB"/>
    <w:rsid w:val="001255C4"/>
    <w:rsid w:val="0012716A"/>
    <w:rsid w:val="00127A7D"/>
    <w:rsid w:val="00130DF9"/>
    <w:rsid w:val="0013292A"/>
    <w:rsid w:val="0013314A"/>
    <w:rsid w:val="00134BC2"/>
    <w:rsid w:val="0013581C"/>
    <w:rsid w:val="0013712C"/>
    <w:rsid w:val="0013719A"/>
    <w:rsid w:val="001408C0"/>
    <w:rsid w:val="00143FD7"/>
    <w:rsid w:val="0014584E"/>
    <w:rsid w:val="001463FB"/>
    <w:rsid w:val="00150B29"/>
    <w:rsid w:val="0015389E"/>
    <w:rsid w:val="00154C10"/>
    <w:rsid w:val="00155317"/>
    <w:rsid w:val="00162990"/>
    <w:rsid w:val="00166803"/>
    <w:rsid w:val="0016703A"/>
    <w:rsid w:val="001707C3"/>
    <w:rsid w:val="00172E14"/>
    <w:rsid w:val="00173103"/>
    <w:rsid w:val="00174C6E"/>
    <w:rsid w:val="00174D0B"/>
    <w:rsid w:val="001752AB"/>
    <w:rsid w:val="0017587A"/>
    <w:rsid w:val="00175ADA"/>
    <w:rsid w:val="00175B08"/>
    <w:rsid w:val="00182A72"/>
    <w:rsid w:val="00186DB7"/>
    <w:rsid w:val="00196143"/>
    <w:rsid w:val="00197364"/>
    <w:rsid w:val="001A05FA"/>
    <w:rsid w:val="001A0A8E"/>
    <w:rsid w:val="001A1FD1"/>
    <w:rsid w:val="001A34E4"/>
    <w:rsid w:val="001A3CF7"/>
    <w:rsid w:val="001B58C5"/>
    <w:rsid w:val="001B5E91"/>
    <w:rsid w:val="001B630E"/>
    <w:rsid w:val="001C24C4"/>
    <w:rsid w:val="001C58C3"/>
    <w:rsid w:val="001C68F9"/>
    <w:rsid w:val="001C7743"/>
    <w:rsid w:val="001D12C3"/>
    <w:rsid w:val="001D1326"/>
    <w:rsid w:val="001D3066"/>
    <w:rsid w:val="001D37F6"/>
    <w:rsid w:val="001D7626"/>
    <w:rsid w:val="001E3B63"/>
    <w:rsid w:val="001E4318"/>
    <w:rsid w:val="001E628F"/>
    <w:rsid w:val="001E6955"/>
    <w:rsid w:val="001F0A0A"/>
    <w:rsid w:val="001F0AAB"/>
    <w:rsid w:val="001F0C9F"/>
    <w:rsid w:val="001F1513"/>
    <w:rsid w:val="001F67E0"/>
    <w:rsid w:val="001F7147"/>
    <w:rsid w:val="001F7CC9"/>
    <w:rsid w:val="00200560"/>
    <w:rsid w:val="00203A36"/>
    <w:rsid w:val="0020783A"/>
    <w:rsid w:val="00207907"/>
    <w:rsid w:val="00210129"/>
    <w:rsid w:val="00211F62"/>
    <w:rsid w:val="0021284C"/>
    <w:rsid w:val="002135E0"/>
    <w:rsid w:val="00216049"/>
    <w:rsid w:val="002167A1"/>
    <w:rsid w:val="00217A1B"/>
    <w:rsid w:val="00221412"/>
    <w:rsid w:val="00221C1D"/>
    <w:rsid w:val="00227FDF"/>
    <w:rsid w:val="0023474A"/>
    <w:rsid w:val="00234876"/>
    <w:rsid w:val="00234DEA"/>
    <w:rsid w:val="002375E4"/>
    <w:rsid w:val="00244567"/>
    <w:rsid w:val="00245F9B"/>
    <w:rsid w:val="00252206"/>
    <w:rsid w:val="00252720"/>
    <w:rsid w:val="00255B4A"/>
    <w:rsid w:val="00256ABF"/>
    <w:rsid w:val="00257833"/>
    <w:rsid w:val="002613DA"/>
    <w:rsid w:val="00263D01"/>
    <w:rsid w:val="00270714"/>
    <w:rsid w:val="00271BE9"/>
    <w:rsid w:val="00274837"/>
    <w:rsid w:val="0027572C"/>
    <w:rsid w:val="00276092"/>
    <w:rsid w:val="00276E81"/>
    <w:rsid w:val="00280234"/>
    <w:rsid w:val="002827B7"/>
    <w:rsid w:val="00282C3C"/>
    <w:rsid w:val="00286AE9"/>
    <w:rsid w:val="002923C8"/>
    <w:rsid w:val="00293161"/>
    <w:rsid w:val="00296500"/>
    <w:rsid w:val="00297FC3"/>
    <w:rsid w:val="002A0268"/>
    <w:rsid w:val="002A0662"/>
    <w:rsid w:val="002A45C7"/>
    <w:rsid w:val="002A4C80"/>
    <w:rsid w:val="002A6EA0"/>
    <w:rsid w:val="002B19F2"/>
    <w:rsid w:val="002B3A03"/>
    <w:rsid w:val="002B3CA1"/>
    <w:rsid w:val="002B55F1"/>
    <w:rsid w:val="002B6353"/>
    <w:rsid w:val="002B676E"/>
    <w:rsid w:val="002B68C8"/>
    <w:rsid w:val="002B7213"/>
    <w:rsid w:val="002C0535"/>
    <w:rsid w:val="002C1411"/>
    <w:rsid w:val="002C5E68"/>
    <w:rsid w:val="002C7C9D"/>
    <w:rsid w:val="002D13B9"/>
    <w:rsid w:val="002D16AA"/>
    <w:rsid w:val="002D4524"/>
    <w:rsid w:val="002D475D"/>
    <w:rsid w:val="002D71E1"/>
    <w:rsid w:val="002D78EC"/>
    <w:rsid w:val="002D7A68"/>
    <w:rsid w:val="002E2BDB"/>
    <w:rsid w:val="002E2D38"/>
    <w:rsid w:val="002E75C3"/>
    <w:rsid w:val="002E7E3D"/>
    <w:rsid w:val="002F3146"/>
    <w:rsid w:val="002F35F4"/>
    <w:rsid w:val="002F3E28"/>
    <w:rsid w:val="002F40E6"/>
    <w:rsid w:val="002F534B"/>
    <w:rsid w:val="002F63DD"/>
    <w:rsid w:val="0030265B"/>
    <w:rsid w:val="003037D4"/>
    <w:rsid w:val="00303CF3"/>
    <w:rsid w:val="00303E5B"/>
    <w:rsid w:val="00304406"/>
    <w:rsid w:val="00305184"/>
    <w:rsid w:val="00305E2B"/>
    <w:rsid w:val="00306AB1"/>
    <w:rsid w:val="00306E18"/>
    <w:rsid w:val="00310F6C"/>
    <w:rsid w:val="003116AC"/>
    <w:rsid w:val="0031235B"/>
    <w:rsid w:val="00313226"/>
    <w:rsid w:val="0031425E"/>
    <w:rsid w:val="00314A82"/>
    <w:rsid w:val="003248FF"/>
    <w:rsid w:val="00325059"/>
    <w:rsid w:val="00325CB8"/>
    <w:rsid w:val="00325E5C"/>
    <w:rsid w:val="003272B8"/>
    <w:rsid w:val="00331A8A"/>
    <w:rsid w:val="00332201"/>
    <w:rsid w:val="0033261C"/>
    <w:rsid w:val="003379E6"/>
    <w:rsid w:val="00337F14"/>
    <w:rsid w:val="00344680"/>
    <w:rsid w:val="003448EE"/>
    <w:rsid w:val="00347041"/>
    <w:rsid w:val="00357719"/>
    <w:rsid w:val="00357D3D"/>
    <w:rsid w:val="003613E2"/>
    <w:rsid w:val="003616C5"/>
    <w:rsid w:val="00364006"/>
    <w:rsid w:val="00364FDB"/>
    <w:rsid w:val="0036591B"/>
    <w:rsid w:val="00370EC8"/>
    <w:rsid w:val="003734ED"/>
    <w:rsid w:val="00374144"/>
    <w:rsid w:val="00376019"/>
    <w:rsid w:val="00377340"/>
    <w:rsid w:val="0038205A"/>
    <w:rsid w:val="00390ABF"/>
    <w:rsid w:val="00393217"/>
    <w:rsid w:val="00393381"/>
    <w:rsid w:val="00393F99"/>
    <w:rsid w:val="0039656E"/>
    <w:rsid w:val="00396D55"/>
    <w:rsid w:val="003978A0"/>
    <w:rsid w:val="003A0AE6"/>
    <w:rsid w:val="003A3EE9"/>
    <w:rsid w:val="003A49A0"/>
    <w:rsid w:val="003B1195"/>
    <w:rsid w:val="003B3EC7"/>
    <w:rsid w:val="003B49E6"/>
    <w:rsid w:val="003B6C9B"/>
    <w:rsid w:val="003B79EB"/>
    <w:rsid w:val="003B7D7A"/>
    <w:rsid w:val="003C0630"/>
    <w:rsid w:val="003C1079"/>
    <w:rsid w:val="003C246A"/>
    <w:rsid w:val="003C7BCA"/>
    <w:rsid w:val="003D1790"/>
    <w:rsid w:val="003D2897"/>
    <w:rsid w:val="003E1F2E"/>
    <w:rsid w:val="003E4381"/>
    <w:rsid w:val="003F204B"/>
    <w:rsid w:val="003F227B"/>
    <w:rsid w:val="003F42AF"/>
    <w:rsid w:val="003F6EFD"/>
    <w:rsid w:val="004009CF"/>
    <w:rsid w:val="004053C8"/>
    <w:rsid w:val="00410E1C"/>
    <w:rsid w:val="00412F6D"/>
    <w:rsid w:val="00424379"/>
    <w:rsid w:val="0042635A"/>
    <w:rsid w:val="00427096"/>
    <w:rsid w:val="00430CD4"/>
    <w:rsid w:val="0043146D"/>
    <w:rsid w:val="00431C9F"/>
    <w:rsid w:val="004323FB"/>
    <w:rsid w:val="0043395E"/>
    <w:rsid w:val="00433B65"/>
    <w:rsid w:val="00436E91"/>
    <w:rsid w:val="004435C3"/>
    <w:rsid w:val="004437EF"/>
    <w:rsid w:val="00443DAF"/>
    <w:rsid w:val="00445FE1"/>
    <w:rsid w:val="00446978"/>
    <w:rsid w:val="004470E1"/>
    <w:rsid w:val="00450813"/>
    <w:rsid w:val="00450F49"/>
    <w:rsid w:val="00452CCC"/>
    <w:rsid w:val="0045364A"/>
    <w:rsid w:val="00453E76"/>
    <w:rsid w:val="00455720"/>
    <w:rsid w:val="00455DE0"/>
    <w:rsid w:val="00456113"/>
    <w:rsid w:val="00457161"/>
    <w:rsid w:val="004663AD"/>
    <w:rsid w:val="00466504"/>
    <w:rsid w:val="00466B6F"/>
    <w:rsid w:val="00470ED0"/>
    <w:rsid w:val="00480FF8"/>
    <w:rsid w:val="00481A6B"/>
    <w:rsid w:val="004852E3"/>
    <w:rsid w:val="00487568"/>
    <w:rsid w:val="00487CC2"/>
    <w:rsid w:val="00492B64"/>
    <w:rsid w:val="004939FF"/>
    <w:rsid w:val="0049615B"/>
    <w:rsid w:val="00496A12"/>
    <w:rsid w:val="004A67EA"/>
    <w:rsid w:val="004B0071"/>
    <w:rsid w:val="004B0D7D"/>
    <w:rsid w:val="004B3188"/>
    <w:rsid w:val="004B3DB3"/>
    <w:rsid w:val="004B58EB"/>
    <w:rsid w:val="004B5FEB"/>
    <w:rsid w:val="004B7226"/>
    <w:rsid w:val="004C63B5"/>
    <w:rsid w:val="004C69C1"/>
    <w:rsid w:val="004C7E56"/>
    <w:rsid w:val="004D0B51"/>
    <w:rsid w:val="004D0DDD"/>
    <w:rsid w:val="004D20CB"/>
    <w:rsid w:val="004D30A3"/>
    <w:rsid w:val="004D461E"/>
    <w:rsid w:val="004D4FF3"/>
    <w:rsid w:val="004D57B5"/>
    <w:rsid w:val="004D5DE8"/>
    <w:rsid w:val="004E1A12"/>
    <w:rsid w:val="004E1D33"/>
    <w:rsid w:val="004E1E69"/>
    <w:rsid w:val="004E4E5C"/>
    <w:rsid w:val="004E798A"/>
    <w:rsid w:val="004F00D2"/>
    <w:rsid w:val="004F138A"/>
    <w:rsid w:val="004F415E"/>
    <w:rsid w:val="004F45D1"/>
    <w:rsid w:val="0050286D"/>
    <w:rsid w:val="005038F4"/>
    <w:rsid w:val="00504018"/>
    <w:rsid w:val="00504712"/>
    <w:rsid w:val="00504DA4"/>
    <w:rsid w:val="00507B4B"/>
    <w:rsid w:val="00507D6B"/>
    <w:rsid w:val="00511A50"/>
    <w:rsid w:val="0051347F"/>
    <w:rsid w:val="00514054"/>
    <w:rsid w:val="00517479"/>
    <w:rsid w:val="00517C64"/>
    <w:rsid w:val="00521BD0"/>
    <w:rsid w:val="00523269"/>
    <w:rsid w:val="0052349D"/>
    <w:rsid w:val="00525799"/>
    <w:rsid w:val="005270E5"/>
    <w:rsid w:val="005328F9"/>
    <w:rsid w:val="0053296E"/>
    <w:rsid w:val="00532A5A"/>
    <w:rsid w:val="0053398C"/>
    <w:rsid w:val="00534D6F"/>
    <w:rsid w:val="005356D5"/>
    <w:rsid w:val="00535AA1"/>
    <w:rsid w:val="00536619"/>
    <w:rsid w:val="0054159F"/>
    <w:rsid w:val="0054312B"/>
    <w:rsid w:val="00547C4E"/>
    <w:rsid w:val="00550525"/>
    <w:rsid w:val="00551973"/>
    <w:rsid w:val="00551FB0"/>
    <w:rsid w:val="00556EC6"/>
    <w:rsid w:val="0056005F"/>
    <w:rsid w:val="005611C8"/>
    <w:rsid w:val="005613C6"/>
    <w:rsid w:val="00564BC8"/>
    <w:rsid w:val="00564EF8"/>
    <w:rsid w:val="00565657"/>
    <w:rsid w:val="00566079"/>
    <w:rsid w:val="005662F9"/>
    <w:rsid w:val="00566AEB"/>
    <w:rsid w:val="00567DD6"/>
    <w:rsid w:val="005700D3"/>
    <w:rsid w:val="00576852"/>
    <w:rsid w:val="00577200"/>
    <w:rsid w:val="00577BD0"/>
    <w:rsid w:val="00581538"/>
    <w:rsid w:val="005866B9"/>
    <w:rsid w:val="00592F4E"/>
    <w:rsid w:val="005933BA"/>
    <w:rsid w:val="00594C2A"/>
    <w:rsid w:val="00596587"/>
    <w:rsid w:val="005A0BE5"/>
    <w:rsid w:val="005A2FFA"/>
    <w:rsid w:val="005A43D9"/>
    <w:rsid w:val="005B0411"/>
    <w:rsid w:val="005B47FA"/>
    <w:rsid w:val="005B6CBB"/>
    <w:rsid w:val="005C0E1F"/>
    <w:rsid w:val="005C3A2D"/>
    <w:rsid w:val="005C47E3"/>
    <w:rsid w:val="005C624F"/>
    <w:rsid w:val="005D2D36"/>
    <w:rsid w:val="005D5075"/>
    <w:rsid w:val="005D71F7"/>
    <w:rsid w:val="005D7E92"/>
    <w:rsid w:val="005E04E4"/>
    <w:rsid w:val="005E0D2B"/>
    <w:rsid w:val="005E2C99"/>
    <w:rsid w:val="005E412A"/>
    <w:rsid w:val="005E632D"/>
    <w:rsid w:val="005E7898"/>
    <w:rsid w:val="005F039B"/>
    <w:rsid w:val="005F2A74"/>
    <w:rsid w:val="005F3B16"/>
    <w:rsid w:val="005F735B"/>
    <w:rsid w:val="00600422"/>
    <w:rsid w:val="006023C3"/>
    <w:rsid w:val="00602421"/>
    <w:rsid w:val="00603F6B"/>
    <w:rsid w:val="00604A81"/>
    <w:rsid w:val="00607A86"/>
    <w:rsid w:val="00610885"/>
    <w:rsid w:val="00610C14"/>
    <w:rsid w:val="00614279"/>
    <w:rsid w:val="00614951"/>
    <w:rsid w:val="00617823"/>
    <w:rsid w:val="006203CE"/>
    <w:rsid w:val="006246CA"/>
    <w:rsid w:val="0062585B"/>
    <w:rsid w:val="00626ACF"/>
    <w:rsid w:val="006334B4"/>
    <w:rsid w:val="00636AC8"/>
    <w:rsid w:val="006373A2"/>
    <w:rsid w:val="006375F1"/>
    <w:rsid w:val="0064066F"/>
    <w:rsid w:val="0064074C"/>
    <w:rsid w:val="00640D77"/>
    <w:rsid w:val="00642B4F"/>
    <w:rsid w:val="00643907"/>
    <w:rsid w:val="006473D0"/>
    <w:rsid w:val="00654DEB"/>
    <w:rsid w:val="0065651D"/>
    <w:rsid w:val="0065778E"/>
    <w:rsid w:val="00661168"/>
    <w:rsid w:val="00662006"/>
    <w:rsid w:val="00664264"/>
    <w:rsid w:val="00666B5D"/>
    <w:rsid w:val="006700B5"/>
    <w:rsid w:val="00670C30"/>
    <w:rsid w:val="0067172B"/>
    <w:rsid w:val="00672258"/>
    <w:rsid w:val="0067503F"/>
    <w:rsid w:val="0067575B"/>
    <w:rsid w:val="006759F9"/>
    <w:rsid w:val="00677440"/>
    <w:rsid w:val="006805AB"/>
    <w:rsid w:val="00683D1B"/>
    <w:rsid w:val="00686DA6"/>
    <w:rsid w:val="00687129"/>
    <w:rsid w:val="006874DA"/>
    <w:rsid w:val="00691C0B"/>
    <w:rsid w:val="0069231E"/>
    <w:rsid w:val="00692C26"/>
    <w:rsid w:val="00695F60"/>
    <w:rsid w:val="00696AE5"/>
    <w:rsid w:val="006976DA"/>
    <w:rsid w:val="006A2AF7"/>
    <w:rsid w:val="006A2C68"/>
    <w:rsid w:val="006A4AE7"/>
    <w:rsid w:val="006B053E"/>
    <w:rsid w:val="006B6187"/>
    <w:rsid w:val="006C1544"/>
    <w:rsid w:val="006C1650"/>
    <w:rsid w:val="006C5589"/>
    <w:rsid w:val="006C5918"/>
    <w:rsid w:val="006C5B0E"/>
    <w:rsid w:val="006D04A7"/>
    <w:rsid w:val="006D20BB"/>
    <w:rsid w:val="006D47FB"/>
    <w:rsid w:val="006D4800"/>
    <w:rsid w:val="006D5EDD"/>
    <w:rsid w:val="006E5BD4"/>
    <w:rsid w:val="006E73FF"/>
    <w:rsid w:val="006F08D5"/>
    <w:rsid w:val="006F2D3D"/>
    <w:rsid w:val="006F6818"/>
    <w:rsid w:val="00700835"/>
    <w:rsid w:val="007008DA"/>
    <w:rsid w:val="00702807"/>
    <w:rsid w:val="00702B99"/>
    <w:rsid w:val="0070336F"/>
    <w:rsid w:val="007045EA"/>
    <w:rsid w:val="00707FCD"/>
    <w:rsid w:val="00711241"/>
    <w:rsid w:val="0071183D"/>
    <w:rsid w:val="00712C41"/>
    <w:rsid w:val="00716897"/>
    <w:rsid w:val="00717CD2"/>
    <w:rsid w:val="00724841"/>
    <w:rsid w:val="00726F87"/>
    <w:rsid w:val="0072760D"/>
    <w:rsid w:val="0073324C"/>
    <w:rsid w:val="007333B9"/>
    <w:rsid w:val="00733954"/>
    <w:rsid w:val="00735E11"/>
    <w:rsid w:val="00736A35"/>
    <w:rsid w:val="00737830"/>
    <w:rsid w:val="007434F7"/>
    <w:rsid w:val="007438F6"/>
    <w:rsid w:val="007463AC"/>
    <w:rsid w:val="00751377"/>
    <w:rsid w:val="007561F1"/>
    <w:rsid w:val="00756BC8"/>
    <w:rsid w:val="0075771C"/>
    <w:rsid w:val="00757F28"/>
    <w:rsid w:val="00762920"/>
    <w:rsid w:val="00763AC8"/>
    <w:rsid w:val="00765336"/>
    <w:rsid w:val="00765F62"/>
    <w:rsid w:val="00767D0F"/>
    <w:rsid w:val="00773D3A"/>
    <w:rsid w:val="00777A68"/>
    <w:rsid w:val="00777E7E"/>
    <w:rsid w:val="007832A5"/>
    <w:rsid w:val="00783599"/>
    <w:rsid w:val="00785E59"/>
    <w:rsid w:val="007868E0"/>
    <w:rsid w:val="00790AA9"/>
    <w:rsid w:val="00791B7D"/>
    <w:rsid w:val="0079266E"/>
    <w:rsid w:val="00792BF4"/>
    <w:rsid w:val="007964B8"/>
    <w:rsid w:val="00796BFB"/>
    <w:rsid w:val="007A071F"/>
    <w:rsid w:val="007A3515"/>
    <w:rsid w:val="007A3808"/>
    <w:rsid w:val="007A5174"/>
    <w:rsid w:val="007A67B6"/>
    <w:rsid w:val="007A6A08"/>
    <w:rsid w:val="007A750C"/>
    <w:rsid w:val="007A7C74"/>
    <w:rsid w:val="007A7CF8"/>
    <w:rsid w:val="007B0024"/>
    <w:rsid w:val="007B179E"/>
    <w:rsid w:val="007B4D8B"/>
    <w:rsid w:val="007B6FBA"/>
    <w:rsid w:val="007C1036"/>
    <w:rsid w:val="007C1916"/>
    <w:rsid w:val="007C3843"/>
    <w:rsid w:val="007C3E90"/>
    <w:rsid w:val="007C6CBD"/>
    <w:rsid w:val="007D0193"/>
    <w:rsid w:val="007D326C"/>
    <w:rsid w:val="007D5F06"/>
    <w:rsid w:val="007D7031"/>
    <w:rsid w:val="007D7715"/>
    <w:rsid w:val="007D7924"/>
    <w:rsid w:val="007E20C0"/>
    <w:rsid w:val="007E289D"/>
    <w:rsid w:val="007E436B"/>
    <w:rsid w:val="007E470C"/>
    <w:rsid w:val="007E4982"/>
    <w:rsid w:val="007E5F71"/>
    <w:rsid w:val="007E6154"/>
    <w:rsid w:val="007E6999"/>
    <w:rsid w:val="007E6F08"/>
    <w:rsid w:val="007E7479"/>
    <w:rsid w:val="007E7D6B"/>
    <w:rsid w:val="007F0F4C"/>
    <w:rsid w:val="007F1547"/>
    <w:rsid w:val="007F3295"/>
    <w:rsid w:val="007F3560"/>
    <w:rsid w:val="007F5EA8"/>
    <w:rsid w:val="007F7403"/>
    <w:rsid w:val="007F7ABF"/>
    <w:rsid w:val="007F7BA7"/>
    <w:rsid w:val="008033BC"/>
    <w:rsid w:val="00803658"/>
    <w:rsid w:val="0080784C"/>
    <w:rsid w:val="00811F7E"/>
    <w:rsid w:val="00813E0A"/>
    <w:rsid w:val="00814BC8"/>
    <w:rsid w:val="008179A8"/>
    <w:rsid w:val="00821415"/>
    <w:rsid w:val="008216F3"/>
    <w:rsid w:val="008275A7"/>
    <w:rsid w:val="00830631"/>
    <w:rsid w:val="00830A86"/>
    <w:rsid w:val="008338E7"/>
    <w:rsid w:val="00834D1A"/>
    <w:rsid w:val="00836772"/>
    <w:rsid w:val="0083768F"/>
    <w:rsid w:val="0084009D"/>
    <w:rsid w:val="00840753"/>
    <w:rsid w:val="00842D33"/>
    <w:rsid w:val="00845110"/>
    <w:rsid w:val="00850A19"/>
    <w:rsid w:val="00851DB1"/>
    <w:rsid w:val="008533CF"/>
    <w:rsid w:val="00853837"/>
    <w:rsid w:val="0085451F"/>
    <w:rsid w:val="00854F07"/>
    <w:rsid w:val="00857CC2"/>
    <w:rsid w:val="008620C6"/>
    <w:rsid w:val="00864A41"/>
    <w:rsid w:val="00864A75"/>
    <w:rsid w:val="00872126"/>
    <w:rsid w:val="008731AA"/>
    <w:rsid w:val="00873FFD"/>
    <w:rsid w:val="00875E51"/>
    <w:rsid w:val="00876E04"/>
    <w:rsid w:val="0088018B"/>
    <w:rsid w:val="00881070"/>
    <w:rsid w:val="008818F9"/>
    <w:rsid w:val="00887ACD"/>
    <w:rsid w:val="008A0CA2"/>
    <w:rsid w:val="008A172D"/>
    <w:rsid w:val="008A2205"/>
    <w:rsid w:val="008A2B4A"/>
    <w:rsid w:val="008A331A"/>
    <w:rsid w:val="008A3D16"/>
    <w:rsid w:val="008A4AFA"/>
    <w:rsid w:val="008A63DC"/>
    <w:rsid w:val="008B0257"/>
    <w:rsid w:val="008B065E"/>
    <w:rsid w:val="008B2473"/>
    <w:rsid w:val="008B2C6B"/>
    <w:rsid w:val="008B3376"/>
    <w:rsid w:val="008B4CA2"/>
    <w:rsid w:val="008B52A9"/>
    <w:rsid w:val="008B695E"/>
    <w:rsid w:val="008C01D8"/>
    <w:rsid w:val="008C0E55"/>
    <w:rsid w:val="008C127C"/>
    <w:rsid w:val="008D0B4C"/>
    <w:rsid w:val="008D2A9C"/>
    <w:rsid w:val="008D2E2C"/>
    <w:rsid w:val="008D647C"/>
    <w:rsid w:val="008D7E33"/>
    <w:rsid w:val="008E0DA1"/>
    <w:rsid w:val="008E72DE"/>
    <w:rsid w:val="008F02E9"/>
    <w:rsid w:val="008F22E4"/>
    <w:rsid w:val="008F3848"/>
    <w:rsid w:val="008F55A3"/>
    <w:rsid w:val="009009DA"/>
    <w:rsid w:val="00903A95"/>
    <w:rsid w:val="0090584F"/>
    <w:rsid w:val="00906F23"/>
    <w:rsid w:val="00907517"/>
    <w:rsid w:val="0090781C"/>
    <w:rsid w:val="00912745"/>
    <w:rsid w:val="00914032"/>
    <w:rsid w:val="00914F87"/>
    <w:rsid w:val="0091595A"/>
    <w:rsid w:val="009165EA"/>
    <w:rsid w:val="00920A3E"/>
    <w:rsid w:val="00922BC2"/>
    <w:rsid w:val="00926561"/>
    <w:rsid w:val="009316E1"/>
    <w:rsid w:val="009341A8"/>
    <w:rsid w:val="00934CF4"/>
    <w:rsid w:val="009350D3"/>
    <w:rsid w:val="00935F02"/>
    <w:rsid w:val="00937CA0"/>
    <w:rsid w:val="00941CA0"/>
    <w:rsid w:val="0094253F"/>
    <w:rsid w:val="00943E6C"/>
    <w:rsid w:val="00944149"/>
    <w:rsid w:val="009457E6"/>
    <w:rsid w:val="00945D70"/>
    <w:rsid w:val="00947382"/>
    <w:rsid w:val="00947E7C"/>
    <w:rsid w:val="00950320"/>
    <w:rsid w:val="009510FB"/>
    <w:rsid w:val="009515D2"/>
    <w:rsid w:val="00952957"/>
    <w:rsid w:val="009536F6"/>
    <w:rsid w:val="00954098"/>
    <w:rsid w:val="00954B96"/>
    <w:rsid w:val="00955F51"/>
    <w:rsid w:val="009604AA"/>
    <w:rsid w:val="00960710"/>
    <w:rsid w:val="00963FE2"/>
    <w:rsid w:val="00967D8C"/>
    <w:rsid w:val="0097255E"/>
    <w:rsid w:val="00973339"/>
    <w:rsid w:val="00974912"/>
    <w:rsid w:val="009768BB"/>
    <w:rsid w:val="00976D29"/>
    <w:rsid w:val="009808F2"/>
    <w:rsid w:val="00981E51"/>
    <w:rsid w:val="0098222F"/>
    <w:rsid w:val="00982524"/>
    <w:rsid w:val="00982703"/>
    <w:rsid w:val="009827C8"/>
    <w:rsid w:val="009829F2"/>
    <w:rsid w:val="0098321B"/>
    <w:rsid w:val="009854A2"/>
    <w:rsid w:val="00990014"/>
    <w:rsid w:val="0099204A"/>
    <w:rsid w:val="0099302B"/>
    <w:rsid w:val="00993F61"/>
    <w:rsid w:val="00995565"/>
    <w:rsid w:val="00996300"/>
    <w:rsid w:val="00996A6D"/>
    <w:rsid w:val="009A1219"/>
    <w:rsid w:val="009A3E64"/>
    <w:rsid w:val="009A3F74"/>
    <w:rsid w:val="009B0746"/>
    <w:rsid w:val="009B0A30"/>
    <w:rsid w:val="009B4F52"/>
    <w:rsid w:val="009B726C"/>
    <w:rsid w:val="009C198B"/>
    <w:rsid w:val="009C29FD"/>
    <w:rsid w:val="009C6F4B"/>
    <w:rsid w:val="009D0077"/>
    <w:rsid w:val="009D0BBF"/>
    <w:rsid w:val="009D207E"/>
    <w:rsid w:val="009D2481"/>
    <w:rsid w:val="009E5249"/>
    <w:rsid w:val="009E5822"/>
    <w:rsid w:val="009E691A"/>
    <w:rsid w:val="009E7696"/>
    <w:rsid w:val="009E7DF8"/>
    <w:rsid w:val="009F029F"/>
    <w:rsid w:val="009F0FC7"/>
    <w:rsid w:val="009F1032"/>
    <w:rsid w:val="009F27F9"/>
    <w:rsid w:val="009F2A3E"/>
    <w:rsid w:val="009F2DFB"/>
    <w:rsid w:val="009F4CE9"/>
    <w:rsid w:val="009F5CD0"/>
    <w:rsid w:val="009F7002"/>
    <w:rsid w:val="00A0452D"/>
    <w:rsid w:val="00A051EC"/>
    <w:rsid w:val="00A052ED"/>
    <w:rsid w:val="00A074CB"/>
    <w:rsid w:val="00A07D59"/>
    <w:rsid w:val="00A10A8B"/>
    <w:rsid w:val="00A11E6F"/>
    <w:rsid w:val="00A12632"/>
    <w:rsid w:val="00A12668"/>
    <w:rsid w:val="00A127B5"/>
    <w:rsid w:val="00A145BF"/>
    <w:rsid w:val="00A14929"/>
    <w:rsid w:val="00A15AEE"/>
    <w:rsid w:val="00A205F5"/>
    <w:rsid w:val="00A2541E"/>
    <w:rsid w:val="00A30636"/>
    <w:rsid w:val="00A30FB6"/>
    <w:rsid w:val="00A32B9E"/>
    <w:rsid w:val="00A335B3"/>
    <w:rsid w:val="00A369C4"/>
    <w:rsid w:val="00A37DF8"/>
    <w:rsid w:val="00A403E8"/>
    <w:rsid w:val="00A408F5"/>
    <w:rsid w:val="00A4137D"/>
    <w:rsid w:val="00A417AB"/>
    <w:rsid w:val="00A41968"/>
    <w:rsid w:val="00A43A40"/>
    <w:rsid w:val="00A447B7"/>
    <w:rsid w:val="00A452D4"/>
    <w:rsid w:val="00A46061"/>
    <w:rsid w:val="00A47792"/>
    <w:rsid w:val="00A47986"/>
    <w:rsid w:val="00A51D70"/>
    <w:rsid w:val="00A552AF"/>
    <w:rsid w:val="00A61502"/>
    <w:rsid w:val="00A61F7C"/>
    <w:rsid w:val="00A67025"/>
    <w:rsid w:val="00A67E39"/>
    <w:rsid w:val="00A70D04"/>
    <w:rsid w:val="00A70F77"/>
    <w:rsid w:val="00A7264A"/>
    <w:rsid w:val="00A732A1"/>
    <w:rsid w:val="00A74089"/>
    <w:rsid w:val="00A75CA6"/>
    <w:rsid w:val="00A7748A"/>
    <w:rsid w:val="00A7752F"/>
    <w:rsid w:val="00A77BFD"/>
    <w:rsid w:val="00A803F5"/>
    <w:rsid w:val="00A83353"/>
    <w:rsid w:val="00A85256"/>
    <w:rsid w:val="00A85897"/>
    <w:rsid w:val="00A86199"/>
    <w:rsid w:val="00A865CC"/>
    <w:rsid w:val="00A86A68"/>
    <w:rsid w:val="00A86AD8"/>
    <w:rsid w:val="00A90386"/>
    <w:rsid w:val="00A909B7"/>
    <w:rsid w:val="00A91A24"/>
    <w:rsid w:val="00A9277C"/>
    <w:rsid w:val="00A929A9"/>
    <w:rsid w:val="00A948B8"/>
    <w:rsid w:val="00A94AEB"/>
    <w:rsid w:val="00A94B18"/>
    <w:rsid w:val="00AA079C"/>
    <w:rsid w:val="00AA14BC"/>
    <w:rsid w:val="00AA606A"/>
    <w:rsid w:val="00AA7A36"/>
    <w:rsid w:val="00AB0E68"/>
    <w:rsid w:val="00AB3675"/>
    <w:rsid w:val="00AB3EF6"/>
    <w:rsid w:val="00AB6225"/>
    <w:rsid w:val="00AC0E99"/>
    <w:rsid w:val="00AC1560"/>
    <w:rsid w:val="00AC2EF9"/>
    <w:rsid w:val="00AC41EF"/>
    <w:rsid w:val="00AD1A27"/>
    <w:rsid w:val="00AD3A0B"/>
    <w:rsid w:val="00AD443F"/>
    <w:rsid w:val="00AD47D5"/>
    <w:rsid w:val="00AD4811"/>
    <w:rsid w:val="00AD7698"/>
    <w:rsid w:val="00AD781F"/>
    <w:rsid w:val="00AD784C"/>
    <w:rsid w:val="00AE17E4"/>
    <w:rsid w:val="00AE1FC0"/>
    <w:rsid w:val="00AE2FE4"/>
    <w:rsid w:val="00AE39B6"/>
    <w:rsid w:val="00AE5005"/>
    <w:rsid w:val="00AE51CC"/>
    <w:rsid w:val="00AE6530"/>
    <w:rsid w:val="00AF05D3"/>
    <w:rsid w:val="00AF1B7C"/>
    <w:rsid w:val="00AF1E67"/>
    <w:rsid w:val="00AF47EC"/>
    <w:rsid w:val="00AF5046"/>
    <w:rsid w:val="00AF52E2"/>
    <w:rsid w:val="00AF5BE9"/>
    <w:rsid w:val="00AF64AE"/>
    <w:rsid w:val="00AF6DAE"/>
    <w:rsid w:val="00AF70D4"/>
    <w:rsid w:val="00AF75D0"/>
    <w:rsid w:val="00B00977"/>
    <w:rsid w:val="00B07643"/>
    <w:rsid w:val="00B123A7"/>
    <w:rsid w:val="00B13B26"/>
    <w:rsid w:val="00B169A1"/>
    <w:rsid w:val="00B16F87"/>
    <w:rsid w:val="00B17786"/>
    <w:rsid w:val="00B2125E"/>
    <w:rsid w:val="00B216A9"/>
    <w:rsid w:val="00B22591"/>
    <w:rsid w:val="00B240A2"/>
    <w:rsid w:val="00B2467D"/>
    <w:rsid w:val="00B248AF"/>
    <w:rsid w:val="00B26786"/>
    <w:rsid w:val="00B27598"/>
    <w:rsid w:val="00B27644"/>
    <w:rsid w:val="00B327E7"/>
    <w:rsid w:val="00B331C4"/>
    <w:rsid w:val="00B336DA"/>
    <w:rsid w:val="00B33B19"/>
    <w:rsid w:val="00B33E0C"/>
    <w:rsid w:val="00B33EF0"/>
    <w:rsid w:val="00B33FF6"/>
    <w:rsid w:val="00B36165"/>
    <w:rsid w:val="00B36D42"/>
    <w:rsid w:val="00B41D4D"/>
    <w:rsid w:val="00B42EC9"/>
    <w:rsid w:val="00B44931"/>
    <w:rsid w:val="00B45FE9"/>
    <w:rsid w:val="00B46138"/>
    <w:rsid w:val="00B46D02"/>
    <w:rsid w:val="00B46EB7"/>
    <w:rsid w:val="00B529D8"/>
    <w:rsid w:val="00B5361A"/>
    <w:rsid w:val="00B53803"/>
    <w:rsid w:val="00B55D49"/>
    <w:rsid w:val="00B620CB"/>
    <w:rsid w:val="00B646D2"/>
    <w:rsid w:val="00B64B91"/>
    <w:rsid w:val="00B65E97"/>
    <w:rsid w:val="00B67F69"/>
    <w:rsid w:val="00B70E2E"/>
    <w:rsid w:val="00B711DE"/>
    <w:rsid w:val="00B71542"/>
    <w:rsid w:val="00B72A09"/>
    <w:rsid w:val="00B73B08"/>
    <w:rsid w:val="00B800BB"/>
    <w:rsid w:val="00B80494"/>
    <w:rsid w:val="00B81201"/>
    <w:rsid w:val="00B8389E"/>
    <w:rsid w:val="00B838A1"/>
    <w:rsid w:val="00B83B19"/>
    <w:rsid w:val="00B83B8C"/>
    <w:rsid w:val="00B84180"/>
    <w:rsid w:val="00B8459A"/>
    <w:rsid w:val="00B84885"/>
    <w:rsid w:val="00B851B9"/>
    <w:rsid w:val="00B870DC"/>
    <w:rsid w:val="00B907E2"/>
    <w:rsid w:val="00B9195F"/>
    <w:rsid w:val="00B927E7"/>
    <w:rsid w:val="00B93ACF"/>
    <w:rsid w:val="00B9466E"/>
    <w:rsid w:val="00B968A1"/>
    <w:rsid w:val="00B96EA9"/>
    <w:rsid w:val="00B970AF"/>
    <w:rsid w:val="00BA0086"/>
    <w:rsid w:val="00BA2BEE"/>
    <w:rsid w:val="00BA30E4"/>
    <w:rsid w:val="00BA6C85"/>
    <w:rsid w:val="00BB0721"/>
    <w:rsid w:val="00BB1D56"/>
    <w:rsid w:val="00BB2602"/>
    <w:rsid w:val="00BB3FA4"/>
    <w:rsid w:val="00BB421E"/>
    <w:rsid w:val="00BB5222"/>
    <w:rsid w:val="00BB554E"/>
    <w:rsid w:val="00BB5DDF"/>
    <w:rsid w:val="00BB5E0C"/>
    <w:rsid w:val="00BB6387"/>
    <w:rsid w:val="00BC0C6B"/>
    <w:rsid w:val="00BC2EDD"/>
    <w:rsid w:val="00BC31D3"/>
    <w:rsid w:val="00BC4788"/>
    <w:rsid w:val="00BC4A7C"/>
    <w:rsid w:val="00BC5A22"/>
    <w:rsid w:val="00BD0F34"/>
    <w:rsid w:val="00BD1209"/>
    <w:rsid w:val="00BD28FD"/>
    <w:rsid w:val="00BD4561"/>
    <w:rsid w:val="00BD579C"/>
    <w:rsid w:val="00BD59D2"/>
    <w:rsid w:val="00BD5F38"/>
    <w:rsid w:val="00BE0B56"/>
    <w:rsid w:val="00BE563F"/>
    <w:rsid w:val="00BE58F2"/>
    <w:rsid w:val="00BE5D57"/>
    <w:rsid w:val="00BE63EA"/>
    <w:rsid w:val="00BF06BB"/>
    <w:rsid w:val="00BF1A4A"/>
    <w:rsid w:val="00BF380E"/>
    <w:rsid w:val="00BF6BDC"/>
    <w:rsid w:val="00BF6E5E"/>
    <w:rsid w:val="00BF787F"/>
    <w:rsid w:val="00C0210C"/>
    <w:rsid w:val="00C035EC"/>
    <w:rsid w:val="00C03C89"/>
    <w:rsid w:val="00C059DA"/>
    <w:rsid w:val="00C05EDC"/>
    <w:rsid w:val="00C1577A"/>
    <w:rsid w:val="00C15E9D"/>
    <w:rsid w:val="00C15EB4"/>
    <w:rsid w:val="00C22668"/>
    <w:rsid w:val="00C23D56"/>
    <w:rsid w:val="00C2452D"/>
    <w:rsid w:val="00C30D6D"/>
    <w:rsid w:val="00C33E01"/>
    <w:rsid w:val="00C35491"/>
    <w:rsid w:val="00C372D0"/>
    <w:rsid w:val="00C37539"/>
    <w:rsid w:val="00C40E8C"/>
    <w:rsid w:val="00C40FEF"/>
    <w:rsid w:val="00C416A1"/>
    <w:rsid w:val="00C42A3C"/>
    <w:rsid w:val="00C42C06"/>
    <w:rsid w:val="00C448E0"/>
    <w:rsid w:val="00C449F4"/>
    <w:rsid w:val="00C45FED"/>
    <w:rsid w:val="00C4675B"/>
    <w:rsid w:val="00C47588"/>
    <w:rsid w:val="00C510FB"/>
    <w:rsid w:val="00C605DB"/>
    <w:rsid w:val="00C62A9F"/>
    <w:rsid w:val="00C64644"/>
    <w:rsid w:val="00C64C8F"/>
    <w:rsid w:val="00C651AB"/>
    <w:rsid w:val="00C65CC6"/>
    <w:rsid w:val="00C66641"/>
    <w:rsid w:val="00C71321"/>
    <w:rsid w:val="00C72F17"/>
    <w:rsid w:val="00C7444E"/>
    <w:rsid w:val="00C75359"/>
    <w:rsid w:val="00C7755F"/>
    <w:rsid w:val="00C807FF"/>
    <w:rsid w:val="00C82FA4"/>
    <w:rsid w:val="00C85EB4"/>
    <w:rsid w:val="00C873A5"/>
    <w:rsid w:val="00C90727"/>
    <w:rsid w:val="00C96281"/>
    <w:rsid w:val="00CA341D"/>
    <w:rsid w:val="00CA4A27"/>
    <w:rsid w:val="00CA5793"/>
    <w:rsid w:val="00CA5DC7"/>
    <w:rsid w:val="00CB0FA7"/>
    <w:rsid w:val="00CB2ED3"/>
    <w:rsid w:val="00CB3513"/>
    <w:rsid w:val="00CB3C9E"/>
    <w:rsid w:val="00CB5A72"/>
    <w:rsid w:val="00CB6CC9"/>
    <w:rsid w:val="00CB7616"/>
    <w:rsid w:val="00CC00D2"/>
    <w:rsid w:val="00CC067B"/>
    <w:rsid w:val="00CC06AF"/>
    <w:rsid w:val="00CC1936"/>
    <w:rsid w:val="00CC4F5F"/>
    <w:rsid w:val="00CC5C5E"/>
    <w:rsid w:val="00CC6751"/>
    <w:rsid w:val="00CC6D8A"/>
    <w:rsid w:val="00CC7217"/>
    <w:rsid w:val="00CD0C75"/>
    <w:rsid w:val="00CD205A"/>
    <w:rsid w:val="00CD2C6D"/>
    <w:rsid w:val="00CD5478"/>
    <w:rsid w:val="00CD7189"/>
    <w:rsid w:val="00CE1CAC"/>
    <w:rsid w:val="00CE39FA"/>
    <w:rsid w:val="00CE470E"/>
    <w:rsid w:val="00CE4A3A"/>
    <w:rsid w:val="00CE4E96"/>
    <w:rsid w:val="00CF03A4"/>
    <w:rsid w:val="00CF1A0F"/>
    <w:rsid w:val="00D00441"/>
    <w:rsid w:val="00D00BBE"/>
    <w:rsid w:val="00D014CE"/>
    <w:rsid w:val="00D02568"/>
    <w:rsid w:val="00D0491E"/>
    <w:rsid w:val="00D05151"/>
    <w:rsid w:val="00D051ED"/>
    <w:rsid w:val="00D069F5"/>
    <w:rsid w:val="00D103AC"/>
    <w:rsid w:val="00D12D99"/>
    <w:rsid w:val="00D13D55"/>
    <w:rsid w:val="00D13EBF"/>
    <w:rsid w:val="00D172E4"/>
    <w:rsid w:val="00D17B95"/>
    <w:rsid w:val="00D2168E"/>
    <w:rsid w:val="00D21D32"/>
    <w:rsid w:val="00D22E9F"/>
    <w:rsid w:val="00D23C57"/>
    <w:rsid w:val="00D242CA"/>
    <w:rsid w:val="00D24957"/>
    <w:rsid w:val="00D257C1"/>
    <w:rsid w:val="00D274E6"/>
    <w:rsid w:val="00D32702"/>
    <w:rsid w:val="00D328C9"/>
    <w:rsid w:val="00D332DD"/>
    <w:rsid w:val="00D33BBC"/>
    <w:rsid w:val="00D34055"/>
    <w:rsid w:val="00D348B1"/>
    <w:rsid w:val="00D36252"/>
    <w:rsid w:val="00D364CD"/>
    <w:rsid w:val="00D413F1"/>
    <w:rsid w:val="00D42C3B"/>
    <w:rsid w:val="00D4330B"/>
    <w:rsid w:val="00D43424"/>
    <w:rsid w:val="00D45F39"/>
    <w:rsid w:val="00D45FCD"/>
    <w:rsid w:val="00D460F1"/>
    <w:rsid w:val="00D46309"/>
    <w:rsid w:val="00D5108B"/>
    <w:rsid w:val="00D512C7"/>
    <w:rsid w:val="00D51AFF"/>
    <w:rsid w:val="00D51B44"/>
    <w:rsid w:val="00D5586B"/>
    <w:rsid w:val="00D56FD7"/>
    <w:rsid w:val="00D6085D"/>
    <w:rsid w:val="00D6114B"/>
    <w:rsid w:val="00D61186"/>
    <w:rsid w:val="00D64BDC"/>
    <w:rsid w:val="00D66D57"/>
    <w:rsid w:val="00D74715"/>
    <w:rsid w:val="00D81480"/>
    <w:rsid w:val="00D820B1"/>
    <w:rsid w:val="00D83A4B"/>
    <w:rsid w:val="00D86F96"/>
    <w:rsid w:val="00D92D2D"/>
    <w:rsid w:val="00D933CE"/>
    <w:rsid w:val="00D9442B"/>
    <w:rsid w:val="00D94A93"/>
    <w:rsid w:val="00D96F06"/>
    <w:rsid w:val="00D97A5A"/>
    <w:rsid w:val="00DA0844"/>
    <w:rsid w:val="00DA2E40"/>
    <w:rsid w:val="00DA31E1"/>
    <w:rsid w:val="00DA4CA8"/>
    <w:rsid w:val="00DA50E7"/>
    <w:rsid w:val="00DA527C"/>
    <w:rsid w:val="00DA5BF8"/>
    <w:rsid w:val="00DA6C35"/>
    <w:rsid w:val="00DB29AB"/>
    <w:rsid w:val="00DB3026"/>
    <w:rsid w:val="00DB4037"/>
    <w:rsid w:val="00DB5C37"/>
    <w:rsid w:val="00DC71AA"/>
    <w:rsid w:val="00DD2FAB"/>
    <w:rsid w:val="00DD57DF"/>
    <w:rsid w:val="00DD5CAC"/>
    <w:rsid w:val="00DE059D"/>
    <w:rsid w:val="00DE1047"/>
    <w:rsid w:val="00DE3AC6"/>
    <w:rsid w:val="00DE3B8F"/>
    <w:rsid w:val="00DE627C"/>
    <w:rsid w:val="00DF0D26"/>
    <w:rsid w:val="00DF119B"/>
    <w:rsid w:val="00DF1850"/>
    <w:rsid w:val="00DF1FBB"/>
    <w:rsid w:val="00DF2C0A"/>
    <w:rsid w:val="00DF3B23"/>
    <w:rsid w:val="00DF3BAA"/>
    <w:rsid w:val="00DF63E5"/>
    <w:rsid w:val="00E01E64"/>
    <w:rsid w:val="00E0492B"/>
    <w:rsid w:val="00E04B29"/>
    <w:rsid w:val="00E103EC"/>
    <w:rsid w:val="00E13377"/>
    <w:rsid w:val="00E13E7C"/>
    <w:rsid w:val="00E148E0"/>
    <w:rsid w:val="00E2175D"/>
    <w:rsid w:val="00E22948"/>
    <w:rsid w:val="00E24878"/>
    <w:rsid w:val="00E25C4A"/>
    <w:rsid w:val="00E260C0"/>
    <w:rsid w:val="00E2720C"/>
    <w:rsid w:val="00E3463B"/>
    <w:rsid w:val="00E35AD4"/>
    <w:rsid w:val="00E35CE4"/>
    <w:rsid w:val="00E367A6"/>
    <w:rsid w:val="00E3776F"/>
    <w:rsid w:val="00E40FFC"/>
    <w:rsid w:val="00E41BA7"/>
    <w:rsid w:val="00E41F3B"/>
    <w:rsid w:val="00E41F86"/>
    <w:rsid w:val="00E42809"/>
    <w:rsid w:val="00E43D00"/>
    <w:rsid w:val="00E46E7E"/>
    <w:rsid w:val="00E47CBB"/>
    <w:rsid w:val="00E52BC1"/>
    <w:rsid w:val="00E53798"/>
    <w:rsid w:val="00E60EE1"/>
    <w:rsid w:val="00E630A8"/>
    <w:rsid w:val="00E632F6"/>
    <w:rsid w:val="00E70DD2"/>
    <w:rsid w:val="00E72FB5"/>
    <w:rsid w:val="00E75404"/>
    <w:rsid w:val="00E813D4"/>
    <w:rsid w:val="00E84989"/>
    <w:rsid w:val="00E85505"/>
    <w:rsid w:val="00E93047"/>
    <w:rsid w:val="00E93203"/>
    <w:rsid w:val="00E93E22"/>
    <w:rsid w:val="00E94FE5"/>
    <w:rsid w:val="00E95502"/>
    <w:rsid w:val="00E95631"/>
    <w:rsid w:val="00E958F4"/>
    <w:rsid w:val="00E95E5F"/>
    <w:rsid w:val="00EA069C"/>
    <w:rsid w:val="00EA142C"/>
    <w:rsid w:val="00EA1B07"/>
    <w:rsid w:val="00EA2EC4"/>
    <w:rsid w:val="00EA43C8"/>
    <w:rsid w:val="00EA6153"/>
    <w:rsid w:val="00EA6733"/>
    <w:rsid w:val="00EB1FD9"/>
    <w:rsid w:val="00EB3E12"/>
    <w:rsid w:val="00EB4DB2"/>
    <w:rsid w:val="00EC1773"/>
    <w:rsid w:val="00EC2BB4"/>
    <w:rsid w:val="00EC7633"/>
    <w:rsid w:val="00EC79E1"/>
    <w:rsid w:val="00ED0CFF"/>
    <w:rsid w:val="00ED1E36"/>
    <w:rsid w:val="00ED48CF"/>
    <w:rsid w:val="00EE0C0D"/>
    <w:rsid w:val="00EE0F8B"/>
    <w:rsid w:val="00EE31D3"/>
    <w:rsid w:val="00EE57E6"/>
    <w:rsid w:val="00EE6B0A"/>
    <w:rsid w:val="00EF059C"/>
    <w:rsid w:val="00EF0CB9"/>
    <w:rsid w:val="00EF1C49"/>
    <w:rsid w:val="00EF23FE"/>
    <w:rsid w:val="00EF5E6E"/>
    <w:rsid w:val="00F04AEA"/>
    <w:rsid w:val="00F04ECB"/>
    <w:rsid w:val="00F05E83"/>
    <w:rsid w:val="00F06A25"/>
    <w:rsid w:val="00F1173B"/>
    <w:rsid w:val="00F117BD"/>
    <w:rsid w:val="00F209CD"/>
    <w:rsid w:val="00F21675"/>
    <w:rsid w:val="00F21D20"/>
    <w:rsid w:val="00F25680"/>
    <w:rsid w:val="00F25EE2"/>
    <w:rsid w:val="00F26758"/>
    <w:rsid w:val="00F26B90"/>
    <w:rsid w:val="00F27A4B"/>
    <w:rsid w:val="00F27CD0"/>
    <w:rsid w:val="00F306DE"/>
    <w:rsid w:val="00F31A7F"/>
    <w:rsid w:val="00F35463"/>
    <w:rsid w:val="00F35E8A"/>
    <w:rsid w:val="00F37831"/>
    <w:rsid w:val="00F40195"/>
    <w:rsid w:val="00F424BF"/>
    <w:rsid w:val="00F42B62"/>
    <w:rsid w:val="00F45F2E"/>
    <w:rsid w:val="00F460A9"/>
    <w:rsid w:val="00F46E73"/>
    <w:rsid w:val="00F50968"/>
    <w:rsid w:val="00F514E3"/>
    <w:rsid w:val="00F54487"/>
    <w:rsid w:val="00F56E40"/>
    <w:rsid w:val="00F62A9D"/>
    <w:rsid w:val="00F62CDB"/>
    <w:rsid w:val="00F668B2"/>
    <w:rsid w:val="00F70148"/>
    <w:rsid w:val="00F72221"/>
    <w:rsid w:val="00F72A05"/>
    <w:rsid w:val="00F754E5"/>
    <w:rsid w:val="00F77338"/>
    <w:rsid w:val="00F806CA"/>
    <w:rsid w:val="00F80B67"/>
    <w:rsid w:val="00F81978"/>
    <w:rsid w:val="00F86EE2"/>
    <w:rsid w:val="00F8795C"/>
    <w:rsid w:val="00F87BD9"/>
    <w:rsid w:val="00F91B9C"/>
    <w:rsid w:val="00F92C22"/>
    <w:rsid w:val="00F9454D"/>
    <w:rsid w:val="00F95C25"/>
    <w:rsid w:val="00F96A89"/>
    <w:rsid w:val="00F97C9D"/>
    <w:rsid w:val="00FA083D"/>
    <w:rsid w:val="00FA0978"/>
    <w:rsid w:val="00FA14D9"/>
    <w:rsid w:val="00FA2513"/>
    <w:rsid w:val="00FA34EB"/>
    <w:rsid w:val="00FA3D24"/>
    <w:rsid w:val="00FA52B2"/>
    <w:rsid w:val="00FA538E"/>
    <w:rsid w:val="00FA5FF7"/>
    <w:rsid w:val="00FA63EB"/>
    <w:rsid w:val="00FB2DA7"/>
    <w:rsid w:val="00FB532D"/>
    <w:rsid w:val="00FC0F66"/>
    <w:rsid w:val="00FC26D5"/>
    <w:rsid w:val="00FC3B77"/>
    <w:rsid w:val="00FC5CCE"/>
    <w:rsid w:val="00FC6CAE"/>
    <w:rsid w:val="00FD1C74"/>
    <w:rsid w:val="00FD50BA"/>
    <w:rsid w:val="00FD5A09"/>
    <w:rsid w:val="00FD682A"/>
    <w:rsid w:val="00FE1C0E"/>
    <w:rsid w:val="00FE4803"/>
    <w:rsid w:val="00FE59E2"/>
    <w:rsid w:val="00FE66C0"/>
    <w:rsid w:val="00FF13E7"/>
    <w:rsid w:val="00FF2A89"/>
    <w:rsid w:val="00FF5532"/>
    <w:rsid w:val="00FF598F"/>
    <w:rsid w:val="00FF6C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50DB78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EE57E6"/>
    <w:rPr>
      <w:rFonts w:ascii="Garamond" w:hAnsi="Garamond"/>
      <w:sz w:val="22"/>
    </w:rPr>
  </w:style>
  <w:style w:type="paragraph" w:styleId="Heading1">
    <w:name w:val="heading 1"/>
    <w:aliases w:val="Pocket"/>
    <w:basedOn w:val="Normal"/>
    <w:next w:val="Normal"/>
    <w:link w:val="Heading1Char"/>
    <w:uiPriority w:val="9"/>
    <w:qFormat/>
    <w:rsid w:val="00EE57E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EE57E6"/>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EE57E6"/>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nhideWhenUsed/>
    <w:qFormat/>
    <w:rsid w:val="00EE57E6"/>
    <w:pPr>
      <w:keepNext/>
      <w:keepLines/>
      <w:spacing w:before="200"/>
      <w:outlineLvl w:val="3"/>
    </w:pPr>
    <w:rPr>
      <w:rFonts w:eastAsiaTheme="majorEastAsia" w:cstheme="majorBidi"/>
      <w:b/>
      <w:bCs/>
      <w:iCs/>
    </w:rPr>
  </w:style>
  <w:style w:type="paragraph" w:styleId="Heading5">
    <w:name w:val="heading 5"/>
    <w:basedOn w:val="Normal"/>
    <w:next w:val="Normal"/>
    <w:link w:val="Heading5Char"/>
    <w:uiPriority w:val="9"/>
    <w:semiHidden/>
    <w:unhideWhenUsed/>
    <w:rsid w:val="005E04E4"/>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5E04E4"/>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Minimized,minimized,tag2,Size 10,emphasis in card,Evidence,Highlighted,CD Card,ED - Tag,emphasis,Bold Underline,Emphasis!!"/>
    <w:basedOn w:val="DefaultParagraphFont"/>
    <w:uiPriority w:val="20"/>
    <w:qFormat/>
    <w:rsid w:val="00EE57E6"/>
    <w:rPr>
      <w:rFonts w:ascii="Garamond" w:hAnsi="Garamond"/>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EE57E6"/>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EE57E6"/>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EE57E6"/>
    <w:rPr>
      <w:rFonts w:ascii="Garamond" w:eastAsiaTheme="majorEastAsia" w:hAnsi="Garamond" w:cstheme="majorBidi"/>
      <w:b/>
      <w:bCs/>
      <w:sz w:val="32"/>
      <w:u w:val="single"/>
    </w:rPr>
  </w:style>
  <w:style w:type="character" w:customStyle="1" w:styleId="Heading4Char">
    <w:name w:val="Heading 4 Char"/>
    <w:aliases w:val="Tag Char"/>
    <w:basedOn w:val="DefaultParagraphFont"/>
    <w:link w:val="Heading4"/>
    <w:rsid w:val="00EE57E6"/>
    <w:rPr>
      <w:rFonts w:ascii="Garamond" w:eastAsiaTheme="majorEastAsia" w:hAnsi="Garamond" w:cstheme="majorBidi"/>
      <w:b/>
      <w:bCs/>
      <w:iCs/>
      <w:sz w:val="22"/>
    </w:rPr>
  </w:style>
  <w:style w:type="paragraph" w:styleId="NoSpacing">
    <w:name w:val="No Spacing"/>
    <w:uiPriority w:val="1"/>
    <w:rsid w:val="00EE57E6"/>
  </w:style>
  <w:style w:type="character" w:customStyle="1" w:styleId="StyleStyleBold12pt">
    <w:name w:val="Style Style Bold + 12 pt"/>
    <w:aliases w:val="Cite,Style Style Bold,Style Style Bold + 12pt,Style Style + 12 pt,Style Style Bo... +,Old Cite,Style Style Bold + 10 pt"/>
    <w:basedOn w:val="DefaultParagraphFont"/>
    <w:uiPriority w:val="5"/>
    <w:qFormat/>
    <w:rsid w:val="00EE57E6"/>
    <w:rPr>
      <w:rFonts w:ascii="Garamond" w:hAnsi="Garamond"/>
      <w:b/>
      <w:sz w:val="22"/>
      <w:u w:val="none"/>
    </w:rPr>
  </w:style>
  <w:style w:type="character" w:customStyle="1" w:styleId="StyleBoldUnderline">
    <w:name w:val="Style Bold Underline"/>
    <w:aliases w:val="Intense Emphasis,Underline,apple-style-span + 6 pt,Kern at 16 pt,Bold,Intense Emphasis1,Intense Emphasis2,HHeading 3 + 12 pt,Cards + Font: 12 pt Char,Style,Bold Cite Char,Citation Char Char Char,ci,Heading 3 Char1 Char Char Char,c"/>
    <w:basedOn w:val="DefaultParagraphFont"/>
    <w:uiPriority w:val="6"/>
    <w:qFormat/>
    <w:rsid w:val="00EE57E6"/>
    <w:rPr>
      <w:b w:val="0"/>
      <w:sz w:val="22"/>
      <w:u w:val="single"/>
    </w:rPr>
  </w:style>
  <w:style w:type="paragraph" w:styleId="DocumentMap">
    <w:name w:val="Document Map"/>
    <w:basedOn w:val="Normal"/>
    <w:link w:val="DocumentMapChar"/>
    <w:uiPriority w:val="99"/>
    <w:semiHidden/>
    <w:unhideWhenUsed/>
    <w:rsid w:val="00EE57E6"/>
    <w:rPr>
      <w:rFonts w:ascii="Lucida Grande" w:hAnsi="Lucida Grande" w:cs="Lucida Grande"/>
    </w:rPr>
  </w:style>
  <w:style w:type="character" w:customStyle="1" w:styleId="DocumentMapChar">
    <w:name w:val="Document Map Char"/>
    <w:basedOn w:val="DefaultParagraphFont"/>
    <w:link w:val="DocumentMap"/>
    <w:uiPriority w:val="99"/>
    <w:semiHidden/>
    <w:rsid w:val="00EE57E6"/>
    <w:rPr>
      <w:rFonts w:ascii="Lucida Grande" w:hAnsi="Lucida Grande" w:cs="Lucida Grande"/>
      <w:sz w:val="22"/>
    </w:rPr>
  </w:style>
  <w:style w:type="paragraph" w:styleId="ListParagraph">
    <w:name w:val="List Paragraph"/>
    <w:basedOn w:val="Normal"/>
    <w:uiPriority w:val="34"/>
    <w:rsid w:val="00EE57E6"/>
    <w:pPr>
      <w:ind w:left="720"/>
      <w:contextualSpacing/>
    </w:pPr>
  </w:style>
  <w:style w:type="paragraph" w:styleId="Header">
    <w:name w:val="header"/>
    <w:basedOn w:val="Normal"/>
    <w:link w:val="HeaderChar"/>
    <w:uiPriority w:val="99"/>
    <w:unhideWhenUsed/>
    <w:rsid w:val="00EE57E6"/>
    <w:pPr>
      <w:tabs>
        <w:tab w:val="center" w:pos="4320"/>
        <w:tab w:val="right" w:pos="8640"/>
      </w:tabs>
    </w:pPr>
  </w:style>
  <w:style w:type="character" w:customStyle="1" w:styleId="HeaderChar">
    <w:name w:val="Header Char"/>
    <w:basedOn w:val="DefaultParagraphFont"/>
    <w:link w:val="Header"/>
    <w:uiPriority w:val="99"/>
    <w:rsid w:val="00EE57E6"/>
    <w:rPr>
      <w:rFonts w:ascii="Garamond" w:hAnsi="Garamond"/>
      <w:sz w:val="22"/>
    </w:rPr>
  </w:style>
  <w:style w:type="paragraph" w:styleId="Footer">
    <w:name w:val="footer"/>
    <w:basedOn w:val="Normal"/>
    <w:link w:val="FooterChar"/>
    <w:uiPriority w:val="99"/>
    <w:unhideWhenUsed/>
    <w:rsid w:val="00EE57E6"/>
    <w:pPr>
      <w:tabs>
        <w:tab w:val="center" w:pos="4320"/>
        <w:tab w:val="right" w:pos="8640"/>
      </w:tabs>
    </w:pPr>
  </w:style>
  <w:style w:type="character" w:customStyle="1" w:styleId="FooterChar">
    <w:name w:val="Footer Char"/>
    <w:basedOn w:val="DefaultParagraphFont"/>
    <w:link w:val="Footer"/>
    <w:uiPriority w:val="99"/>
    <w:rsid w:val="00EE57E6"/>
    <w:rPr>
      <w:rFonts w:ascii="Garamond" w:hAnsi="Garamond"/>
      <w:sz w:val="22"/>
    </w:rPr>
  </w:style>
  <w:style w:type="character" w:styleId="PageNumber">
    <w:name w:val="page number"/>
    <w:basedOn w:val="DefaultParagraphFont"/>
    <w:uiPriority w:val="99"/>
    <w:semiHidden/>
    <w:unhideWhenUsed/>
    <w:rsid w:val="00EE57E6"/>
  </w:style>
  <w:style w:type="character" w:styleId="Hyperlink">
    <w:name w:val="Hyperlink"/>
    <w:basedOn w:val="DefaultParagraphFont"/>
    <w:uiPriority w:val="99"/>
    <w:unhideWhenUsed/>
    <w:rsid w:val="00EE57E6"/>
    <w:rPr>
      <w:color w:val="0000FF" w:themeColor="hyperlink"/>
      <w:u w:val="single"/>
    </w:rPr>
  </w:style>
  <w:style w:type="paragraph" w:styleId="NormalWeb">
    <w:name w:val="Normal (Web)"/>
    <w:basedOn w:val="Normal"/>
    <w:uiPriority w:val="99"/>
    <w:unhideWhenUsed/>
    <w:rsid w:val="00A452D4"/>
    <w:pPr>
      <w:spacing w:before="100" w:beforeAutospacing="1" w:after="100" w:afterAutospacing="1"/>
    </w:pPr>
    <w:rPr>
      <w:rFonts w:ascii="Times" w:hAnsi="Times" w:cs="Times New Roman"/>
      <w:sz w:val="20"/>
      <w:szCs w:val="20"/>
    </w:rPr>
  </w:style>
  <w:style w:type="character" w:styleId="Strong">
    <w:name w:val="Strong"/>
    <w:basedOn w:val="DefaultParagraphFont"/>
    <w:qFormat/>
    <w:rsid w:val="00AE51CC"/>
    <w:rPr>
      <w:b/>
      <w:bCs/>
    </w:rPr>
  </w:style>
  <w:style w:type="character" w:customStyle="1" w:styleId="entry-title">
    <w:name w:val="entry-title"/>
    <w:basedOn w:val="DefaultParagraphFont"/>
    <w:rsid w:val="0064066F"/>
  </w:style>
  <w:style w:type="character" w:customStyle="1" w:styleId="st">
    <w:name w:val="st"/>
    <w:basedOn w:val="DefaultParagraphFont"/>
    <w:rsid w:val="00F50968"/>
  </w:style>
  <w:style w:type="character" w:customStyle="1" w:styleId="tickerwrap">
    <w:name w:val="ticker_wrap"/>
    <w:basedOn w:val="DefaultParagraphFont"/>
    <w:rsid w:val="00155317"/>
  </w:style>
  <w:style w:type="character" w:styleId="FollowedHyperlink">
    <w:name w:val="FollowedHyperlink"/>
    <w:basedOn w:val="DefaultParagraphFont"/>
    <w:uiPriority w:val="99"/>
    <w:semiHidden/>
    <w:unhideWhenUsed/>
    <w:rsid w:val="00677440"/>
    <w:rPr>
      <w:color w:val="800080" w:themeColor="followedHyperlink"/>
      <w:u w:val="single"/>
    </w:rPr>
  </w:style>
  <w:style w:type="character" w:customStyle="1" w:styleId="apple-converted-space">
    <w:name w:val="apple-converted-space"/>
    <w:basedOn w:val="DefaultParagraphFont"/>
    <w:rsid w:val="00296500"/>
  </w:style>
  <w:style w:type="character" w:customStyle="1" w:styleId="Underlined">
    <w:name w:val="Underlined"/>
    <w:basedOn w:val="DefaultParagraphFont"/>
    <w:uiPriority w:val="1"/>
    <w:qFormat/>
    <w:rsid w:val="00E25C4A"/>
    <w:rPr>
      <w:rFonts w:ascii="Garamond" w:hAnsi="Garamond"/>
      <w:sz w:val="22"/>
      <w:szCs w:val="22"/>
      <w:u w:val="single"/>
    </w:rPr>
  </w:style>
  <w:style w:type="paragraph" w:customStyle="1" w:styleId="bodyintro">
    <w:name w:val="bodyintro"/>
    <w:basedOn w:val="Normal"/>
    <w:rsid w:val="004A67EA"/>
    <w:pPr>
      <w:spacing w:before="100" w:beforeAutospacing="1" w:after="100" w:afterAutospacing="1"/>
    </w:pPr>
    <w:rPr>
      <w:rFonts w:ascii="Times" w:hAnsi="Times"/>
      <w:sz w:val="20"/>
      <w:szCs w:val="20"/>
    </w:rPr>
  </w:style>
  <w:style w:type="character" w:customStyle="1" w:styleId="highlight">
    <w:name w:val="highlight"/>
    <w:basedOn w:val="DefaultParagraphFont"/>
    <w:rsid w:val="004A67EA"/>
  </w:style>
  <w:style w:type="paragraph" w:customStyle="1" w:styleId="indent">
    <w:name w:val="indent"/>
    <w:basedOn w:val="Normal"/>
    <w:rsid w:val="004A67EA"/>
    <w:pPr>
      <w:spacing w:before="100" w:beforeAutospacing="1" w:after="100" w:afterAutospacing="1"/>
    </w:pPr>
    <w:rPr>
      <w:rFonts w:ascii="Times" w:hAnsi="Times"/>
      <w:sz w:val="20"/>
      <w:szCs w:val="20"/>
    </w:rPr>
  </w:style>
  <w:style w:type="paragraph" w:customStyle="1" w:styleId="center">
    <w:name w:val="center"/>
    <w:basedOn w:val="Normal"/>
    <w:rsid w:val="004A67EA"/>
    <w:pPr>
      <w:spacing w:before="100" w:beforeAutospacing="1" w:after="100" w:afterAutospacing="1"/>
    </w:pPr>
    <w:rPr>
      <w:rFonts w:ascii="Times" w:hAnsi="Times"/>
      <w:sz w:val="20"/>
      <w:szCs w:val="20"/>
    </w:rPr>
  </w:style>
  <w:style w:type="character" w:customStyle="1" w:styleId="postheader">
    <w:name w:val="postheader"/>
    <w:basedOn w:val="DefaultParagraphFont"/>
    <w:rsid w:val="00864A41"/>
  </w:style>
  <w:style w:type="paragraph" w:styleId="Subtitle">
    <w:name w:val="Subtitle"/>
    <w:basedOn w:val="Normal"/>
    <w:next w:val="Normal"/>
    <w:link w:val="SubtitleChar"/>
    <w:uiPriority w:val="11"/>
    <w:qFormat/>
    <w:rsid w:val="00DE1047"/>
    <w:pPr>
      <w:numPr>
        <w:ilvl w:val="1"/>
      </w:numPr>
    </w:pPr>
    <w:rPr>
      <w:rFonts w:eastAsiaTheme="majorEastAsia" w:cstheme="majorBidi"/>
      <w:iCs/>
      <w:sz w:val="16"/>
    </w:rPr>
  </w:style>
  <w:style w:type="character" w:customStyle="1" w:styleId="SubtitleChar">
    <w:name w:val="Subtitle Char"/>
    <w:basedOn w:val="DefaultParagraphFont"/>
    <w:link w:val="Subtitle"/>
    <w:uiPriority w:val="11"/>
    <w:rsid w:val="00DE1047"/>
    <w:rPr>
      <w:rFonts w:ascii="Garamond" w:eastAsiaTheme="majorEastAsia" w:hAnsi="Garamond" w:cstheme="majorBidi"/>
      <w:iCs/>
      <w:sz w:val="16"/>
    </w:rPr>
  </w:style>
  <w:style w:type="character" w:styleId="SubtleEmphasis">
    <w:name w:val="Subtle Emphasis"/>
    <w:basedOn w:val="DefaultParagraphFont"/>
    <w:uiPriority w:val="19"/>
    <w:qFormat/>
    <w:rsid w:val="00DE1047"/>
    <w:rPr>
      <w:rFonts w:ascii="Garamond" w:hAnsi="Garamond"/>
      <w:iCs/>
      <w:color w:val="auto"/>
      <w:spacing w:val="0"/>
      <w:sz w:val="22"/>
      <w:u w:val="single"/>
      <w:bdr w:val="none" w:sz="0" w:space="0" w:color="auto"/>
    </w:rPr>
  </w:style>
  <w:style w:type="paragraph" w:customStyle="1" w:styleId="first">
    <w:name w:val="first"/>
    <w:basedOn w:val="Normal"/>
    <w:rsid w:val="00A552AF"/>
    <w:pPr>
      <w:spacing w:before="100" w:beforeAutospacing="1" w:after="100" w:afterAutospacing="1"/>
    </w:pPr>
    <w:rPr>
      <w:rFonts w:ascii="Times" w:hAnsi="Times"/>
      <w:sz w:val="20"/>
      <w:szCs w:val="20"/>
    </w:rPr>
  </w:style>
  <w:style w:type="paragraph" w:customStyle="1" w:styleId="bio">
    <w:name w:val="bio"/>
    <w:basedOn w:val="Normal"/>
    <w:rsid w:val="00A552AF"/>
    <w:pPr>
      <w:spacing w:before="100" w:beforeAutospacing="1" w:after="100" w:afterAutospacing="1"/>
    </w:pPr>
    <w:rPr>
      <w:rFonts w:ascii="Times" w:hAnsi="Times"/>
      <w:sz w:val="20"/>
      <w:szCs w:val="20"/>
    </w:rPr>
  </w:style>
  <w:style w:type="paragraph" w:styleId="Title">
    <w:name w:val="Title"/>
    <w:aliases w:val="title"/>
    <w:basedOn w:val="Normal"/>
    <w:link w:val="TitleChar"/>
    <w:uiPriority w:val="1"/>
    <w:qFormat/>
    <w:rsid w:val="00A552AF"/>
    <w:pPr>
      <w:spacing w:before="100" w:beforeAutospacing="1" w:after="100" w:afterAutospacing="1"/>
    </w:pPr>
    <w:rPr>
      <w:rFonts w:ascii="Times" w:hAnsi="Times"/>
      <w:sz w:val="20"/>
      <w:szCs w:val="20"/>
    </w:rPr>
  </w:style>
  <w:style w:type="character" w:customStyle="1" w:styleId="TitleChar">
    <w:name w:val="Title Char"/>
    <w:aliases w:val="title Char"/>
    <w:basedOn w:val="DefaultParagraphFont"/>
    <w:link w:val="Title"/>
    <w:uiPriority w:val="6"/>
    <w:qFormat/>
    <w:rsid w:val="00A552AF"/>
    <w:rPr>
      <w:rFonts w:ascii="Times" w:hAnsi="Times"/>
      <w:sz w:val="20"/>
      <w:szCs w:val="20"/>
    </w:rPr>
  </w:style>
  <w:style w:type="character" w:customStyle="1" w:styleId="BoldUnderline">
    <w:name w:val="BoldUnderline"/>
    <w:basedOn w:val="DefaultParagraphFont"/>
    <w:uiPriority w:val="1"/>
    <w:qFormat/>
    <w:rsid w:val="00626ACF"/>
    <w:rPr>
      <w:rFonts w:ascii="Arial" w:hAnsi="Arial"/>
      <w:b/>
      <w:sz w:val="20"/>
      <w:u w:val="single"/>
    </w:rPr>
  </w:style>
  <w:style w:type="character" w:customStyle="1" w:styleId="tkrname">
    <w:name w:val="tkrname"/>
    <w:basedOn w:val="DefaultParagraphFont"/>
    <w:rsid w:val="00811F7E"/>
  </w:style>
  <w:style w:type="character" w:customStyle="1" w:styleId="tkrchange">
    <w:name w:val="tkrchange"/>
    <w:basedOn w:val="DefaultParagraphFont"/>
    <w:rsid w:val="00811F7E"/>
  </w:style>
  <w:style w:type="character" w:customStyle="1" w:styleId="wikiexternallink">
    <w:name w:val="wikiexternallink"/>
    <w:basedOn w:val="DefaultParagraphFont"/>
    <w:rsid w:val="00E3463B"/>
  </w:style>
  <w:style w:type="character" w:customStyle="1" w:styleId="wikigeneratedlinkcontent">
    <w:name w:val="wikigeneratedlinkcontent"/>
    <w:basedOn w:val="DefaultParagraphFont"/>
    <w:rsid w:val="00E3463B"/>
  </w:style>
  <w:style w:type="character" w:customStyle="1" w:styleId="objectpodtogglehead">
    <w:name w:val="objectpodtogglehead"/>
    <w:basedOn w:val="DefaultParagraphFont"/>
    <w:rsid w:val="00D56FD7"/>
  </w:style>
  <w:style w:type="character" w:customStyle="1" w:styleId="Heading5Char">
    <w:name w:val="Heading 5 Char"/>
    <w:basedOn w:val="DefaultParagraphFont"/>
    <w:link w:val="Heading5"/>
    <w:uiPriority w:val="9"/>
    <w:semiHidden/>
    <w:rsid w:val="005E04E4"/>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uiPriority w:val="9"/>
    <w:semiHidden/>
    <w:rsid w:val="005E04E4"/>
    <w:rPr>
      <w:rFonts w:asciiTheme="majorHAnsi" w:eastAsiaTheme="majorEastAsia" w:hAnsiTheme="majorHAnsi" w:cstheme="majorBidi"/>
      <w:i/>
      <w:iCs/>
      <w:color w:val="243F60" w:themeColor="accent1" w:themeShade="7F"/>
      <w:sz w:val="22"/>
    </w:rPr>
  </w:style>
  <w:style w:type="character" w:customStyle="1" w:styleId="metad">
    <w:name w:val="metad"/>
    <w:basedOn w:val="DefaultParagraphFont"/>
    <w:rsid w:val="005E04E4"/>
  </w:style>
  <w:style w:type="character" w:customStyle="1" w:styleId="author">
    <w:name w:val="author"/>
    <w:basedOn w:val="DefaultParagraphFont"/>
    <w:rsid w:val="005E04E4"/>
  </w:style>
  <w:style w:type="character" w:customStyle="1" w:styleId="gplus1">
    <w:name w:val="gplus1"/>
    <w:basedOn w:val="DefaultParagraphFont"/>
    <w:rsid w:val="005E04E4"/>
  </w:style>
  <w:style w:type="character" w:customStyle="1" w:styleId="in-widget">
    <w:name w:val="in-widget"/>
    <w:basedOn w:val="DefaultParagraphFont"/>
    <w:rsid w:val="005E04E4"/>
  </w:style>
  <w:style w:type="character" w:customStyle="1" w:styleId="email">
    <w:name w:val="email"/>
    <w:basedOn w:val="DefaultParagraphFont"/>
    <w:rsid w:val="005E04E4"/>
  </w:style>
  <w:style w:type="character" w:customStyle="1" w:styleId="hide">
    <w:name w:val="hide"/>
    <w:basedOn w:val="DefaultParagraphFont"/>
    <w:rsid w:val="005E04E4"/>
  </w:style>
  <w:style w:type="character" w:customStyle="1" w:styleId="more">
    <w:name w:val="more"/>
    <w:basedOn w:val="DefaultParagraphFont"/>
    <w:rsid w:val="005E04E4"/>
  </w:style>
  <w:style w:type="character" w:customStyle="1" w:styleId="title1">
    <w:name w:val="title1"/>
    <w:basedOn w:val="DefaultParagraphFont"/>
    <w:rsid w:val="005E04E4"/>
  </w:style>
  <w:style w:type="paragraph" w:customStyle="1" w:styleId="text">
    <w:name w:val="text"/>
    <w:basedOn w:val="Normal"/>
    <w:rsid w:val="00443DAF"/>
    <w:pPr>
      <w:spacing w:before="100" w:beforeAutospacing="1" w:after="100" w:afterAutospacing="1"/>
    </w:pPr>
    <w:rPr>
      <w:rFonts w:ascii="Times" w:hAnsi="Times"/>
      <w:sz w:val="20"/>
      <w:szCs w:val="20"/>
    </w:rPr>
  </w:style>
  <w:style w:type="character" w:customStyle="1" w:styleId="itxtrst">
    <w:name w:val="itxtrst"/>
    <w:basedOn w:val="DefaultParagraphFont"/>
    <w:rsid w:val="00D051ED"/>
  </w:style>
  <w:style w:type="character" w:customStyle="1" w:styleId="headline">
    <w:name w:val="headline"/>
    <w:basedOn w:val="DefaultParagraphFont"/>
    <w:rsid w:val="009E7696"/>
  </w:style>
  <w:style w:type="character" w:customStyle="1" w:styleId="desc">
    <w:name w:val="desc"/>
    <w:basedOn w:val="DefaultParagraphFont"/>
    <w:rsid w:val="009E7696"/>
  </w:style>
  <w:style w:type="character" w:customStyle="1" w:styleId="dispurl">
    <w:name w:val="dispurl"/>
    <w:basedOn w:val="DefaultParagraphFont"/>
    <w:rsid w:val="009E7696"/>
  </w:style>
  <w:style w:type="paragraph" w:styleId="HTMLAddress">
    <w:name w:val="HTML Address"/>
    <w:basedOn w:val="Normal"/>
    <w:link w:val="HTMLAddressChar"/>
    <w:uiPriority w:val="99"/>
    <w:semiHidden/>
    <w:unhideWhenUsed/>
    <w:rsid w:val="00150B29"/>
    <w:rPr>
      <w:rFonts w:ascii="Times" w:hAnsi="Times"/>
      <w:i/>
      <w:iCs/>
      <w:sz w:val="20"/>
      <w:szCs w:val="20"/>
    </w:rPr>
  </w:style>
  <w:style w:type="character" w:customStyle="1" w:styleId="HTMLAddressChar">
    <w:name w:val="HTML Address Char"/>
    <w:basedOn w:val="DefaultParagraphFont"/>
    <w:link w:val="HTMLAddress"/>
    <w:uiPriority w:val="99"/>
    <w:semiHidden/>
    <w:rsid w:val="00150B29"/>
    <w:rPr>
      <w:rFonts w:ascii="Times" w:hAnsi="Times"/>
      <w:i/>
      <w:iCs/>
      <w:sz w:val="20"/>
      <w:szCs w:val="20"/>
    </w:rPr>
  </w:style>
  <w:style w:type="character" w:customStyle="1" w:styleId="hit">
    <w:name w:val="hit"/>
    <w:basedOn w:val="DefaultParagraphFont"/>
    <w:rsid w:val="004D20CB"/>
  </w:style>
  <w:style w:type="character" w:customStyle="1" w:styleId="cite">
    <w:name w:val="cite"/>
    <w:basedOn w:val="DefaultParagraphFont"/>
    <w:rsid w:val="00D33BBC"/>
    <w:rPr>
      <w:rFonts w:ascii="Times New Roman" w:hAnsi="Times New Roman"/>
      <w:b/>
      <w:sz w:val="24"/>
    </w:rPr>
  </w:style>
  <w:style w:type="paragraph" w:customStyle="1" w:styleId="card">
    <w:name w:val="card"/>
    <w:basedOn w:val="Normal"/>
    <w:next w:val="Normal"/>
    <w:link w:val="cardChar"/>
    <w:qFormat/>
    <w:rsid w:val="00D33BBC"/>
    <w:pPr>
      <w:ind w:left="288" w:right="288"/>
    </w:pPr>
    <w:rPr>
      <w:rFonts w:ascii="Georgia" w:eastAsia="Times New Roman" w:hAnsi="Georgia" w:cs="Calibri"/>
      <w:szCs w:val="20"/>
    </w:rPr>
  </w:style>
  <w:style w:type="character" w:customStyle="1" w:styleId="cardChar">
    <w:name w:val="card Char"/>
    <w:basedOn w:val="DefaultParagraphFont"/>
    <w:link w:val="card"/>
    <w:rsid w:val="00D33BBC"/>
    <w:rPr>
      <w:rFonts w:ascii="Georgia" w:eastAsia="Times New Roman" w:hAnsi="Georgia" w:cs="Calibri"/>
      <w:sz w:val="22"/>
      <w:szCs w:val="20"/>
    </w:rPr>
  </w:style>
  <w:style w:type="character" w:customStyle="1" w:styleId="title-presub">
    <w:name w:val="title-presub"/>
    <w:basedOn w:val="DefaultParagraphFont"/>
    <w:rsid w:val="00577200"/>
  </w:style>
  <w:style w:type="character" w:customStyle="1" w:styleId="subtitle1">
    <w:name w:val="subtitle1"/>
    <w:basedOn w:val="DefaultParagraphFont"/>
    <w:rsid w:val="00577200"/>
  </w:style>
  <w:style w:type="character" w:customStyle="1" w:styleId="metadata">
    <w:name w:val="metadata"/>
    <w:basedOn w:val="DefaultParagraphFont"/>
    <w:rsid w:val="00521BD0"/>
  </w:style>
  <w:style w:type="character" w:customStyle="1" w:styleId="klink">
    <w:name w:val="klink"/>
    <w:rsid w:val="00CF03A4"/>
  </w:style>
  <w:style w:type="paragraph" w:customStyle="1" w:styleId="StyleHeading4UnderlinedsmalltextGaramond">
    <w:name w:val="Style Heading 4Underlinedsmall text + Garamond"/>
    <w:basedOn w:val="Heading4"/>
    <w:link w:val="StyleHeading4UnderlinedsmalltextGaramondChar"/>
    <w:rsid w:val="003D2897"/>
    <w:pPr>
      <w:spacing w:before="0"/>
    </w:pPr>
    <w:rPr>
      <w:rFonts w:eastAsia="Times New Roman" w:cs="Times New Roman"/>
      <w:b w:val="0"/>
      <w:bCs w:val="0"/>
      <w:iCs w:val="0"/>
      <w:szCs w:val="20"/>
      <w:u w:val="single"/>
    </w:rPr>
  </w:style>
  <w:style w:type="character" w:customStyle="1" w:styleId="StyleHeading4UnderlinedsmalltextGaramondChar">
    <w:name w:val="Style Heading 4Underlinedsmall text + Garamond Char"/>
    <w:link w:val="StyleHeading4UnderlinedsmalltextGaramond"/>
    <w:rsid w:val="003D2897"/>
    <w:rPr>
      <w:rFonts w:ascii="Garamond" w:eastAsia="Times New Roman" w:hAnsi="Garamond" w:cs="Times New Roman"/>
      <w:sz w:val="22"/>
      <w:szCs w:val="20"/>
      <w:u w:val="single"/>
    </w:rPr>
  </w:style>
  <w:style w:type="character" w:customStyle="1" w:styleId="mandelbrotrefrag">
    <w:name w:val="mandelbrot_refrag"/>
    <w:basedOn w:val="DefaultParagraphFont"/>
    <w:rsid w:val="009604AA"/>
  </w:style>
  <w:style w:type="paragraph" w:customStyle="1" w:styleId="SmallText">
    <w:name w:val="Small Text"/>
    <w:basedOn w:val="Heading2"/>
    <w:rsid w:val="00C35491"/>
    <w:pPr>
      <w:keepLines w:val="0"/>
      <w:pageBreakBefore w:val="0"/>
      <w:widowControl w:val="0"/>
      <w:suppressAutoHyphens/>
      <w:spacing w:before="0"/>
      <w:contextualSpacing/>
      <w:jc w:val="left"/>
    </w:pPr>
    <w:rPr>
      <w:rFonts w:ascii="Garamond" w:eastAsia="Times New Roman" w:hAnsi="Garamond" w:cs="Times New Roman"/>
      <w:b w:val="0"/>
      <w:bCs w:val="0"/>
      <w:sz w:val="18"/>
      <w:szCs w:val="20"/>
      <w:u w:val="none"/>
    </w:rPr>
  </w:style>
  <w:style w:type="paragraph" w:customStyle="1" w:styleId="Card0">
    <w:name w:val="Card"/>
    <w:basedOn w:val="Normal"/>
    <w:autoRedefine/>
    <w:qFormat/>
    <w:rsid w:val="00C35491"/>
    <w:pPr>
      <w:overflowPunct w:val="0"/>
      <w:autoSpaceDE w:val="0"/>
      <w:autoSpaceDN w:val="0"/>
      <w:adjustRightInd w:val="0"/>
      <w:textAlignment w:val="baseline"/>
    </w:pPr>
    <w:rPr>
      <w:rFonts w:ascii="Palatino Linotype" w:eastAsia="Times New Roman" w:hAnsi="Palatino Linotype" w:cs="Arial"/>
      <w:bCs/>
      <w:color w:val="000000"/>
      <w:sz w:val="20"/>
      <w:szCs w:val="20"/>
    </w:rPr>
  </w:style>
  <w:style w:type="character" w:customStyle="1" w:styleId="Heading3CharCharCharChar">
    <w:name w:val="Heading 3 Char Char Char Char"/>
    <w:basedOn w:val="DefaultParagraphFont"/>
    <w:rsid w:val="00C62A9F"/>
    <w:rPr>
      <w:rFonts w:cs="Arial"/>
      <w:bCs/>
      <w:szCs w:val="26"/>
      <w:u w:val="single"/>
      <w:lang w:val="en-US" w:eastAsia="en-US" w:bidi="ar-SA"/>
    </w:rPr>
  </w:style>
  <w:style w:type="paragraph" w:customStyle="1" w:styleId="published">
    <w:name w:val="published"/>
    <w:basedOn w:val="Normal"/>
    <w:rsid w:val="005613C6"/>
    <w:pPr>
      <w:spacing w:before="100" w:beforeAutospacing="1" w:after="100" w:afterAutospacing="1"/>
    </w:pPr>
    <w:rPr>
      <w:rFonts w:ascii="Times" w:hAnsi="Times"/>
      <w:sz w:val="20"/>
      <w:szCs w:val="20"/>
    </w:rPr>
  </w:style>
  <w:style w:type="paragraph" w:customStyle="1" w:styleId="source-org">
    <w:name w:val="source-org"/>
    <w:basedOn w:val="Normal"/>
    <w:rsid w:val="005613C6"/>
    <w:pPr>
      <w:spacing w:before="100" w:beforeAutospacing="1" w:after="100" w:afterAutospacing="1"/>
    </w:pPr>
    <w:rPr>
      <w:rFonts w:ascii="Times" w:hAnsi="Times"/>
      <w:sz w:val="20"/>
      <w:szCs w:val="20"/>
    </w:rPr>
  </w:style>
  <w:style w:type="character" w:customStyle="1" w:styleId="org">
    <w:name w:val="org"/>
    <w:basedOn w:val="DefaultParagraphFont"/>
    <w:rsid w:val="005613C6"/>
  </w:style>
  <w:style w:type="paragraph" w:customStyle="1" w:styleId="wp-caption-text">
    <w:name w:val="wp-caption-text"/>
    <w:basedOn w:val="Normal"/>
    <w:rsid w:val="009854A2"/>
    <w:pPr>
      <w:spacing w:before="100" w:beforeAutospacing="1" w:after="100" w:afterAutospacing="1"/>
    </w:pPr>
    <w:rPr>
      <w:rFonts w:ascii="Times" w:hAnsi="Times"/>
      <w:sz w:val="20"/>
      <w:szCs w:val="20"/>
    </w:rPr>
  </w:style>
  <w:style w:type="paragraph" w:styleId="BalloonText">
    <w:name w:val="Balloon Text"/>
    <w:basedOn w:val="Normal"/>
    <w:link w:val="BalloonTextChar"/>
    <w:uiPriority w:val="99"/>
    <w:semiHidden/>
    <w:unhideWhenUsed/>
    <w:rsid w:val="009854A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854A2"/>
    <w:rPr>
      <w:rFonts w:ascii="Lucida Grande" w:hAnsi="Lucida Grande" w:cs="Lucida Grande"/>
      <w:sz w:val="18"/>
      <w:szCs w:val="18"/>
    </w:rPr>
  </w:style>
  <w:style w:type="character" w:customStyle="1" w:styleId="name">
    <w:name w:val="name"/>
    <w:basedOn w:val="DefaultParagraphFont"/>
    <w:rsid w:val="000854EE"/>
  </w:style>
  <w:style w:type="character" w:customStyle="1" w:styleId="affiliation">
    <w:name w:val="affiliation"/>
    <w:basedOn w:val="DefaultParagraphFont"/>
    <w:rsid w:val="000854EE"/>
  </w:style>
  <w:style w:type="paragraph" w:customStyle="1" w:styleId="Cite2">
    <w:name w:val="Cite 2"/>
    <w:basedOn w:val="Normal"/>
    <w:qFormat/>
    <w:rsid w:val="001D12C3"/>
    <w:rPr>
      <w:rFonts w:ascii="Arial" w:eastAsia="Calibri" w:hAnsi="Arial" w:cs="Times New Roman"/>
      <w:b/>
      <w:sz w:val="24"/>
      <w:szCs w:val="22"/>
      <w:u w:val="single"/>
    </w:rPr>
  </w:style>
  <w:style w:type="character" w:customStyle="1" w:styleId="header1">
    <w:name w:val="header1"/>
    <w:basedOn w:val="DefaultParagraphFont"/>
    <w:rsid w:val="009F0FC7"/>
  </w:style>
  <w:style w:type="paragraph" w:customStyle="1" w:styleId="infuse">
    <w:name w:val="infuse"/>
    <w:basedOn w:val="Normal"/>
    <w:rsid w:val="00EB1FD9"/>
    <w:pPr>
      <w:spacing w:before="100" w:beforeAutospacing="1" w:after="100" w:afterAutospacing="1"/>
    </w:pPr>
    <w:rPr>
      <w:rFonts w:ascii="Times" w:hAnsi="Times"/>
      <w:sz w:val="20"/>
      <w:szCs w:val="20"/>
    </w:rPr>
  </w:style>
  <w:style w:type="character" w:customStyle="1" w:styleId="link-external">
    <w:name w:val="link-external"/>
    <w:basedOn w:val="DefaultParagraphFont"/>
    <w:rsid w:val="007D7031"/>
  </w:style>
  <w:style w:type="character" w:customStyle="1" w:styleId="textbold">
    <w:name w:val="text_bold"/>
    <w:basedOn w:val="DefaultParagraphFont"/>
    <w:rsid w:val="003C1079"/>
  </w:style>
  <w:style w:type="character" w:customStyle="1" w:styleId="dropcap-letter">
    <w:name w:val="dropcap-letter"/>
    <w:basedOn w:val="DefaultParagraphFont"/>
    <w:rsid w:val="00BC5A22"/>
  </w:style>
  <w:style w:type="character" w:customStyle="1" w:styleId="stylestylebold12pt0">
    <w:name w:val="stylestylebold12pt"/>
    <w:basedOn w:val="DefaultParagraphFont"/>
    <w:rsid w:val="00614951"/>
  </w:style>
  <w:style w:type="paragraph" w:customStyle="1" w:styleId="bodytextfp">
    <w:name w:val="bodytextfp"/>
    <w:basedOn w:val="Normal"/>
    <w:rsid w:val="00446978"/>
    <w:pPr>
      <w:spacing w:before="100" w:beforeAutospacing="1" w:after="100" w:afterAutospacing="1"/>
    </w:pPr>
    <w:rPr>
      <w:rFonts w:ascii="Times" w:hAnsi="Times"/>
      <w:sz w:val="20"/>
      <w:szCs w:val="20"/>
    </w:rPr>
  </w:style>
  <w:style w:type="paragraph" w:customStyle="1" w:styleId="bodytext">
    <w:name w:val="bodytext"/>
    <w:basedOn w:val="Normal"/>
    <w:rsid w:val="00446978"/>
    <w:pPr>
      <w:spacing w:before="100" w:beforeAutospacing="1" w:after="100" w:afterAutospacing="1"/>
    </w:pPr>
    <w:rPr>
      <w:rFonts w:ascii="Times" w:hAnsi="Times"/>
      <w:sz w:val="20"/>
      <w:szCs w:val="20"/>
    </w:rPr>
  </w:style>
  <w:style w:type="paragraph" w:customStyle="1" w:styleId="format-body">
    <w:name w:val="format-body"/>
    <w:basedOn w:val="Normal"/>
    <w:rsid w:val="00AA079C"/>
    <w:pPr>
      <w:spacing w:before="100" w:beforeAutospacing="1" w:after="100" w:afterAutospacing="1"/>
    </w:pPr>
    <w:rPr>
      <w:rFonts w:ascii="Times" w:hAnsi="Times"/>
      <w:sz w:val="20"/>
      <w:szCs w:val="20"/>
    </w:rPr>
  </w:style>
  <w:style w:type="paragraph" w:customStyle="1" w:styleId="label">
    <w:name w:val="label"/>
    <w:basedOn w:val="Normal"/>
    <w:rsid w:val="00FA14D9"/>
    <w:pPr>
      <w:spacing w:before="100" w:beforeAutospacing="1" w:after="100" w:afterAutospacing="1"/>
    </w:pPr>
    <w:rPr>
      <w:rFonts w:ascii="Times" w:hAnsi="Times"/>
      <w:sz w:val="20"/>
      <w:szCs w:val="20"/>
    </w:rPr>
  </w:style>
  <w:style w:type="character" w:customStyle="1" w:styleId="affiliation-label">
    <w:name w:val="affiliation-label"/>
    <w:basedOn w:val="DefaultParagraphFont"/>
    <w:rsid w:val="00FA14D9"/>
  </w:style>
  <w:style w:type="paragraph" w:customStyle="1" w:styleId="user">
    <w:name w:val="user"/>
    <w:basedOn w:val="Normal"/>
    <w:rsid w:val="00F21675"/>
    <w:pPr>
      <w:spacing w:before="100" w:beforeAutospacing="1" w:after="100" w:afterAutospacing="1"/>
    </w:pPr>
    <w:rPr>
      <w:rFonts w:ascii="Times" w:hAnsi="Times"/>
      <w:sz w:val="20"/>
      <w:szCs w:val="20"/>
    </w:rPr>
  </w:style>
  <w:style w:type="paragraph" w:customStyle="1" w:styleId="about">
    <w:name w:val="about"/>
    <w:basedOn w:val="Normal"/>
    <w:rsid w:val="00F21675"/>
    <w:pPr>
      <w:spacing w:before="100" w:beforeAutospacing="1" w:after="100" w:afterAutospacing="1"/>
    </w:pPr>
    <w:rPr>
      <w:rFonts w:ascii="Times" w:hAnsi="Times"/>
      <w:sz w:val="20"/>
      <w:szCs w:val="20"/>
    </w:rPr>
  </w:style>
  <w:style w:type="character" w:customStyle="1" w:styleId="UnderlineChar">
    <w:name w:val="Underline Char"/>
    <w:basedOn w:val="DefaultParagraphFont"/>
    <w:rsid w:val="008F3848"/>
    <w:rPr>
      <w:sz w:val="22"/>
      <w:szCs w:val="24"/>
      <w:u w:val="thick"/>
    </w:rPr>
  </w:style>
  <w:style w:type="character" w:customStyle="1" w:styleId="CiteChar">
    <w:name w:val="Cite Char"/>
    <w:basedOn w:val="DefaultParagraphFont"/>
    <w:rsid w:val="008F3848"/>
    <w:rPr>
      <w:sz w:val="18"/>
      <w:szCs w:val="24"/>
    </w:rPr>
  </w:style>
  <w:style w:type="character" w:customStyle="1" w:styleId="NoSpacingChar">
    <w:name w:val="No Spacing Char"/>
    <w:aliases w:val="Small Text Char"/>
    <w:basedOn w:val="DefaultParagraphFont"/>
    <w:rsid w:val="00221C1D"/>
    <w:rPr>
      <w:rFonts w:ascii="Garamond" w:hAnsi="Garamond"/>
      <w:sz w:val="18"/>
      <w:szCs w:val="22"/>
    </w:rPr>
  </w:style>
  <w:style w:type="character" w:customStyle="1" w:styleId="authorbioname">
    <w:name w:val="authorbioname"/>
    <w:basedOn w:val="DefaultParagraphFont"/>
    <w:rsid w:val="00640D77"/>
  </w:style>
  <w:style w:type="character" w:customStyle="1" w:styleId="dateline">
    <w:name w:val="dateline"/>
    <w:basedOn w:val="DefaultParagraphFont"/>
    <w:rsid w:val="001F7CC9"/>
  </w:style>
  <w:style w:type="paragraph" w:customStyle="1" w:styleId="svarticle">
    <w:name w:val="svarticle"/>
    <w:basedOn w:val="Normal"/>
    <w:rsid w:val="00E04B29"/>
    <w:pPr>
      <w:spacing w:before="100" w:beforeAutospacing="1" w:after="100" w:afterAutospacing="1"/>
    </w:pPr>
    <w:rPr>
      <w:rFonts w:ascii="Times" w:hAnsi="Times"/>
      <w:sz w:val="20"/>
      <w:szCs w:val="20"/>
    </w:rPr>
  </w:style>
  <w:style w:type="paragraph" w:styleId="TOC1">
    <w:name w:val="toc 1"/>
    <w:basedOn w:val="Normal"/>
    <w:next w:val="Normal"/>
    <w:autoRedefine/>
    <w:uiPriority w:val="39"/>
    <w:unhideWhenUsed/>
    <w:rsid w:val="00D51AFF"/>
  </w:style>
  <w:style w:type="paragraph" w:styleId="TOC2">
    <w:name w:val="toc 2"/>
    <w:basedOn w:val="Normal"/>
    <w:next w:val="Normal"/>
    <w:autoRedefine/>
    <w:uiPriority w:val="39"/>
    <w:unhideWhenUsed/>
    <w:rsid w:val="00D51AFF"/>
    <w:pPr>
      <w:ind w:left="220"/>
    </w:pPr>
  </w:style>
  <w:style w:type="paragraph" w:styleId="TOC3">
    <w:name w:val="toc 3"/>
    <w:basedOn w:val="Normal"/>
    <w:next w:val="Normal"/>
    <w:autoRedefine/>
    <w:uiPriority w:val="39"/>
    <w:unhideWhenUsed/>
    <w:rsid w:val="00D51AFF"/>
    <w:pPr>
      <w:ind w:left="440"/>
    </w:pPr>
  </w:style>
  <w:style w:type="paragraph" w:styleId="TOC4">
    <w:name w:val="toc 4"/>
    <w:basedOn w:val="Normal"/>
    <w:next w:val="Normal"/>
    <w:autoRedefine/>
    <w:uiPriority w:val="39"/>
    <w:unhideWhenUsed/>
    <w:rsid w:val="00D51AFF"/>
    <w:pPr>
      <w:ind w:left="660"/>
    </w:pPr>
  </w:style>
  <w:style w:type="paragraph" w:styleId="TOC5">
    <w:name w:val="toc 5"/>
    <w:basedOn w:val="Normal"/>
    <w:next w:val="Normal"/>
    <w:autoRedefine/>
    <w:uiPriority w:val="39"/>
    <w:unhideWhenUsed/>
    <w:rsid w:val="00D51AFF"/>
    <w:pPr>
      <w:ind w:left="880"/>
    </w:pPr>
  </w:style>
  <w:style w:type="paragraph" w:styleId="TOC6">
    <w:name w:val="toc 6"/>
    <w:basedOn w:val="Normal"/>
    <w:next w:val="Normal"/>
    <w:autoRedefine/>
    <w:uiPriority w:val="39"/>
    <w:unhideWhenUsed/>
    <w:rsid w:val="00D51AFF"/>
    <w:pPr>
      <w:ind w:left="1100"/>
    </w:pPr>
  </w:style>
  <w:style w:type="paragraph" w:styleId="TOC7">
    <w:name w:val="toc 7"/>
    <w:basedOn w:val="Normal"/>
    <w:next w:val="Normal"/>
    <w:autoRedefine/>
    <w:uiPriority w:val="39"/>
    <w:unhideWhenUsed/>
    <w:rsid w:val="00D51AFF"/>
    <w:pPr>
      <w:ind w:left="1320"/>
    </w:pPr>
  </w:style>
  <w:style w:type="paragraph" w:styleId="TOC8">
    <w:name w:val="toc 8"/>
    <w:basedOn w:val="Normal"/>
    <w:next w:val="Normal"/>
    <w:autoRedefine/>
    <w:uiPriority w:val="39"/>
    <w:unhideWhenUsed/>
    <w:rsid w:val="00D51AFF"/>
    <w:pPr>
      <w:ind w:left="1540"/>
    </w:pPr>
  </w:style>
  <w:style w:type="paragraph" w:styleId="TOC9">
    <w:name w:val="toc 9"/>
    <w:basedOn w:val="Normal"/>
    <w:next w:val="Normal"/>
    <w:autoRedefine/>
    <w:uiPriority w:val="39"/>
    <w:unhideWhenUsed/>
    <w:rsid w:val="00D51AFF"/>
    <w:pPr>
      <w:ind w:left="176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EE57E6"/>
    <w:rPr>
      <w:rFonts w:ascii="Garamond" w:hAnsi="Garamond"/>
      <w:sz w:val="22"/>
    </w:rPr>
  </w:style>
  <w:style w:type="paragraph" w:styleId="Heading1">
    <w:name w:val="heading 1"/>
    <w:aliases w:val="Pocket"/>
    <w:basedOn w:val="Normal"/>
    <w:next w:val="Normal"/>
    <w:link w:val="Heading1Char"/>
    <w:uiPriority w:val="9"/>
    <w:qFormat/>
    <w:rsid w:val="00EE57E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EE57E6"/>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EE57E6"/>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nhideWhenUsed/>
    <w:qFormat/>
    <w:rsid w:val="00EE57E6"/>
    <w:pPr>
      <w:keepNext/>
      <w:keepLines/>
      <w:spacing w:before="200"/>
      <w:outlineLvl w:val="3"/>
    </w:pPr>
    <w:rPr>
      <w:rFonts w:eastAsiaTheme="majorEastAsia" w:cstheme="majorBidi"/>
      <w:b/>
      <w:bCs/>
      <w:iCs/>
    </w:rPr>
  </w:style>
  <w:style w:type="paragraph" w:styleId="Heading5">
    <w:name w:val="heading 5"/>
    <w:basedOn w:val="Normal"/>
    <w:next w:val="Normal"/>
    <w:link w:val="Heading5Char"/>
    <w:uiPriority w:val="9"/>
    <w:semiHidden/>
    <w:unhideWhenUsed/>
    <w:rsid w:val="005E04E4"/>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5E04E4"/>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Minimized,minimized,tag2,Size 10,emphasis in card,Evidence,Highlighted,CD Card,ED - Tag,emphasis,Bold Underline,Emphasis!!"/>
    <w:basedOn w:val="DefaultParagraphFont"/>
    <w:uiPriority w:val="20"/>
    <w:qFormat/>
    <w:rsid w:val="00EE57E6"/>
    <w:rPr>
      <w:rFonts w:ascii="Garamond" w:hAnsi="Garamond"/>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EE57E6"/>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EE57E6"/>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EE57E6"/>
    <w:rPr>
      <w:rFonts w:ascii="Garamond" w:eastAsiaTheme="majorEastAsia" w:hAnsi="Garamond" w:cstheme="majorBidi"/>
      <w:b/>
      <w:bCs/>
      <w:sz w:val="32"/>
      <w:u w:val="single"/>
    </w:rPr>
  </w:style>
  <w:style w:type="character" w:customStyle="1" w:styleId="Heading4Char">
    <w:name w:val="Heading 4 Char"/>
    <w:aliases w:val="Tag Char"/>
    <w:basedOn w:val="DefaultParagraphFont"/>
    <w:link w:val="Heading4"/>
    <w:rsid w:val="00EE57E6"/>
    <w:rPr>
      <w:rFonts w:ascii="Garamond" w:eastAsiaTheme="majorEastAsia" w:hAnsi="Garamond" w:cstheme="majorBidi"/>
      <w:b/>
      <w:bCs/>
      <w:iCs/>
      <w:sz w:val="22"/>
    </w:rPr>
  </w:style>
  <w:style w:type="paragraph" w:styleId="NoSpacing">
    <w:name w:val="No Spacing"/>
    <w:uiPriority w:val="1"/>
    <w:rsid w:val="00EE57E6"/>
  </w:style>
  <w:style w:type="character" w:customStyle="1" w:styleId="StyleStyleBold12pt">
    <w:name w:val="Style Style Bold + 12 pt"/>
    <w:aliases w:val="Cite,Style Style Bold,Style Style Bold + 12pt,Style Style + 12 pt,Style Style Bo... +,Old Cite,Style Style Bold + 10 pt"/>
    <w:basedOn w:val="DefaultParagraphFont"/>
    <w:uiPriority w:val="5"/>
    <w:qFormat/>
    <w:rsid w:val="00EE57E6"/>
    <w:rPr>
      <w:rFonts w:ascii="Garamond" w:hAnsi="Garamond"/>
      <w:b/>
      <w:sz w:val="22"/>
      <w:u w:val="none"/>
    </w:rPr>
  </w:style>
  <w:style w:type="character" w:customStyle="1" w:styleId="StyleBoldUnderline">
    <w:name w:val="Style Bold Underline"/>
    <w:aliases w:val="Intense Emphasis,Underline,apple-style-span + 6 pt,Kern at 16 pt,Bold,Intense Emphasis1,Intense Emphasis2,HHeading 3 + 12 pt,Cards + Font: 12 pt Char,Style,Bold Cite Char,Citation Char Char Char,ci,Heading 3 Char1 Char Char Char,c"/>
    <w:basedOn w:val="DefaultParagraphFont"/>
    <w:uiPriority w:val="6"/>
    <w:qFormat/>
    <w:rsid w:val="00EE57E6"/>
    <w:rPr>
      <w:b w:val="0"/>
      <w:sz w:val="22"/>
      <w:u w:val="single"/>
    </w:rPr>
  </w:style>
  <w:style w:type="paragraph" w:styleId="DocumentMap">
    <w:name w:val="Document Map"/>
    <w:basedOn w:val="Normal"/>
    <w:link w:val="DocumentMapChar"/>
    <w:uiPriority w:val="99"/>
    <w:semiHidden/>
    <w:unhideWhenUsed/>
    <w:rsid w:val="00EE57E6"/>
    <w:rPr>
      <w:rFonts w:ascii="Lucida Grande" w:hAnsi="Lucida Grande" w:cs="Lucida Grande"/>
    </w:rPr>
  </w:style>
  <w:style w:type="character" w:customStyle="1" w:styleId="DocumentMapChar">
    <w:name w:val="Document Map Char"/>
    <w:basedOn w:val="DefaultParagraphFont"/>
    <w:link w:val="DocumentMap"/>
    <w:uiPriority w:val="99"/>
    <w:semiHidden/>
    <w:rsid w:val="00EE57E6"/>
    <w:rPr>
      <w:rFonts w:ascii="Lucida Grande" w:hAnsi="Lucida Grande" w:cs="Lucida Grande"/>
      <w:sz w:val="22"/>
    </w:rPr>
  </w:style>
  <w:style w:type="paragraph" w:styleId="ListParagraph">
    <w:name w:val="List Paragraph"/>
    <w:basedOn w:val="Normal"/>
    <w:uiPriority w:val="34"/>
    <w:rsid w:val="00EE57E6"/>
    <w:pPr>
      <w:ind w:left="720"/>
      <w:contextualSpacing/>
    </w:pPr>
  </w:style>
  <w:style w:type="paragraph" w:styleId="Header">
    <w:name w:val="header"/>
    <w:basedOn w:val="Normal"/>
    <w:link w:val="HeaderChar"/>
    <w:uiPriority w:val="99"/>
    <w:unhideWhenUsed/>
    <w:rsid w:val="00EE57E6"/>
    <w:pPr>
      <w:tabs>
        <w:tab w:val="center" w:pos="4320"/>
        <w:tab w:val="right" w:pos="8640"/>
      </w:tabs>
    </w:pPr>
  </w:style>
  <w:style w:type="character" w:customStyle="1" w:styleId="HeaderChar">
    <w:name w:val="Header Char"/>
    <w:basedOn w:val="DefaultParagraphFont"/>
    <w:link w:val="Header"/>
    <w:uiPriority w:val="99"/>
    <w:rsid w:val="00EE57E6"/>
    <w:rPr>
      <w:rFonts w:ascii="Garamond" w:hAnsi="Garamond"/>
      <w:sz w:val="22"/>
    </w:rPr>
  </w:style>
  <w:style w:type="paragraph" w:styleId="Footer">
    <w:name w:val="footer"/>
    <w:basedOn w:val="Normal"/>
    <w:link w:val="FooterChar"/>
    <w:uiPriority w:val="99"/>
    <w:unhideWhenUsed/>
    <w:rsid w:val="00EE57E6"/>
    <w:pPr>
      <w:tabs>
        <w:tab w:val="center" w:pos="4320"/>
        <w:tab w:val="right" w:pos="8640"/>
      </w:tabs>
    </w:pPr>
  </w:style>
  <w:style w:type="character" w:customStyle="1" w:styleId="FooterChar">
    <w:name w:val="Footer Char"/>
    <w:basedOn w:val="DefaultParagraphFont"/>
    <w:link w:val="Footer"/>
    <w:uiPriority w:val="99"/>
    <w:rsid w:val="00EE57E6"/>
    <w:rPr>
      <w:rFonts w:ascii="Garamond" w:hAnsi="Garamond"/>
      <w:sz w:val="22"/>
    </w:rPr>
  </w:style>
  <w:style w:type="character" w:styleId="PageNumber">
    <w:name w:val="page number"/>
    <w:basedOn w:val="DefaultParagraphFont"/>
    <w:uiPriority w:val="99"/>
    <w:semiHidden/>
    <w:unhideWhenUsed/>
    <w:rsid w:val="00EE57E6"/>
  </w:style>
  <w:style w:type="character" w:styleId="Hyperlink">
    <w:name w:val="Hyperlink"/>
    <w:basedOn w:val="DefaultParagraphFont"/>
    <w:uiPriority w:val="99"/>
    <w:unhideWhenUsed/>
    <w:rsid w:val="00EE57E6"/>
    <w:rPr>
      <w:color w:val="0000FF" w:themeColor="hyperlink"/>
      <w:u w:val="single"/>
    </w:rPr>
  </w:style>
  <w:style w:type="paragraph" w:styleId="NormalWeb">
    <w:name w:val="Normal (Web)"/>
    <w:basedOn w:val="Normal"/>
    <w:uiPriority w:val="99"/>
    <w:unhideWhenUsed/>
    <w:rsid w:val="00A452D4"/>
    <w:pPr>
      <w:spacing w:before="100" w:beforeAutospacing="1" w:after="100" w:afterAutospacing="1"/>
    </w:pPr>
    <w:rPr>
      <w:rFonts w:ascii="Times" w:hAnsi="Times" w:cs="Times New Roman"/>
      <w:sz w:val="20"/>
      <w:szCs w:val="20"/>
    </w:rPr>
  </w:style>
  <w:style w:type="character" w:styleId="Strong">
    <w:name w:val="Strong"/>
    <w:basedOn w:val="DefaultParagraphFont"/>
    <w:qFormat/>
    <w:rsid w:val="00AE51CC"/>
    <w:rPr>
      <w:b/>
      <w:bCs/>
    </w:rPr>
  </w:style>
  <w:style w:type="character" w:customStyle="1" w:styleId="entry-title">
    <w:name w:val="entry-title"/>
    <w:basedOn w:val="DefaultParagraphFont"/>
    <w:rsid w:val="0064066F"/>
  </w:style>
  <w:style w:type="character" w:customStyle="1" w:styleId="st">
    <w:name w:val="st"/>
    <w:basedOn w:val="DefaultParagraphFont"/>
    <w:rsid w:val="00F50968"/>
  </w:style>
  <w:style w:type="character" w:customStyle="1" w:styleId="tickerwrap">
    <w:name w:val="ticker_wrap"/>
    <w:basedOn w:val="DefaultParagraphFont"/>
    <w:rsid w:val="00155317"/>
  </w:style>
  <w:style w:type="character" w:styleId="FollowedHyperlink">
    <w:name w:val="FollowedHyperlink"/>
    <w:basedOn w:val="DefaultParagraphFont"/>
    <w:uiPriority w:val="99"/>
    <w:semiHidden/>
    <w:unhideWhenUsed/>
    <w:rsid w:val="00677440"/>
    <w:rPr>
      <w:color w:val="800080" w:themeColor="followedHyperlink"/>
      <w:u w:val="single"/>
    </w:rPr>
  </w:style>
  <w:style w:type="character" w:customStyle="1" w:styleId="apple-converted-space">
    <w:name w:val="apple-converted-space"/>
    <w:basedOn w:val="DefaultParagraphFont"/>
    <w:rsid w:val="00296500"/>
  </w:style>
  <w:style w:type="character" w:customStyle="1" w:styleId="Underlined">
    <w:name w:val="Underlined"/>
    <w:basedOn w:val="DefaultParagraphFont"/>
    <w:uiPriority w:val="1"/>
    <w:qFormat/>
    <w:rsid w:val="00E25C4A"/>
    <w:rPr>
      <w:rFonts w:ascii="Garamond" w:hAnsi="Garamond"/>
      <w:sz w:val="22"/>
      <w:szCs w:val="22"/>
      <w:u w:val="single"/>
    </w:rPr>
  </w:style>
  <w:style w:type="paragraph" w:customStyle="1" w:styleId="bodyintro">
    <w:name w:val="bodyintro"/>
    <w:basedOn w:val="Normal"/>
    <w:rsid w:val="004A67EA"/>
    <w:pPr>
      <w:spacing w:before="100" w:beforeAutospacing="1" w:after="100" w:afterAutospacing="1"/>
    </w:pPr>
    <w:rPr>
      <w:rFonts w:ascii="Times" w:hAnsi="Times"/>
      <w:sz w:val="20"/>
      <w:szCs w:val="20"/>
    </w:rPr>
  </w:style>
  <w:style w:type="character" w:customStyle="1" w:styleId="highlight">
    <w:name w:val="highlight"/>
    <w:basedOn w:val="DefaultParagraphFont"/>
    <w:rsid w:val="004A67EA"/>
  </w:style>
  <w:style w:type="paragraph" w:customStyle="1" w:styleId="indent">
    <w:name w:val="indent"/>
    <w:basedOn w:val="Normal"/>
    <w:rsid w:val="004A67EA"/>
    <w:pPr>
      <w:spacing w:before="100" w:beforeAutospacing="1" w:after="100" w:afterAutospacing="1"/>
    </w:pPr>
    <w:rPr>
      <w:rFonts w:ascii="Times" w:hAnsi="Times"/>
      <w:sz w:val="20"/>
      <w:szCs w:val="20"/>
    </w:rPr>
  </w:style>
  <w:style w:type="paragraph" w:customStyle="1" w:styleId="center">
    <w:name w:val="center"/>
    <w:basedOn w:val="Normal"/>
    <w:rsid w:val="004A67EA"/>
    <w:pPr>
      <w:spacing w:before="100" w:beforeAutospacing="1" w:after="100" w:afterAutospacing="1"/>
    </w:pPr>
    <w:rPr>
      <w:rFonts w:ascii="Times" w:hAnsi="Times"/>
      <w:sz w:val="20"/>
      <w:szCs w:val="20"/>
    </w:rPr>
  </w:style>
  <w:style w:type="character" w:customStyle="1" w:styleId="postheader">
    <w:name w:val="postheader"/>
    <w:basedOn w:val="DefaultParagraphFont"/>
    <w:rsid w:val="00864A41"/>
  </w:style>
  <w:style w:type="paragraph" w:styleId="Subtitle">
    <w:name w:val="Subtitle"/>
    <w:basedOn w:val="Normal"/>
    <w:next w:val="Normal"/>
    <w:link w:val="SubtitleChar"/>
    <w:uiPriority w:val="11"/>
    <w:qFormat/>
    <w:rsid w:val="00DE1047"/>
    <w:pPr>
      <w:numPr>
        <w:ilvl w:val="1"/>
      </w:numPr>
    </w:pPr>
    <w:rPr>
      <w:rFonts w:eastAsiaTheme="majorEastAsia" w:cstheme="majorBidi"/>
      <w:iCs/>
      <w:sz w:val="16"/>
    </w:rPr>
  </w:style>
  <w:style w:type="character" w:customStyle="1" w:styleId="SubtitleChar">
    <w:name w:val="Subtitle Char"/>
    <w:basedOn w:val="DefaultParagraphFont"/>
    <w:link w:val="Subtitle"/>
    <w:uiPriority w:val="11"/>
    <w:rsid w:val="00DE1047"/>
    <w:rPr>
      <w:rFonts w:ascii="Garamond" w:eastAsiaTheme="majorEastAsia" w:hAnsi="Garamond" w:cstheme="majorBidi"/>
      <w:iCs/>
      <w:sz w:val="16"/>
    </w:rPr>
  </w:style>
  <w:style w:type="character" w:styleId="SubtleEmphasis">
    <w:name w:val="Subtle Emphasis"/>
    <w:basedOn w:val="DefaultParagraphFont"/>
    <w:uiPriority w:val="19"/>
    <w:qFormat/>
    <w:rsid w:val="00DE1047"/>
    <w:rPr>
      <w:rFonts w:ascii="Garamond" w:hAnsi="Garamond"/>
      <w:iCs/>
      <w:color w:val="auto"/>
      <w:spacing w:val="0"/>
      <w:sz w:val="22"/>
      <w:u w:val="single"/>
      <w:bdr w:val="none" w:sz="0" w:space="0" w:color="auto"/>
    </w:rPr>
  </w:style>
  <w:style w:type="paragraph" w:customStyle="1" w:styleId="first">
    <w:name w:val="first"/>
    <w:basedOn w:val="Normal"/>
    <w:rsid w:val="00A552AF"/>
    <w:pPr>
      <w:spacing w:before="100" w:beforeAutospacing="1" w:after="100" w:afterAutospacing="1"/>
    </w:pPr>
    <w:rPr>
      <w:rFonts w:ascii="Times" w:hAnsi="Times"/>
      <w:sz w:val="20"/>
      <w:szCs w:val="20"/>
    </w:rPr>
  </w:style>
  <w:style w:type="paragraph" w:customStyle="1" w:styleId="bio">
    <w:name w:val="bio"/>
    <w:basedOn w:val="Normal"/>
    <w:rsid w:val="00A552AF"/>
    <w:pPr>
      <w:spacing w:before="100" w:beforeAutospacing="1" w:after="100" w:afterAutospacing="1"/>
    </w:pPr>
    <w:rPr>
      <w:rFonts w:ascii="Times" w:hAnsi="Times"/>
      <w:sz w:val="20"/>
      <w:szCs w:val="20"/>
    </w:rPr>
  </w:style>
  <w:style w:type="paragraph" w:styleId="Title">
    <w:name w:val="Title"/>
    <w:aliases w:val="title"/>
    <w:basedOn w:val="Normal"/>
    <w:link w:val="TitleChar"/>
    <w:uiPriority w:val="1"/>
    <w:qFormat/>
    <w:rsid w:val="00A552AF"/>
    <w:pPr>
      <w:spacing w:before="100" w:beforeAutospacing="1" w:after="100" w:afterAutospacing="1"/>
    </w:pPr>
    <w:rPr>
      <w:rFonts w:ascii="Times" w:hAnsi="Times"/>
      <w:sz w:val="20"/>
      <w:szCs w:val="20"/>
    </w:rPr>
  </w:style>
  <w:style w:type="character" w:customStyle="1" w:styleId="TitleChar">
    <w:name w:val="Title Char"/>
    <w:aliases w:val="title Char"/>
    <w:basedOn w:val="DefaultParagraphFont"/>
    <w:link w:val="Title"/>
    <w:uiPriority w:val="6"/>
    <w:qFormat/>
    <w:rsid w:val="00A552AF"/>
    <w:rPr>
      <w:rFonts w:ascii="Times" w:hAnsi="Times"/>
      <w:sz w:val="20"/>
      <w:szCs w:val="20"/>
    </w:rPr>
  </w:style>
  <w:style w:type="character" w:customStyle="1" w:styleId="BoldUnderline">
    <w:name w:val="BoldUnderline"/>
    <w:basedOn w:val="DefaultParagraphFont"/>
    <w:uiPriority w:val="1"/>
    <w:qFormat/>
    <w:rsid w:val="00626ACF"/>
    <w:rPr>
      <w:rFonts w:ascii="Arial" w:hAnsi="Arial"/>
      <w:b/>
      <w:sz w:val="20"/>
      <w:u w:val="single"/>
    </w:rPr>
  </w:style>
  <w:style w:type="character" w:customStyle="1" w:styleId="tkrname">
    <w:name w:val="tkrname"/>
    <w:basedOn w:val="DefaultParagraphFont"/>
    <w:rsid w:val="00811F7E"/>
  </w:style>
  <w:style w:type="character" w:customStyle="1" w:styleId="tkrchange">
    <w:name w:val="tkrchange"/>
    <w:basedOn w:val="DefaultParagraphFont"/>
    <w:rsid w:val="00811F7E"/>
  </w:style>
  <w:style w:type="character" w:customStyle="1" w:styleId="wikiexternallink">
    <w:name w:val="wikiexternallink"/>
    <w:basedOn w:val="DefaultParagraphFont"/>
    <w:rsid w:val="00E3463B"/>
  </w:style>
  <w:style w:type="character" w:customStyle="1" w:styleId="wikigeneratedlinkcontent">
    <w:name w:val="wikigeneratedlinkcontent"/>
    <w:basedOn w:val="DefaultParagraphFont"/>
    <w:rsid w:val="00E3463B"/>
  </w:style>
  <w:style w:type="character" w:customStyle="1" w:styleId="objectpodtogglehead">
    <w:name w:val="objectpodtogglehead"/>
    <w:basedOn w:val="DefaultParagraphFont"/>
    <w:rsid w:val="00D56FD7"/>
  </w:style>
  <w:style w:type="character" w:customStyle="1" w:styleId="Heading5Char">
    <w:name w:val="Heading 5 Char"/>
    <w:basedOn w:val="DefaultParagraphFont"/>
    <w:link w:val="Heading5"/>
    <w:uiPriority w:val="9"/>
    <w:semiHidden/>
    <w:rsid w:val="005E04E4"/>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uiPriority w:val="9"/>
    <w:semiHidden/>
    <w:rsid w:val="005E04E4"/>
    <w:rPr>
      <w:rFonts w:asciiTheme="majorHAnsi" w:eastAsiaTheme="majorEastAsia" w:hAnsiTheme="majorHAnsi" w:cstheme="majorBidi"/>
      <w:i/>
      <w:iCs/>
      <w:color w:val="243F60" w:themeColor="accent1" w:themeShade="7F"/>
      <w:sz w:val="22"/>
    </w:rPr>
  </w:style>
  <w:style w:type="character" w:customStyle="1" w:styleId="metad">
    <w:name w:val="metad"/>
    <w:basedOn w:val="DefaultParagraphFont"/>
    <w:rsid w:val="005E04E4"/>
  </w:style>
  <w:style w:type="character" w:customStyle="1" w:styleId="author">
    <w:name w:val="author"/>
    <w:basedOn w:val="DefaultParagraphFont"/>
    <w:rsid w:val="005E04E4"/>
  </w:style>
  <w:style w:type="character" w:customStyle="1" w:styleId="gplus1">
    <w:name w:val="gplus1"/>
    <w:basedOn w:val="DefaultParagraphFont"/>
    <w:rsid w:val="005E04E4"/>
  </w:style>
  <w:style w:type="character" w:customStyle="1" w:styleId="in-widget">
    <w:name w:val="in-widget"/>
    <w:basedOn w:val="DefaultParagraphFont"/>
    <w:rsid w:val="005E04E4"/>
  </w:style>
  <w:style w:type="character" w:customStyle="1" w:styleId="email">
    <w:name w:val="email"/>
    <w:basedOn w:val="DefaultParagraphFont"/>
    <w:rsid w:val="005E04E4"/>
  </w:style>
  <w:style w:type="character" w:customStyle="1" w:styleId="hide">
    <w:name w:val="hide"/>
    <w:basedOn w:val="DefaultParagraphFont"/>
    <w:rsid w:val="005E04E4"/>
  </w:style>
  <w:style w:type="character" w:customStyle="1" w:styleId="more">
    <w:name w:val="more"/>
    <w:basedOn w:val="DefaultParagraphFont"/>
    <w:rsid w:val="005E04E4"/>
  </w:style>
  <w:style w:type="character" w:customStyle="1" w:styleId="title1">
    <w:name w:val="title1"/>
    <w:basedOn w:val="DefaultParagraphFont"/>
    <w:rsid w:val="005E04E4"/>
  </w:style>
  <w:style w:type="paragraph" w:customStyle="1" w:styleId="text">
    <w:name w:val="text"/>
    <w:basedOn w:val="Normal"/>
    <w:rsid w:val="00443DAF"/>
    <w:pPr>
      <w:spacing w:before="100" w:beforeAutospacing="1" w:after="100" w:afterAutospacing="1"/>
    </w:pPr>
    <w:rPr>
      <w:rFonts w:ascii="Times" w:hAnsi="Times"/>
      <w:sz w:val="20"/>
      <w:szCs w:val="20"/>
    </w:rPr>
  </w:style>
  <w:style w:type="character" w:customStyle="1" w:styleId="itxtrst">
    <w:name w:val="itxtrst"/>
    <w:basedOn w:val="DefaultParagraphFont"/>
    <w:rsid w:val="00D051ED"/>
  </w:style>
  <w:style w:type="character" w:customStyle="1" w:styleId="headline">
    <w:name w:val="headline"/>
    <w:basedOn w:val="DefaultParagraphFont"/>
    <w:rsid w:val="009E7696"/>
  </w:style>
  <w:style w:type="character" w:customStyle="1" w:styleId="desc">
    <w:name w:val="desc"/>
    <w:basedOn w:val="DefaultParagraphFont"/>
    <w:rsid w:val="009E7696"/>
  </w:style>
  <w:style w:type="character" w:customStyle="1" w:styleId="dispurl">
    <w:name w:val="dispurl"/>
    <w:basedOn w:val="DefaultParagraphFont"/>
    <w:rsid w:val="009E7696"/>
  </w:style>
  <w:style w:type="paragraph" w:styleId="HTMLAddress">
    <w:name w:val="HTML Address"/>
    <w:basedOn w:val="Normal"/>
    <w:link w:val="HTMLAddressChar"/>
    <w:uiPriority w:val="99"/>
    <w:semiHidden/>
    <w:unhideWhenUsed/>
    <w:rsid w:val="00150B29"/>
    <w:rPr>
      <w:rFonts w:ascii="Times" w:hAnsi="Times"/>
      <w:i/>
      <w:iCs/>
      <w:sz w:val="20"/>
      <w:szCs w:val="20"/>
    </w:rPr>
  </w:style>
  <w:style w:type="character" w:customStyle="1" w:styleId="HTMLAddressChar">
    <w:name w:val="HTML Address Char"/>
    <w:basedOn w:val="DefaultParagraphFont"/>
    <w:link w:val="HTMLAddress"/>
    <w:uiPriority w:val="99"/>
    <w:semiHidden/>
    <w:rsid w:val="00150B29"/>
    <w:rPr>
      <w:rFonts w:ascii="Times" w:hAnsi="Times"/>
      <w:i/>
      <w:iCs/>
      <w:sz w:val="20"/>
      <w:szCs w:val="20"/>
    </w:rPr>
  </w:style>
  <w:style w:type="character" w:customStyle="1" w:styleId="hit">
    <w:name w:val="hit"/>
    <w:basedOn w:val="DefaultParagraphFont"/>
    <w:rsid w:val="004D20CB"/>
  </w:style>
  <w:style w:type="character" w:customStyle="1" w:styleId="cite">
    <w:name w:val="cite"/>
    <w:basedOn w:val="DefaultParagraphFont"/>
    <w:rsid w:val="00D33BBC"/>
    <w:rPr>
      <w:rFonts w:ascii="Times New Roman" w:hAnsi="Times New Roman"/>
      <w:b/>
      <w:sz w:val="24"/>
    </w:rPr>
  </w:style>
  <w:style w:type="paragraph" w:customStyle="1" w:styleId="card">
    <w:name w:val="card"/>
    <w:basedOn w:val="Normal"/>
    <w:next w:val="Normal"/>
    <w:link w:val="cardChar"/>
    <w:qFormat/>
    <w:rsid w:val="00D33BBC"/>
    <w:pPr>
      <w:ind w:left="288" w:right="288"/>
    </w:pPr>
    <w:rPr>
      <w:rFonts w:ascii="Georgia" w:eastAsia="Times New Roman" w:hAnsi="Georgia" w:cs="Calibri"/>
      <w:szCs w:val="20"/>
    </w:rPr>
  </w:style>
  <w:style w:type="character" w:customStyle="1" w:styleId="cardChar">
    <w:name w:val="card Char"/>
    <w:basedOn w:val="DefaultParagraphFont"/>
    <w:link w:val="card"/>
    <w:rsid w:val="00D33BBC"/>
    <w:rPr>
      <w:rFonts w:ascii="Georgia" w:eastAsia="Times New Roman" w:hAnsi="Georgia" w:cs="Calibri"/>
      <w:sz w:val="22"/>
      <w:szCs w:val="20"/>
    </w:rPr>
  </w:style>
  <w:style w:type="character" w:customStyle="1" w:styleId="title-presub">
    <w:name w:val="title-presub"/>
    <w:basedOn w:val="DefaultParagraphFont"/>
    <w:rsid w:val="00577200"/>
  </w:style>
  <w:style w:type="character" w:customStyle="1" w:styleId="subtitle1">
    <w:name w:val="subtitle1"/>
    <w:basedOn w:val="DefaultParagraphFont"/>
    <w:rsid w:val="00577200"/>
  </w:style>
  <w:style w:type="character" w:customStyle="1" w:styleId="metadata">
    <w:name w:val="metadata"/>
    <w:basedOn w:val="DefaultParagraphFont"/>
    <w:rsid w:val="00521BD0"/>
  </w:style>
  <w:style w:type="character" w:customStyle="1" w:styleId="klink">
    <w:name w:val="klink"/>
    <w:rsid w:val="00CF03A4"/>
  </w:style>
  <w:style w:type="paragraph" w:customStyle="1" w:styleId="StyleHeading4UnderlinedsmalltextGaramond">
    <w:name w:val="Style Heading 4Underlinedsmall text + Garamond"/>
    <w:basedOn w:val="Heading4"/>
    <w:link w:val="StyleHeading4UnderlinedsmalltextGaramondChar"/>
    <w:rsid w:val="003D2897"/>
    <w:pPr>
      <w:spacing w:before="0"/>
    </w:pPr>
    <w:rPr>
      <w:rFonts w:eastAsia="Times New Roman" w:cs="Times New Roman"/>
      <w:b w:val="0"/>
      <w:bCs w:val="0"/>
      <w:iCs w:val="0"/>
      <w:szCs w:val="20"/>
      <w:u w:val="single"/>
    </w:rPr>
  </w:style>
  <w:style w:type="character" w:customStyle="1" w:styleId="StyleHeading4UnderlinedsmalltextGaramondChar">
    <w:name w:val="Style Heading 4Underlinedsmall text + Garamond Char"/>
    <w:link w:val="StyleHeading4UnderlinedsmalltextGaramond"/>
    <w:rsid w:val="003D2897"/>
    <w:rPr>
      <w:rFonts w:ascii="Garamond" w:eastAsia="Times New Roman" w:hAnsi="Garamond" w:cs="Times New Roman"/>
      <w:sz w:val="22"/>
      <w:szCs w:val="20"/>
      <w:u w:val="single"/>
    </w:rPr>
  </w:style>
  <w:style w:type="character" w:customStyle="1" w:styleId="mandelbrotrefrag">
    <w:name w:val="mandelbrot_refrag"/>
    <w:basedOn w:val="DefaultParagraphFont"/>
    <w:rsid w:val="009604AA"/>
  </w:style>
  <w:style w:type="paragraph" w:customStyle="1" w:styleId="SmallText">
    <w:name w:val="Small Text"/>
    <w:basedOn w:val="Heading2"/>
    <w:rsid w:val="00C35491"/>
    <w:pPr>
      <w:keepLines w:val="0"/>
      <w:pageBreakBefore w:val="0"/>
      <w:widowControl w:val="0"/>
      <w:suppressAutoHyphens/>
      <w:spacing w:before="0"/>
      <w:contextualSpacing/>
      <w:jc w:val="left"/>
    </w:pPr>
    <w:rPr>
      <w:rFonts w:ascii="Garamond" w:eastAsia="Times New Roman" w:hAnsi="Garamond" w:cs="Times New Roman"/>
      <w:b w:val="0"/>
      <w:bCs w:val="0"/>
      <w:sz w:val="18"/>
      <w:szCs w:val="20"/>
      <w:u w:val="none"/>
    </w:rPr>
  </w:style>
  <w:style w:type="paragraph" w:customStyle="1" w:styleId="Card0">
    <w:name w:val="Card"/>
    <w:basedOn w:val="Normal"/>
    <w:autoRedefine/>
    <w:qFormat/>
    <w:rsid w:val="00C35491"/>
    <w:pPr>
      <w:overflowPunct w:val="0"/>
      <w:autoSpaceDE w:val="0"/>
      <w:autoSpaceDN w:val="0"/>
      <w:adjustRightInd w:val="0"/>
      <w:textAlignment w:val="baseline"/>
    </w:pPr>
    <w:rPr>
      <w:rFonts w:ascii="Palatino Linotype" w:eastAsia="Times New Roman" w:hAnsi="Palatino Linotype" w:cs="Arial"/>
      <w:bCs/>
      <w:color w:val="000000"/>
      <w:sz w:val="20"/>
      <w:szCs w:val="20"/>
    </w:rPr>
  </w:style>
  <w:style w:type="character" w:customStyle="1" w:styleId="Heading3CharCharCharChar">
    <w:name w:val="Heading 3 Char Char Char Char"/>
    <w:basedOn w:val="DefaultParagraphFont"/>
    <w:rsid w:val="00C62A9F"/>
    <w:rPr>
      <w:rFonts w:cs="Arial"/>
      <w:bCs/>
      <w:szCs w:val="26"/>
      <w:u w:val="single"/>
      <w:lang w:val="en-US" w:eastAsia="en-US" w:bidi="ar-SA"/>
    </w:rPr>
  </w:style>
  <w:style w:type="paragraph" w:customStyle="1" w:styleId="published">
    <w:name w:val="published"/>
    <w:basedOn w:val="Normal"/>
    <w:rsid w:val="005613C6"/>
    <w:pPr>
      <w:spacing w:before="100" w:beforeAutospacing="1" w:after="100" w:afterAutospacing="1"/>
    </w:pPr>
    <w:rPr>
      <w:rFonts w:ascii="Times" w:hAnsi="Times"/>
      <w:sz w:val="20"/>
      <w:szCs w:val="20"/>
    </w:rPr>
  </w:style>
  <w:style w:type="paragraph" w:customStyle="1" w:styleId="source-org">
    <w:name w:val="source-org"/>
    <w:basedOn w:val="Normal"/>
    <w:rsid w:val="005613C6"/>
    <w:pPr>
      <w:spacing w:before="100" w:beforeAutospacing="1" w:after="100" w:afterAutospacing="1"/>
    </w:pPr>
    <w:rPr>
      <w:rFonts w:ascii="Times" w:hAnsi="Times"/>
      <w:sz w:val="20"/>
      <w:szCs w:val="20"/>
    </w:rPr>
  </w:style>
  <w:style w:type="character" w:customStyle="1" w:styleId="org">
    <w:name w:val="org"/>
    <w:basedOn w:val="DefaultParagraphFont"/>
    <w:rsid w:val="005613C6"/>
  </w:style>
  <w:style w:type="paragraph" w:customStyle="1" w:styleId="wp-caption-text">
    <w:name w:val="wp-caption-text"/>
    <w:basedOn w:val="Normal"/>
    <w:rsid w:val="009854A2"/>
    <w:pPr>
      <w:spacing w:before="100" w:beforeAutospacing="1" w:after="100" w:afterAutospacing="1"/>
    </w:pPr>
    <w:rPr>
      <w:rFonts w:ascii="Times" w:hAnsi="Times"/>
      <w:sz w:val="20"/>
      <w:szCs w:val="20"/>
    </w:rPr>
  </w:style>
  <w:style w:type="paragraph" w:styleId="BalloonText">
    <w:name w:val="Balloon Text"/>
    <w:basedOn w:val="Normal"/>
    <w:link w:val="BalloonTextChar"/>
    <w:uiPriority w:val="99"/>
    <w:semiHidden/>
    <w:unhideWhenUsed/>
    <w:rsid w:val="009854A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854A2"/>
    <w:rPr>
      <w:rFonts w:ascii="Lucida Grande" w:hAnsi="Lucida Grande" w:cs="Lucida Grande"/>
      <w:sz w:val="18"/>
      <w:szCs w:val="18"/>
    </w:rPr>
  </w:style>
  <w:style w:type="character" w:customStyle="1" w:styleId="name">
    <w:name w:val="name"/>
    <w:basedOn w:val="DefaultParagraphFont"/>
    <w:rsid w:val="000854EE"/>
  </w:style>
  <w:style w:type="character" w:customStyle="1" w:styleId="affiliation">
    <w:name w:val="affiliation"/>
    <w:basedOn w:val="DefaultParagraphFont"/>
    <w:rsid w:val="000854EE"/>
  </w:style>
  <w:style w:type="paragraph" w:customStyle="1" w:styleId="Cite2">
    <w:name w:val="Cite 2"/>
    <w:basedOn w:val="Normal"/>
    <w:qFormat/>
    <w:rsid w:val="001D12C3"/>
    <w:rPr>
      <w:rFonts w:ascii="Arial" w:eastAsia="Calibri" w:hAnsi="Arial" w:cs="Times New Roman"/>
      <w:b/>
      <w:sz w:val="24"/>
      <w:szCs w:val="22"/>
      <w:u w:val="single"/>
    </w:rPr>
  </w:style>
  <w:style w:type="character" w:customStyle="1" w:styleId="header1">
    <w:name w:val="header1"/>
    <w:basedOn w:val="DefaultParagraphFont"/>
    <w:rsid w:val="009F0FC7"/>
  </w:style>
  <w:style w:type="paragraph" w:customStyle="1" w:styleId="infuse">
    <w:name w:val="infuse"/>
    <w:basedOn w:val="Normal"/>
    <w:rsid w:val="00EB1FD9"/>
    <w:pPr>
      <w:spacing w:before="100" w:beforeAutospacing="1" w:after="100" w:afterAutospacing="1"/>
    </w:pPr>
    <w:rPr>
      <w:rFonts w:ascii="Times" w:hAnsi="Times"/>
      <w:sz w:val="20"/>
      <w:szCs w:val="20"/>
    </w:rPr>
  </w:style>
  <w:style w:type="character" w:customStyle="1" w:styleId="link-external">
    <w:name w:val="link-external"/>
    <w:basedOn w:val="DefaultParagraphFont"/>
    <w:rsid w:val="007D7031"/>
  </w:style>
  <w:style w:type="character" w:customStyle="1" w:styleId="textbold">
    <w:name w:val="text_bold"/>
    <w:basedOn w:val="DefaultParagraphFont"/>
    <w:rsid w:val="003C1079"/>
  </w:style>
  <w:style w:type="character" w:customStyle="1" w:styleId="dropcap-letter">
    <w:name w:val="dropcap-letter"/>
    <w:basedOn w:val="DefaultParagraphFont"/>
    <w:rsid w:val="00BC5A22"/>
  </w:style>
  <w:style w:type="character" w:customStyle="1" w:styleId="stylestylebold12pt0">
    <w:name w:val="stylestylebold12pt"/>
    <w:basedOn w:val="DefaultParagraphFont"/>
    <w:rsid w:val="00614951"/>
  </w:style>
  <w:style w:type="paragraph" w:customStyle="1" w:styleId="bodytextfp">
    <w:name w:val="bodytextfp"/>
    <w:basedOn w:val="Normal"/>
    <w:rsid w:val="00446978"/>
    <w:pPr>
      <w:spacing w:before="100" w:beforeAutospacing="1" w:after="100" w:afterAutospacing="1"/>
    </w:pPr>
    <w:rPr>
      <w:rFonts w:ascii="Times" w:hAnsi="Times"/>
      <w:sz w:val="20"/>
      <w:szCs w:val="20"/>
    </w:rPr>
  </w:style>
  <w:style w:type="paragraph" w:customStyle="1" w:styleId="bodytext">
    <w:name w:val="bodytext"/>
    <w:basedOn w:val="Normal"/>
    <w:rsid w:val="00446978"/>
    <w:pPr>
      <w:spacing w:before="100" w:beforeAutospacing="1" w:after="100" w:afterAutospacing="1"/>
    </w:pPr>
    <w:rPr>
      <w:rFonts w:ascii="Times" w:hAnsi="Times"/>
      <w:sz w:val="20"/>
      <w:szCs w:val="20"/>
    </w:rPr>
  </w:style>
  <w:style w:type="paragraph" w:customStyle="1" w:styleId="format-body">
    <w:name w:val="format-body"/>
    <w:basedOn w:val="Normal"/>
    <w:rsid w:val="00AA079C"/>
    <w:pPr>
      <w:spacing w:before="100" w:beforeAutospacing="1" w:after="100" w:afterAutospacing="1"/>
    </w:pPr>
    <w:rPr>
      <w:rFonts w:ascii="Times" w:hAnsi="Times"/>
      <w:sz w:val="20"/>
      <w:szCs w:val="20"/>
    </w:rPr>
  </w:style>
  <w:style w:type="paragraph" w:customStyle="1" w:styleId="label">
    <w:name w:val="label"/>
    <w:basedOn w:val="Normal"/>
    <w:rsid w:val="00FA14D9"/>
    <w:pPr>
      <w:spacing w:before="100" w:beforeAutospacing="1" w:after="100" w:afterAutospacing="1"/>
    </w:pPr>
    <w:rPr>
      <w:rFonts w:ascii="Times" w:hAnsi="Times"/>
      <w:sz w:val="20"/>
      <w:szCs w:val="20"/>
    </w:rPr>
  </w:style>
  <w:style w:type="character" w:customStyle="1" w:styleId="affiliation-label">
    <w:name w:val="affiliation-label"/>
    <w:basedOn w:val="DefaultParagraphFont"/>
    <w:rsid w:val="00FA14D9"/>
  </w:style>
  <w:style w:type="paragraph" w:customStyle="1" w:styleId="user">
    <w:name w:val="user"/>
    <w:basedOn w:val="Normal"/>
    <w:rsid w:val="00F21675"/>
    <w:pPr>
      <w:spacing w:before="100" w:beforeAutospacing="1" w:after="100" w:afterAutospacing="1"/>
    </w:pPr>
    <w:rPr>
      <w:rFonts w:ascii="Times" w:hAnsi="Times"/>
      <w:sz w:val="20"/>
      <w:szCs w:val="20"/>
    </w:rPr>
  </w:style>
  <w:style w:type="paragraph" w:customStyle="1" w:styleId="about">
    <w:name w:val="about"/>
    <w:basedOn w:val="Normal"/>
    <w:rsid w:val="00F21675"/>
    <w:pPr>
      <w:spacing w:before="100" w:beforeAutospacing="1" w:after="100" w:afterAutospacing="1"/>
    </w:pPr>
    <w:rPr>
      <w:rFonts w:ascii="Times" w:hAnsi="Times"/>
      <w:sz w:val="20"/>
      <w:szCs w:val="20"/>
    </w:rPr>
  </w:style>
  <w:style w:type="character" w:customStyle="1" w:styleId="UnderlineChar">
    <w:name w:val="Underline Char"/>
    <w:basedOn w:val="DefaultParagraphFont"/>
    <w:rsid w:val="008F3848"/>
    <w:rPr>
      <w:sz w:val="22"/>
      <w:szCs w:val="24"/>
      <w:u w:val="thick"/>
    </w:rPr>
  </w:style>
  <w:style w:type="character" w:customStyle="1" w:styleId="CiteChar">
    <w:name w:val="Cite Char"/>
    <w:basedOn w:val="DefaultParagraphFont"/>
    <w:rsid w:val="008F3848"/>
    <w:rPr>
      <w:sz w:val="18"/>
      <w:szCs w:val="24"/>
    </w:rPr>
  </w:style>
  <w:style w:type="character" w:customStyle="1" w:styleId="NoSpacingChar">
    <w:name w:val="No Spacing Char"/>
    <w:aliases w:val="Small Text Char"/>
    <w:basedOn w:val="DefaultParagraphFont"/>
    <w:rsid w:val="00221C1D"/>
    <w:rPr>
      <w:rFonts w:ascii="Garamond" w:hAnsi="Garamond"/>
      <w:sz w:val="18"/>
      <w:szCs w:val="22"/>
    </w:rPr>
  </w:style>
  <w:style w:type="character" w:customStyle="1" w:styleId="authorbioname">
    <w:name w:val="authorbioname"/>
    <w:basedOn w:val="DefaultParagraphFont"/>
    <w:rsid w:val="00640D77"/>
  </w:style>
  <w:style w:type="character" w:customStyle="1" w:styleId="dateline">
    <w:name w:val="dateline"/>
    <w:basedOn w:val="DefaultParagraphFont"/>
    <w:rsid w:val="001F7CC9"/>
  </w:style>
  <w:style w:type="paragraph" w:customStyle="1" w:styleId="svarticle">
    <w:name w:val="svarticle"/>
    <w:basedOn w:val="Normal"/>
    <w:rsid w:val="00E04B29"/>
    <w:pPr>
      <w:spacing w:before="100" w:beforeAutospacing="1" w:after="100" w:afterAutospacing="1"/>
    </w:pPr>
    <w:rPr>
      <w:rFonts w:ascii="Times" w:hAnsi="Times"/>
      <w:sz w:val="20"/>
      <w:szCs w:val="20"/>
    </w:rPr>
  </w:style>
  <w:style w:type="paragraph" w:styleId="TOC1">
    <w:name w:val="toc 1"/>
    <w:basedOn w:val="Normal"/>
    <w:next w:val="Normal"/>
    <w:autoRedefine/>
    <w:uiPriority w:val="39"/>
    <w:unhideWhenUsed/>
    <w:rsid w:val="00D51AFF"/>
  </w:style>
  <w:style w:type="paragraph" w:styleId="TOC2">
    <w:name w:val="toc 2"/>
    <w:basedOn w:val="Normal"/>
    <w:next w:val="Normal"/>
    <w:autoRedefine/>
    <w:uiPriority w:val="39"/>
    <w:unhideWhenUsed/>
    <w:rsid w:val="00D51AFF"/>
    <w:pPr>
      <w:ind w:left="220"/>
    </w:pPr>
  </w:style>
  <w:style w:type="paragraph" w:styleId="TOC3">
    <w:name w:val="toc 3"/>
    <w:basedOn w:val="Normal"/>
    <w:next w:val="Normal"/>
    <w:autoRedefine/>
    <w:uiPriority w:val="39"/>
    <w:unhideWhenUsed/>
    <w:rsid w:val="00D51AFF"/>
    <w:pPr>
      <w:ind w:left="440"/>
    </w:pPr>
  </w:style>
  <w:style w:type="paragraph" w:styleId="TOC4">
    <w:name w:val="toc 4"/>
    <w:basedOn w:val="Normal"/>
    <w:next w:val="Normal"/>
    <w:autoRedefine/>
    <w:uiPriority w:val="39"/>
    <w:unhideWhenUsed/>
    <w:rsid w:val="00D51AFF"/>
    <w:pPr>
      <w:ind w:left="660"/>
    </w:pPr>
  </w:style>
  <w:style w:type="paragraph" w:styleId="TOC5">
    <w:name w:val="toc 5"/>
    <w:basedOn w:val="Normal"/>
    <w:next w:val="Normal"/>
    <w:autoRedefine/>
    <w:uiPriority w:val="39"/>
    <w:unhideWhenUsed/>
    <w:rsid w:val="00D51AFF"/>
    <w:pPr>
      <w:ind w:left="880"/>
    </w:pPr>
  </w:style>
  <w:style w:type="paragraph" w:styleId="TOC6">
    <w:name w:val="toc 6"/>
    <w:basedOn w:val="Normal"/>
    <w:next w:val="Normal"/>
    <w:autoRedefine/>
    <w:uiPriority w:val="39"/>
    <w:unhideWhenUsed/>
    <w:rsid w:val="00D51AFF"/>
    <w:pPr>
      <w:ind w:left="1100"/>
    </w:pPr>
  </w:style>
  <w:style w:type="paragraph" w:styleId="TOC7">
    <w:name w:val="toc 7"/>
    <w:basedOn w:val="Normal"/>
    <w:next w:val="Normal"/>
    <w:autoRedefine/>
    <w:uiPriority w:val="39"/>
    <w:unhideWhenUsed/>
    <w:rsid w:val="00D51AFF"/>
    <w:pPr>
      <w:ind w:left="1320"/>
    </w:pPr>
  </w:style>
  <w:style w:type="paragraph" w:styleId="TOC8">
    <w:name w:val="toc 8"/>
    <w:basedOn w:val="Normal"/>
    <w:next w:val="Normal"/>
    <w:autoRedefine/>
    <w:uiPriority w:val="39"/>
    <w:unhideWhenUsed/>
    <w:rsid w:val="00D51AFF"/>
    <w:pPr>
      <w:ind w:left="1540"/>
    </w:pPr>
  </w:style>
  <w:style w:type="paragraph" w:styleId="TOC9">
    <w:name w:val="toc 9"/>
    <w:basedOn w:val="Normal"/>
    <w:next w:val="Normal"/>
    <w:autoRedefine/>
    <w:uiPriority w:val="39"/>
    <w:unhideWhenUsed/>
    <w:rsid w:val="00D51AFF"/>
    <w:pPr>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0717">
      <w:bodyDiv w:val="1"/>
      <w:marLeft w:val="0"/>
      <w:marRight w:val="0"/>
      <w:marTop w:val="0"/>
      <w:marBottom w:val="0"/>
      <w:divBdr>
        <w:top w:val="none" w:sz="0" w:space="0" w:color="auto"/>
        <w:left w:val="none" w:sz="0" w:space="0" w:color="auto"/>
        <w:bottom w:val="none" w:sz="0" w:space="0" w:color="auto"/>
        <w:right w:val="none" w:sz="0" w:space="0" w:color="auto"/>
      </w:divBdr>
    </w:div>
    <w:div w:id="6295271">
      <w:bodyDiv w:val="1"/>
      <w:marLeft w:val="0"/>
      <w:marRight w:val="0"/>
      <w:marTop w:val="0"/>
      <w:marBottom w:val="0"/>
      <w:divBdr>
        <w:top w:val="none" w:sz="0" w:space="0" w:color="auto"/>
        <w:left w:val="none" w:sz="0" w:space="0" w:color="auto"/>
        <w:bottom w:val="none" w:sz="0" w:space="0" w:color="auto"/>
        <w:right w:val="none" w:sz="0" w:space="0" w:color="auto"/>
      </w:divBdr>
      <w:divsChild>
        <w:div w:id="1223516547">
          <w:marLeft w:val="0"/>
          <w:marRight w:val="0"/>
          <w:marTop w:val="0"/>
          <w:marBottom w:val="0"/>
          <w:divBdr>
            <w:top w:val="none" w:sz="0" w:space="0" w:color="auto"/>
            <w:left w:val="none" w:sz="0" w:space="0" w:color="auto"/>
            <w:bottom w:val="none" w:sz="0" w:space="0" w:color="auto"/>
            <w:right w:val="none" w:sz="0" w:space="0" w:color="auto"/>
          </w:divBdr>
        </w:div>
      </w:divsChild>
    </w:div>
    <w:div w:id="6490928">
      <w:bodyDiv w:val="1"/>
      <w:marLeft w:val="0"/>
      <w:marRight w:val="0"/>
      <w:marTop w:val="0"/>
      <w:marBottom w:val="0"/>
      <w:divBdr>
        <w:top w:val="none" w:sz="0" w:space="0" w:color="auto"/>
        <w:left w:val="none" w:sz="0" w:space="0" w:color="auto"/>
        <w:bottom w:val="none" w:sz="0" w:space="0" w:color="auto"/>
        <w:right w:val="none" w:sz="0" w:space="0" w:color="auto"/>
      </w:divBdr>
    </w:div>
    <w:div w:id="9795718">
      <w:bodyDiv w:val="1"/>
      <w:marLeft w:val="0"/>
      <w:marRight w:val="0"/>
      <w:marTop w:val="0"/>
      <w:marBottom w:val="0"/>
      <w:divBdr>
        <w:top w:val="none" w:sz="0" w:space="0" w:color="auto"/>
        <w:left w:val="none" w:sz="0" w:space="0" w:color="auto"/>
        <w:bottom w:val="none" w:sz="0" w:space="0" w:color="auto"/>
        <w:right w:val="none" w:sz="0" w:space="0" w:color="auto"/>
      </w:divBdr>
    </w:div>
    <w:div w:id="10844787">
      <w:bodyDiv w:val="1"/>
      <w:marLeft w:val="0"/>
      <w:marRight w:val="0"/>
      <w:marTop w:val="0"/>
      <w:marBottom w:val="0"/>
      <w:divBdr>
        <w:top w:val="none" w:sz="0" w:space="0" w:color="auto"/>
        <w:left w:val="none" w:sz="0" w:space="0" w:color="auto"/>
        <w:bottom w:val="none" w:sz="0" w:space="0" w:color="auto"/>
        <w:right w:val="none" w:sz="0" w:space="0" w:color="auto"/>
      </w:divBdr>
    </w:div>
    <w:div w:id="21244870">
      <w:bodyDiv w:val="1"/>
      <w:marLeft w:val="0"/>
      <w:marRight w:val="0"/>
      <w:marTop w:val="0"/>
      <w:marBottom w:val="0"/>
      <w:divBdr>
        <w:top w:val="none" w:sz="0" w:space="0" w:color="auto"/>
        <w:left w:val="none" w:sz="0" w:space="0" w:color="auto"/>
        <w:bottom w:val="none" w:sz="0" w:space="0" w:color="auto"/>
        <w:right w:val="none" w:sz="0" w:space="0" w:color="auto"/>
      </w:divBdr>
      <w:divsChild>
        <w:div w:id="975570928">
          <w:marLeft w:val="0"/>
          <w:marRight w:val="285"/>
          <w:marTop w:val="0"/>
          <w:marBottom w:val="150"/>
          <w:divBdr>
            <w:top w:val="none" w:sz="0" w:space="0" w:color="auto"/>
            <w:left w:val="none" w:sz="0" w:space="0" w:color="auto"/>
            <w:bottom w:val="none" w:sz="0" w:space="0" w:color="auto"/>
            <w:right w:val="none" w:sz="0" w:space="0" w:color="auto"/>
          </w:divBdr>
          <w:divsChild>
            <w:div w:id="1137146720">
              <w:marLeft w:val="0"/>
              <w:marRight w:val="0"/>
              <w:marTop w:val="0"/>
              <w:marBottom w:val="0"/>
              <w:divBdr>
                <w:top w:val="none" w:sz="0" w:space="0" w:color="auto"/>
                <w:left w:val="none" w:sz="0" w:space="0" w:color="auto"/>
                <w:bottom w:val="none" w:sz="0" w:space="0" w:color="auto"/>
                <w:right w:val="none" w:sz="0" w:space="0" w:color="auto"/>
              </w:divBdr>
              <w:divsChild>
                <w:div w:id="1949964261">
                  <w:marLeft w:val="0"/>
                  <w:marRight w:val="0"/>
                  <w:marTop w:val="90"/>
                  <w:marBottom w:val="120"/>
                  <w:divBdr>
                    <w:top w:val="none" w:sz="0" w:space="0" w:color="auto"/>
                    <w:left w:val="none" w:sz="0" w:space="0" w:color="auto"/>
                    <w:bottom w:val="none" w:sz="0" w:space="0" w:color="auto"/>
                    <w:right w:val="none" w:sz="0" w:space="0" w:color="auto"/>
                  </w:divBdr>
                  <w:divsChild>
                    <w:div w:id="1764647659">
                      <w:marLeft w:val="0"/>
                      <w:marRight w:val="0"/>
                      <w:marTop w:val="0"/>
                      <w:marBottom w:val="0"/>
                      <w:divBdr>
                        <w:top w:val="none" w:sz="0" w:space="0" w:color="auto"/>
                        <w:left w:val="none" w:sz="0" w:space="0" w:color="auto"/>
                        <w:bottom w:val="none" w:sz="0" w:space="0" w:color="auto"/>
                        <w:right w:val="none" w:sz="0" w:space="0" w:color="auto"/>
                      </w:divBdr>
                      <w:divsChild>
                        <w:div w:id="126357885">
                          <w:marLeft w:val="0"/>
                          <w:marRight w:val="0"/>
                          <w:marTop w:val="0"/>
                          <w:marBottom w:val="0"/>
                          <w:divBdr>
                            <w:top w:val="none" w:sz="0" w:space="0" w:color="auto"/>
                            <w:left w:val="none" w:sz="0" w:space="0" w:color="auto"/>
                            <w:bottom w:val="none" w:sz="0" w:space="0" w:color="auto"/>
                            <w:right w:val="none" w:sz="0" w:space="0" w:color="auto"/>
                          </w:divBdr>
                          <w:divsChild>
                            <w:div w:id="1218707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977628">
      <w:bodyDiv w:val="1"/>
      <w:marLeft w:val="0"/>
      <w:marRight w:val="0"/>
      <w:marTop w:val="0"/>
      <w:marBottom w:val="0"/>
      <w:divBdr>
        <w:top w:val="none" w:sz="0" w:space="0" w:color="auto"/>
        <w:left w:val="none" w:sz="0" w:space="0" w:color="auto"/>
        <w:bottom w:val="none" w:sz="0" w:space="0" w:color="auto"/>
        <w:right w:val="none" w:sz="0" w:space="0" w:color="auto"/>
      </w:divBdr>
    </w:div>
    <w:div w:id="24058990">
      <w:bodyDiv w:val="1"/>
      <w:marLeft w:val="0"/>
      <w:marRight w:val="0"/>
      <w:marTop w:val="0"/>
      <w:marBottom w:val="0"/>
      <w:divBdr>
        <w:top w:val="none" w:sz="0" w:space="0" w:color="auto"/>
        <w:left w:val="none" w:sz="0" w:space="0" w:color="auto"/>
        <w:bottom w:val="none" w:sz="0" w:space="0" w:color="auto"/>
        <w:right w:val="none" w:sz="0" w:space="0" w:color="auto"/>
      </w:divBdr>
    </w:div>
    <w:div w:id="29452704">
      <w:bodyDiv w:val="1"/>
      <w:marLeft w:val="0"/>
      <w:marRight w:val="0"/>
      <w:marTop w:val="0"/>
      <w:marBottom w:val="0"/>
      <w:divBdr>
        <w:top w:val="none" w:sz="0" w:space="0" w:color="auto"/>
        <w:left w:val="none" w:sz="0" w:space="0" w:color="auto"/>
        <w:bottom w:val="none" w:sz="0" w:space="0" w:color="auto"/>
        <w:right w:val="none" w:sz="0" w:space="0" w:color="auto"/>
      </w:divBdr>
    </w:div>
    <w:div w:id="34552606">
      <w:bodyDiv w:val="1"/>
      <w:marLeft w:val="0"/>
      <w:marRight w:val="0"/>
      <w:marTop w:val="0"/>
      <w:marBottom w:val="0"/>
      <w:divBdr>
        <w:top w:val="none" w:sz="0" w:space="0" w:color="auto"/>
        <w:left w:val="none" w:sz="0" w:space="0" w:color="auto"/>
        <w:bottom w:val="none" w:sz="0" w:space="0" w:color="auto"/>
        <w:right w:val="none" w:sz="0" w:space="0" w:color="auto"/>
      </w:divBdr>
    </w:div>
    <w:div w:id="39135502">
      <w:bodyDiv w:val="1"/>
      <w:marLeft w:val="0"/>
      <w:marRight w:val="0"/>
      <w:marTop w:val="0"/>
      <w:marBottom w:val="0"/>
      <w:divBdr>
        <w:top w:val="none" w:sz="0" w:space="0" w:color="auto"/>
        <w:left w:val="none" w:sz="0" w:space="0" w:color="auto"/>
        <w:bottom w:val="none" w:sz="0" w:space="0" w:color="auto"/>
        <w:right w:val="none" w:sz="0" w:space="0" w:color="auto"/>
      </w:divBdr>
    </w:div>
    <w:div w:id="41366886">
      <w:bodyDiv w:val="1"/>
      <w:marLeft w:val="0"/>
      <w:marRight w:val="0"/>
      <w:marTop w:val="0"/>
      <w:marBottom w:val="0"/>
      <w:divBdr>
        <w:top w:val="none" w:sz="0" w:space="0" w:color="auto"/>
        <w:left w:val="none" w:sz="0" w:space="0" w:color="auto"/>
        <w:bottom w:val="none" w:sz="0" w:space="0" w:color="auto"/>
        <w:right w:val="none" w:sz="0" w:space="0" w:color="auto"/>
      </w:divBdr>
    </w:div>
    <w:div w:id="42364517">
      <w:bodyDiv w:val="1"/>
      <w:marLeft w:val="0"/>
      <w:marRight w:val="0"/>
      <w:marTop w:val="0"/>
      <w:marBottom w:val="0"/>
      <w:divBdr>
        <w:top w:val="none" w:sz="0" w:space="0" w:color="auto"/>
        <w:left w:val="none" w:sz="0" w:space="0" w:color="auto"/>
        <w:bottom w:val="none" w:sz="0" w:space="0" w:color="auto"/>
        <w:right w:val="none" w:sz="0" w:space="0" w:color="auto"/>
      </w:divBdr>
    </w:div>
    <w:div w:id="45230165">
      <w:bodyDiv w:val="1"/>
      <w:marLeft w:val="0"/>
      <w:marRight w:val="0"/>
      <w:marTop w:val="0"/>
      <w:marBottom w:val="0"/>
      <w:divBdr>
        <w:top w:val="none" w:sz="0" w:space="0" w:color="auto"/>
        <w:left w:val="none" w:sz="0" w:space="0" w:color="auto"/>
        <w:bottom w:val="none" w:sz="0" w:space="0" w:color="auto"/>
        <w:right w:val="none" w:sz="0" w:space="0" w:color="auto"/>
      </w:divBdr>
    </w:div>
    <w:div w:id="55973493">
      <w:bodyDiv w:val="1"/>
      <w:marLeft w:val="0"/>
      <w:marRight w:val="0"/>
      <w:marTop w:val="0"/>
      <w:marBottom w:val="0"/>
      <w:divBdr>
        <w:top w:val="none" w:sz="0" w:space="0" w:color="auto"/>
        <w:left w:val="none" w:sz="0" w:space="0" w:color="auto"/>
        <w:bottom w:val="none" w:sz="0" w:space="0" w:color="auto"/>
        <w:right w:val="none" w:sz="0" w:space="0" w:color="auto"/>
      </w:divBdr>
    </w:div>
    <w:div w:id="61611698">
      <w:bodyDiv w:val="1"/>
      <w:marLeft w:val="0"/>
      <w:marRight w:val="0"/>
      <w:marTop w:val="0"/>
      <w:marBottom w:val="0"/>
      <w:divBdr>
        <w:top w:val="none" w:sz="0" w:space="0" w:color="auto"/>
        <w:left w:val="none" w:sz="0" w:space="0" w:color="auto"/>
        <w:bottom w:val="none" w:sz="0" w:space="0" w:color="auto"/>
        <w:right w:val="none" w:sz="0" w:space="0" w:color="auto"/>
      </w:divBdr>
    </w:div>
    <w:div w:id="65109728">
      <w:bodyDiv w:val="1"/>
      <w:marLeft w:val="0"/>
      <w:marRight w:val="0"/>
      <w:marTop w:val="0"/>
      <w:marBottom w:val="0"/>
      <w:divBdr>
        <w:top w:val="none" w:sz="0" w:space="0" w:color="auto"/>
        <w:left w:val="none" w:sz="0" w:space="0" w:color="auto"/>
        <w:bottom w:val="none" w:sz="0" w:space="0" w:color="auto"/>
        <w:right w:val="none" w:sz="0" w:space="0" w:color="auto"/>
      </w:divBdr>
    </w:div>
    <w:div w:id="73629300">
      <w:bodyDiv w:val="1"/>
      <w:marLeft w:val="0"/>
      <w:marRight w:val="0"/>
      <w:marTop w:val="0"/>
      <w:marBottom w:val="0"/>
      <w:divBdr>
        <w:top w:val="none" w:sz="0" w:space="0" w:color="auto"/>
        <w:left w:val="none" w:sz="0" w:space="0" w:color="auto"/>
        <w:bottom w:val="none" w:sz="0" w:space="0" w:color="auto"/>
        <w:right w:val="none" w:sz="0" w:space="0" w:color="auto"/>
      </w:divBdr>
      <w:divsChild>
        <w:div w:id="463038665">
          <w:marLeft w:val="0"/>
          <w:marRight w:val="0"/>
          <w:marTop w:val="0"/>
          <w:marBottom w:val="0"/>
          <w:divBdr>
            <w:top w:val="none" w:sz="0" w:space="0" w:color="auto"/>
            <w:left w:val="none" w:sz="0" w:space="0" w:color="auto"/>
            <w:bottom w:val="none" w:sz="0" w:space="0" w:color="auto"/>
            <w:right w:val="none" w:sz="0" w:space="0" w:color="auto"/>
          </w:divBdr>
        </w:div>
      </w:divsChild>
    </w:div>
    <w:div w:id="75135188">
      <w:bodyDiv w:val="1"/>
      <w:marLeft w:val="0"/>
      <w:marRight w:val="0"/>
      <w:marTop w:val="0"/>
      <w:marBottom w:val="0"/>
      <w:divBdr>
        <w:top w:val="none" w:sz="0" w:space="0" w:color="auto"/>
        <w:left w:val="none" w:sz="0" w:space="0" w:color="auto"/>
        <w:bottom w:val="none" w:sz="0" w:space="0" w:color="auto"/>
        <w:right w:val="none" w:sz="0" w:space="0" w:color="auto"/>
      </w:divBdr>
    </w:div>
    <w:div w:id="80837096">
      <w:bodyDiv w:val="1"/>
      <w:marLeft w:val="0"/>
      <w:marRight w:val="0"/>
      <w:marTop w:val="0"/>
      <w:marBottom w:val="0"/>
      <w:divBdr>
        <w:top w:val="none" w:sz="0" w:space="0" w:color="auto"/>
        <w:left w:val="none" w:sz="0" w:space="0" w:color="auto"/>
        <w:bottom w:val="none" w:sz="0" w:space="0" w:color="auto"/>
        <w:right w:val="none" w:sz="0" w:space="0" w:color="auto"/>
      </w:divBdr>
    </w:div>
    <w:div w:id="83384535">
      <w:bodyDiv w:val="1"/>
      <w:marLeft w:val="0"/>
      <w:marRight w:val="0"/>
      <w:marTop w:val="0"/>
      <w:marBottom w:val="0"/>
      <w:divBdr>
        <w:top w:val="none" w:sz="0" w:space="0" w:color="auto"/>
        <w:left w:val="none" w:sz="0" w:space="0" w:color="auto"/>
        <w:bottom w:val="none" w:sz="0" w:space="0" w:color="auto"/>
        <w:right w:val="none" w:sz="0" w:space="0" w:color="auto"/>
      </w:divBdr>
    </w:div>
    <w:div w:id="83690068">
      <w:bodyDiv w:val="1"/>
      <w:marLeft w:val="0"/>
      <w:marRight w:val="0"/>
      <w:marTop w:val="0"/>
      <w:marBottom w:val="0"/>
      <w:divBdr>
        <w:top w:val="none" w:sz="0" w:space="0" w:color="auto"/>
        <w:left w:val="none" w:sz="0" w:space="0" w:color="auto"/>
        <w:bottom w:val="none" w:sz="0" w:space="0" w:color="auto"/>
        <w:right w:val="none" w:sz="0" w:space="0" w:color="auto"/>
      </w:divBdr>
    </w:div>
    <w:div w:id="84376934">
      <w:bodyDiv w:val="1"/>
      <w:marLeft w:val="0"/>
      <w:marRight w:val="0"/>
      <w:marTop w:val="0"/>
      <w:marBottom w:val="0"/>
      <w:divBdr>
        <w:top w:val="none" w:sz="0" w:space="0" w:color="auto"/>
        <w:left w:val="none" w:sz="0" w:space="0" w:color="auto"/>
        <w:bottom w:val="none" w:sz="0" w:space="0" w:color="auto"/>
        <w:right w:val="none" w:sz="0" w:space="0" w:color="auto"/>
      </w:divBdr>
    </w:div>
    <w:div w:id="87504708">
      <w:bodyDiv w:val="1"/>
      <w:marLeft w:val="0"/>
      <w:marRight w:val="0"/>
      <w:marTop w:val="0"/>
      <w:marBottom w:val="0"/>
      <w:divBdr>
        <w:top w:val="none" w:sz="0" w:space="0" w:color="auto"/>
        <w:left w:val="none" w:sz="0" w:space="0" w:color="auto"/>
        <w:bottom w:val="none" w:sz="0" w:space="0" w:color="auto"/>
        <w:right w:val="none" w:sz="0" w:space="0" w:color="auto"/>
      </w:divBdr>
    </w:div>
    <w:div w:id="88434718">
      <w:bodyDiv w:val="1"/>
      <w:marLeft w:val="0"/>
      <w:marRight w:val="0"/>
      <w:marTop w:val="0"/>
      <w:marBottom w:val="0"/>
      <w:divBdr>
        <w:top w:val="none" w:sz="0" w:space="0" w:color="auto"/>
        <w:left w:val="none" w:sz="0" w:space="0" w:color="auto"/>
        <w:bottom w:val="none" w:sz="0" w:space="0" w:color="auto"/>
        <w:right w:val="none" w:sz="0" w:space="0" w:color="auto"/>
      </w:divBdr>
    </w:div>
    <w:div w:id="97801303">
      <w:bodyDiv w:val="1"/>
      <w:marLeft w:val="0"/>
      <w:marRight w:val="0"/>
      <w:marTop w:val="0"/>
      <w:marBottom w:val="0"/>
      <w:divBdr>
        <w:top w:val="none" w:sz="0" w:space="0" w:color="auto"/>
        <w:left w:val="none" w:sz="0" w:space="0" w:color="auto"/>
        <w:bottom w:val="none" w:sz="0" w:space="0" w:color="auto"/>
        <w:right w:val="none" w:sz="0" w:space="0" w:color="auto"/>
      </w:divBdr>
      <w:divsChild>
        <w:div w:id="1970744264">
          <w:marLeft w:val="0"/>
          <w:marRight w:val="0"/>
          <w:marTop w:val="0"/>
          <w:marBottom w:val="150"/>
          <w:divBdr>
            <w:top w:val="none" w:sz="0" w:space="0" w:color="auto"/>
            <w:left w:val="none" w:sz="0" w:space="0" w:color="auto"/>
            <w:bottom w:val="none" w:sz="0" w:space="0" w:color="auto"/>
            <w:right w:val="none" w:sz="0" w:space="0" w:color="auto"/>
          </w:divBdr>
        </w:div>
        <w:div w:id="492725028">
          <w:marLeft w:val="0"/>
          <w:marRight w:val="0"/>
          <w:marTop w:val="0"/>
          <w:marBottom w:val="0"/>
          <w:divBdr>
            <w:top w:val="none" w:sz="0" w:space="0" w:color="auto"/>
            <w:left w:val="none" w:sz="0" w:space="0" w:color="auto"/>
            <w:bottom w:val="none" w:sz="0" w:space="0" w:color="auto"/>
            <w:right w:val="none" w:sz="0" w:space="0" w:color="auto"/>
          </w:divBdr>
        </w:div>
      </w:divsChild>
    </w:div>
    <w:div w:id="98333384">
      <w:bodyDiv w:val="1"/>
      <w:marLeft w:val="0"/>
      <w:marRight w:val="0"/>
      <w:marTop w:val="0"/>
      <w:marBottom w:val="0"/>
      <w:divBdr>
        <w:top w:val="none" w:sz="0" w:space="0" w:color="auto"/>
        <w:left w:val="none" w:sz="0" w:space="0" w:color="auto"/>
        <w:bottom w:val="none" w:sz="0" w:space="0" w:color="auto"/>
        <w:right w:val="none" w:sz="0" w:space="0" w:color="auto"/>
      </w:divBdr>
    </w:div>
    <w:div w:id="118648696">
      <w:bodyDiv w:val="1"/>
      <w:marLeft w:val="0"/>
      <w:marRight w:val="0"/>
      <w:marTop w:val="0"/>
      <w:marBottom w:val="0"/>
      <w:divBdr>
        <w:top w:val="none" w:sz="0" w:space="0" w:color="auto"/>
        <w:left w:val="none" w:sz="0" w:space="0" w:color="auto"/>
        <w:bottom w:val="none" w:sz="0" w:space="0" w:color="auto"/>
        <w:right w:val="none" w:sz="0" w:space="0" w:color="auto"/>
      </w:divBdr>
    </w:div>
    <w:div w:id="119418764">
      <w:bodyDiv w:val="1"/>
      <w:marLeft w:val="0"/>
      <w:marRight w:val="0"/>
      <w:marTop w:val="0"/>
      <w:marBottom w:val="0"/>
      <w:divBdr>
        <w:top w:val="none" w:sz="0" w:space="0" w:color="auto"/>
        <w:left w:val="none" w:sz="0" w:space="0" w:color="auto"/>
        <w:bottom w:val="none" w:sz="0" w:space="0" w:color="auto"/>
        <w:right w:val="none" w:sz="0" w:space="0" w:color="auto"/>
      </w:divBdr>
    </w:div>
    <w:div w:id="122964346">
      <w:bodyDiv w:val="1"/>
      <w:marLeft w:val="0"/>
      <w:marRight w:val="0"/>
      <w:marTop w:val="0"/>
      <w:marBottom w:val="0"/>
      <w:divBdr>
        <w:top w:val="none" w:sz="0" w:space="0" w:color="auto"/>
        <w:left w:val="none" w:sz="0" w:space="0" w:color="auto"/>
        <w:bottom w:val="none" w:sz="0" w:space="0" w:color="auto"/>
        <w:right w:val="none" w:sz="0" w:space="0" w:color="auto"/>
      </w:divBdr>
      <w:divsChild>
        <w:div w:id="668748815">
          <w:marLeft w:val="0"/>
          <w:marRight w:val="0"/>
          <w:marTop w:val="0"/>
          <w:marBottom w:val="150"/>
          <w:divBdr>
            <w:top w:val="none" w:sz="0" w:space="0" w:color="auto"/>
            <w:left w:val="none" w:sz="0" w:space="0" w:color="auto"/>
            <w:bottom w:val="none" w:sz="0" w:space="0" w:color="auto"/>
            <w:right w:val="none" w:sz="0" w:space="0" w:color="auto"/>
          </w:divBdr>
        </w:div>
      </w:divsChild>
    </w:div>
    <w:div w:id="129516160">
      <w:bodyDiv w:val="1"/>
      <w:marLeft w:val="0"/>
      <w:marRight w:val="0"/>
      <w:marTop w:val="0"/>
      <w:marBottom w:val="0"/>
      <w:divBdr>
        <w:top w:val="none" w:sz="0" w:space="0" w:color="auto"/>
        <w:left w:val="none" w:sz="0" w:space="0" w:color="auto"/>
        <w:bottom w:val="none" w:sz="0" w:space="0" w:color="auto"/>
        <w:right w:val="none" w:sz="0" w:space="0" w:color="auto"/>
      </w:divBdr>
    </w:div>
    <w:div w:id="133111432">
      <w:bodyDiv w:val="1"/>
      <w:marLeft w:val="0"/>
      <w:marRight w:val="0"/>
      <w:marTop w:val="0"/>
      <w:marBottom w:val="0"/>
      <w:divBdr>
        <w:top w:val="none" w:sz="0" w:space="0" w:color="auto"/>
        <w:left w:val="none" w:sz="0" w:space="0" w:color="auto"/>
        <w:bottom w:val="none" w:sz="0" w:space="0" w:color="auto"/>
        <w:right w:val="none" w:sz="0" w:space="0" w:color="auto"/>
      </w:divBdr>
    </w:div>
    <w:div w:id="149754755">
      <w:bodyDiv w:val="1"/>
      <w:marLeft w:val="0"/>
      <w:marRight w:val="0"/>
      <w:marTop w:val="0"/>
      <w:marBottom w:val="0"/>
      <w:divBdr>
        <w:top w:val="none" w:sz="0" w:space="0" w:color="auto"/>
        <w:left w:val="none" w:sz="0" w:space="0" w:color="auto"/>
        <w:bottom w:val="none" w:sz="0" w:space="0" w:color="auto"/>
        <w:right w:val="none" w:sz="0" w:space="0" w:color="auto"/>
      </w:divBdr>
    </w:div>
    <w:div w:id="155073142">
      <w:bodyDiv w:val="1"/>
      <w:marLeft w:val="0"/>
      <w:marRight w:val="0"/>
      <w:marTop w:val="0"/>
      <w:marBottom w:val="0"/>
      <w:divBdr>
        <w:top w:val="none" w:sz="0" w:space="0" w:color="auto"/>
        <w:left w:val="none" w:sz="0" w:space="0" w:color="auto"/>
        <w:bottom w:val="none" w:sz="0" w:space="0" w:color="auto"/>
        <w:right w:val="none" w:sz="0" w:space="0" w:color="auto"/>
      </w:divBdr>
    </w:div>
    <w:div w:id="163862942">
      <w:bodyDiv w:val="1"/>
      <w:marLeft w:val="0"/>
      <w:marRight w:val="0"/>
      <w:marTop w:val="0"/>
      <w:marBottom w:val="0"/>
      <w:divBdr>
        <w:top w:val="none" w:sz="0" w:space="0" w:color="auto"/>
        <w:left w:val="none" w:sz="0" w:space="0" w:color="auto"/>
        <w:bottom w:val="none" w:sz="0" w:space="0" w:color="auto"/>
        <w:right w:val="none" w:sz="0" w:space="0" w:color="auto"/>
      </w:divBdr>
    </w:div>
    <w:div w:id="174419785">
      <w:bodyDiv w:val="1"/>
      <w:marLeft w:val="0"/>
      <w:marRight w:val="0"/>
      <w:marTop w:val="0"/>
      <w:marBottom w:val="0"/>
      <w:divBdr>
        <w:top w:val="none" w:sz="0" w:space="0" w:color="auto"/>
        <w:left w:val="none" w:sz="0" w:space="0" w:color="auto"/>
        <w:bottom w:val="none" w:sz="0" w:space="0" w:color="auto"/>
        <w:right w:val="none" w:sz="0" w:space="0" w:color="auto"/>
      </w:divBdr>
    </w:div>
    <w:div w:id="181361741">
      <w:bodyDiv w:val="1"/>
      <w:marLeft w:val="0"/>
      <w:marRight w:val="0"/>
      <w:marTop w:val="0"/>
      <w:marBottom w:val="0"/>
      <w:divBdr>
        <w:top w:val="none" w:sz="0" w:space="0" w:color="auto"/>
        <w:left w:val="none" w:sz="0" w:space="0" w:color="auto"/>
        <w:bottom w:val="none" w:sz="0" w:space="0" w:color="auto"/>
        <w:right w:val="none" w:sz="0" w:space="0" w:color="auto"/>
      </w:divBdr>
    </w:div>
    <w:div w:id="182129522">
      <w:bodyDiv w:val="1"/>
      <w:marLeft w:val="0"/>
      <w:marRight w:val="0"/>
      <w:marTop w:val="0"/>
      <w:marBottom w:val="0"/>
      <w:divBdr>
        <w:top w:val="none" w:sz="0" w:space="0" w:color="auto"/>
        <w:left w:val="none" w:sz="0" w:space="0" w:color="auto"/>
        <w:bottom w:val="none" w:sz="0" w:space="0" w:color="auto"/>
        <w:right w:val="none" w:sz="0" w:space="0" w:color="auto"/>
      </w:divBdr>
    </w:div>
    <w:div w:id="185295968">
      <w:bodyDiv w:val="1"/>
      <w:marLeft w:val="0"/>
      <w:marRight w:val="0"/>
      <w:marTop w:val="0"/>
      <w:marBottom w:val="0"/>
      <w:divBdr>
        <w:top w:val="none" w:sz="0" w:space="0" w:color="auto"/>
        <w:left w:val="none" w:sz="0" w:space="0" w:color="auto"/>
        <w:bottom w:val="none" w:sz="0" w:space="0" w:color="auto"/>
        <w:right w:val="none" w:sz="0" w:space="0" w:color="auto"/>
      </w:divBdr>
    </w:div>
    <w:div w:id="188180401">
      <w:bodyDiv w:val="1"/>
      <w:marLeft w:val="0"/>
      <w:marRight w:val="0"/>
      <w:marTop w:val="0"/>
      <w:marBottom w:val="0"/>
      <w:divBdr>
        <w:top w:val="none" w:sz="0" w:space="0" w:color="auto"/>
        <w:left w:val="none" w:sz="0" w:space="0" w:color="auto"/>
        <w:bottom w:val="none" w:sz="0" w:space="0" w:color="auto"/>
        <w:right w:val="none" w:sz="0" w:space="0" w:color="auto"/>
      </w:divBdr>
    </w:div>
    <w:div w:id="194074837">
      <w:bodyDiv w:val="1"/>
      <w:marLeft w:val="0"/>
      <w:marRight w:val="0"/>
      <w:marTop w:val="0"/>
      <w:marBottom w:val="0"/>
      <w:divBdr>
        <w:top w:val="none" w:sz="0" w:space="0" w:color="auto"/>
        <w:left w:val="none" w:sz="0" w:space="0" w:color="auto"/>
        <w:bottom w:val="none" w:sz="0" w:space="0" w:color="auto"/>
        <w:right w:val="none" w:sz="0" w:space="0" w:color="auto"/>
      </w:divBdr>
    </w:div>
    <w:div w:id="201407342">
      <w:bodyDiv w:val="1"/>
      <w:marLeft w:val="0"/>
      <w:marRight w:val="0"/>
      <w:marTop w:val="0"/>
      <w:marBottom w:val="0"/>
      <w:divBdr>
        <w:top w:val="none" w:sz="0" w:space="0" w:color="auto"/>
        <w:left w:val="none" w:sz="0" w:space="0" w:color="auto"/>
        <w:bottom w:val="none" w:sz="0" w:space="0" w:color="auto"/>
        <w:right w:val="none" w:sz="0" w:space="0" w:color="auto"/>
      </w:divBdr>
    </w:div>
    <w:div w:id="206920087">
      <w:bodyDiv w:val="1"/>
      <w:marLeft w:val="0"/>
      <w:marRight w:val="0"/>
      <w:marTop w:val="0"/>
      <w:marBottom w:val="0"/>
      <w:divBdr>
        <w:top w:val="none" w:sz="0" w:space="0" w:color="auto"/>
        <w:left w:val="none" w:sz="0" w:space="0" w:color="auto"/>
        <w:bottom w:val="none" w:sz="0" w:space="0" w:color="auto"/>
        <w:right w:val="none" w:sz="0" w:space="0" w:color="auto"/>
      </w:divBdr>
    </w:div>
    <w:div w:id="206995101">
      <w:bodyDiv w:val="1"/>
      <w:marLeft w:val="0"/>
      <w:marRight w:val="0"/>
      <w:marTop w:val="0"/>
      <w:marBottom w:val="0"/>
      <w:divBdr>
        <w:top w:val="none" w:sz="0" w:space="0" w:color="auto"/>
        <w:left w:val="none" w:sz="0" w:space="0" w:color="auto"/>
        <w:bottom w:val="none" w:sz="0" w:space="0" w:color="auto"/>
        <w:right w:val="none" w:sz="0" w:space="0" w:color="auto"/>
      </w:divBdr>
    </w:div>
    <w:div w:id="208226565">
      <w:bodyDiv w:val="1"/>
      <w:marLeft w:val="0"/>
      <w:marRight w:val="0"/>
      <w:marTop w:val="0"/>
      <w:marBottom w:val="0"/>
      <w:divBdr>
        <w:top w:val="none" w:sz="0" w:space="0" w:color="auto"/>
        <w:left w:val="none" w:sz="0" w:space="0" w:color="auto"/>
        <w:bottom w:val="none" w:sz="0" w:space="0" w:color="auto"/>
        <w:right w:val="none" w:sz="0" w:space="0" w:color="auto"/>
      </w:divBdr>
    </w:div>
    <w:div w:id="218565113">
      <w:bodyDiv w:val="1"/>
      <w:marLeft w:val="0"/>
      <w:marRight w:val="0"/>
      <w:marTop w:val="0"/>
      <w:marBottom w:val="0"/>
      <w:divBdr>
        <w:top w:val="none" w:sz="0" w:space="0" w:color="auto"/>
        <w:left w:val="none" w:sz="0" w:space="0" w:color="auto"/>
        <w:bottom w:val="none" w:sz="0" w:space="0" w:color="auto"/>
        <w:right w:val="none" w:sz="0" w:space="0" w:color="auto"/>
      </w:divBdr>
      <w:divsChild>
        <w:div w:id="458111079">
          <w:marLeft w:val="0"/>
          <w:marRight w:val="0"/>
          <w:marTop w:val="0"/>
          <w:marBottom w:val="150"/>
          <w:divBdr>
            <w:top w:val="none" w:sz="0" w:space="0" w:color="auto"/>
            <w:left w:val="none" w:sz="0" w:space="0" w:color="auto"/>
            <w:bottom w:val="none" w:sz="0" w:space="0" w:color="auto"/>
            <w:right w:val="none" w:sz="0" w:space="0" w:color="auto"/>
          </w:divBdr>
        </w:div>
        <w:div w:id="511453954">
          <w:marLeft w:val="0"/>
          <w:marRight w:val="0"/>
          <w:marTop w:val="0"/>
          <w:marBottom w:val="0"/>
          <w:divBdr>
            <w:top w:val="none" w:sz="0" w:space="0" w:color="auto"/>
            <w:left w:val="none" w:sz="0" w:space="0" w:color="auto"/>
            <w:bottom w:val="none" w:sz="0" w:space="0" w:color="auto"/>
            <w:right w:val="none" w:sz="0" w:space="0" w:color="auto"/>
          </w:divBdr>
          <w:divsChild>
            <w:div w:id="432242517">
              <w:marLeft w:val="0"/>
              <w:marRight w:val="0"/>
              <w:marTop w:val="0"/>
              <w:marBottom w:val="150"/>
              <w:divBdr>
                <w:top w:val="none" w:sz="0" w:space="0" w:color="auto"/>
                <w:left w:val="none" w:sz="0" w:space="0" w:color="auto"/>
                <w:bottom w:val="none" w:sz="0" w:space="0" w:color="auto"/>
                <w:right w:val="none" w:sz="0" w:space="0" w:color="auto"/>
              </w:divBdr>
              <w:divsChild>
                <w:div w:id="188890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621121">
      <w:bodyDiv w:val="1"/>
      <w:marLeft w:val="0"/>
      <w:marRight w:val="0"/>
      <w:marTop w:val="0"/>
      <w:marBottom w:val="0"/>
      <w:divBdr>
        <w:top w:val="none" w:sz="0" w:space="0" w:color="auto"/>
        <w:left w:val="none" w:sz="0" w:space="0" w:color="auto"/>
        <w:bottom w:val="none" w:sz="0" w:space="0" w:color="auto"/>
        <w:right w:val="none" w:sz="0" w:space="0" w:color="auto"/>
      </w:divBdr>
    </w:div>
    <w:div w:id="232737382">
      <w:bodyDiv w:val="1"/>
      <w:marLeft w:val="0"/>
      <w:marRight w:val="0"/>
      <w:marTop w:val="0"/>
      <w:marBottom w:val="0"/>
      <w:divBdr>
        <w:top w:val="none" w:sz="0" w:space="0" w:color="auto"/>
        <w:left w:val="none" w:sz="0" w:space="0" w:color="auto"/>
        <w:bottom w:val="none" w:sz="0" w:space="0" w:color="auto"/>
        <w:right w:val="none" w:sz="0" w:space="0" w:color="auto"/>
      </w:divBdr>
      <w:divsChild>
        <w:div w:id="1114591713">
          <w:marLeft w:val="0"/>
          <w:marRight w:val="0"/>
          <w:marTop w:val="0"/>
          <w:marBottom w:val="0"/>
          <w:divBdr>
            <w:top w:val="none" w:sz="0" w:space="0" w:color="auto"/>
            <w:left w:val="none" w:sz="0" w:space="0" w:color="auto"/>
            <w:bottom w:val="none" w:sz="0" w:space="0" w:color="auto"/>
            <w:right w:val="none" w:sz="0" w:space="0" w:color="auto"/>
          </w:divBdr>
        </w:div>
        <w:div w:id="1121071788">
          <w:marLeft w:val="0"/>
          <w:marRight w:val="0"/>
          <w:marTop w:val="0"/>
          <w:marBottom w:val="0"/>
          <w:divBdr>
            <w:top w:val="none" w:sz="0" w:space="0" w:color="auto"/>
            <w:left w:val="none" w:sz="0" w:space="0" w:color="auto"/>
            <w:bottom w:val="none" w:sz="0" w:space="0" w:color="auto"/>
            <w:right w:val="none" w:sz="0" w:space="0" w:color="auto"/>
          </w:divBdr>
        </w:div>
      </w:divsChild>
    </w:div>
    <w:div w:id="255481138">
      <w:bodyDiv w:val="1"/>
      <w:marLeft w:val="0"/>
      <w:marRight w:val="0"/>
      <w:marTop w:val="0"/>
      <w:marBottom w:val="0"/>
      <w:divBdr>
        <w:top w:val="none" w:sz="0" w:space="0" w:color="auto"/>
        <w:left w:val="none" w:sz="0" w:space="0" w:color="auto"/>
        <w:bottom w:val="none" w:sz="0" w:space="0" w:color="auto"/>
        <w:right w:val="none" w:sz="0" w:space="0" w:color="auto"/>
      </w:divBdr>
    </w:div>
    <w:div w:id="257056351">
      <w:bodyDiv w:val="1"/>
      <w:marLeft w:val="0"/>
      <w:marRight w:val="0"/>
      <w:marTop w:val="0"/>
      <w:marBottom w:val="0"/>
      <w:divBdr>
        <w:top w:val="none" w:sz="0" w:space="0" w:color="auto"/>
        <w:left w:val="none" w:sz="0" w:space="0" w:color="auto"/>
        <w:bottom w:val="none" w:sz="0" w:space="0" w:color="auto"/>
        <w:right w:val="none" w:sz="0" w:space="0" w:color="auto"/>
      </w:divBdr>
    </w:div>
    <w:div w:id="261765890">
      <w:bodyDiv w:val="1"/>
      <w:marLeft w:val="0"/>
      <w:marRight w:val="0"/>
      <w:marTop w:val="0"/>
      <w:marBottom w:val="0"/>
      <w:divBdr>
        <w:top w:val="none" w:sz="0" w:space="0" w:color="auto"/>
        <w:left w:val="none" w:sz="0" w:space="0" w:color="auto"/>
        <w:bottom w:val="none" w:sz="0" w:space="0" w:color="auto"/>
        <w:right w:val="none" w:sz="0" w:space="0" w:color="auto"/>
      </w:divBdr>
    </w:div>
    <w:div w:id="267086493">
      <w:bodyDiv w:val="1"/>
      <w:marLeft w:val="0"/>
      <w:marRight w:val="0"/>
      <w:marTop w:val="0"/>
      <w:marBottom w:val="0"/>
      <w:divBdr>
        <w:top w:val="none" w:sz="0" w:space="0" w:color="auto"/>
        <w:left w:val="none" w:sz="0" w:space="0" w:color="auto"/>
        <w:bottom w:val="none" w:sz="0" w:space="0" w:color="auto"/>
        <w:right w:val="none" w:sz="0" w:space="0" w:color="auto"/>
      </w:divBdr>
    </w:div>
    <w:div w:id="270824557">
      <w:bodyDiv w:val="1"/>
      <w:marLeft w:val="0"/>
      <w:marRight w:val="0"/>
      <w:marTop w:val="0"/>
      <w:marBottom w:val="0"/>
      <w:divBdr>
        <w:top w:val="none" w:sz="0" w:space="0" w:color="auto"/>
        <w:left w:val="none" w:sz="0" w:space="0" w:color="auto"/>
        <w:bottom w:val="none" w:sz="0" w:space="0" w:color="auto"/>
        <w:right w:val="none" w:sz="0" w:space="0" w:color="auto"/>
      </w:divBdr>
      <w:divsChild>
        <w:div w:id="2135832190">
          <w:marLeft w:val="0"/>
          <w:marRight w:val="0"/>
          <w:marTop w:val="180"/>
          <w:marBottom w:val="0"/>
          <w:divBdr>
            <w:top w:val="none" w:sz="0" w:space="0" w:color="auto"/>
            <w:left w:val="none" w:sz="0" w:space="0" w:color="auto"/>
            <w:bottom w:val="none" w:sz="0" w:space="0" w:color="auto"/>
            <w:right w:val="none" w:sz="0" w:space="0" w:color="auto"/>
          </w:divBdr>
        </w:div>
      </w:divsChild>
    </w:div>
    <w:div w:id="270825280">
      <w:bodyDiv w:val="1"/>
      <w:marLeft w:val="0"/>
      <w:marRight w:val="0"/>
      <w:marTop w:val="0"/>
      <w:marBottom w:val="0"/>
      <w:divBdr>
        <w:top w:val="none" w:sz="0" w:space="0" w:color="auto"/>
        <w:left w:val="none" w:sz="0" w:space="0" w:color="auto"/>
        <w:bottom w:val="none" w:sz="0" w:space="0" w:color="auto"/>
        <w:right w:val="none" w:sz="0" w:space="0" w:color="auto"/>
      </w:divBdr>
    </w:div>
    <w:div w:id="272593504">
      <w:bodyDiv w:val="1"/>
      <w:marLeft w:val="0"/>
      <w:marRight w:val="0"/>
      <w:marTop w:val="0"/>
      <w:marBottom w:val="0"/>
      <w:divBdr>
        <w:top w:val="none" w:sz="0" w:space="0" w:color="auto"/>
        <w:left w:val="none" w:sz="0" w:space="0" w:color="auto"/>
        <w:bottom w:val="none" w:sz="0" w:space="0" w:color="auto"/>
        <w:right w:val="none" w:sz="0" w:space="0" w:color="auto"/>
      </w:divBdr>
    </w:div>
    <w:div w:id="274409619">
      <w:bodyDiv w:val="1"/>
      <w:marLeft w:val="0"/>
      <w:marRight w:val="0"/>
      <w:marTop w:val="0"/>
      <w:marBottom w:val="0"/>
      <w:divBdr>
        <w:top w:val="none" w:sz="0" w:space="0" w:color="auto"/>
        <w:left w:val="none" w:sz="0" w:space="0" w:color="auto"/>
        <w:bottom w:val="none" w:sz="0" w:space="0" w:color="auto"/>
        <w:right w:val="none" w:sz="0" w:space="0" w:color="auto"/>
      </w:divBdr>
    </w:div>
    <w:div w:id="277414557">
      <w:bodyDiv w:val="1"/>
      <w:marLeft w:val="0"/>
      <w:marRight w:val="0"/>
      <w:marTop w:val="0"/>
      <w:marBottom w:val="0"/>
      <w:divBdr>
        <w:top w:val="none" w:sz="0" w:space="0" w:color="auto"/>
        <w:left w:val="none" w:sz="0" w:space="0" w:color="auto"/>
        <w:bottom w:val="none" w:sz="0" w:space="0" w:color="auto"/>
        <w:right w:val="none" w:sz="0" w:space="0" w:color="auto"/>
      </w:divBdr>
    </w:div>
    <w:div w:id="278266005">
      <w:bodyDiv w:val="1"/>
      <w:marLeft w:val="0"/>
      <w:marRight w:val="0"/>
      <w:marTop w:val="0"/>
      <w:marBottom w:val="0"/>
      <w:divBdr>
        <w:top w:val="none" w:sz="0" w:space="0" w:color="auto"/>
        <w:left w:val="none" w:sz="0" w:space="0" w:color="auto"/>
        <w:bottom w:val="none" w:sz="0" w:space="0" w:color="auto"/>
        <w:right w:val="none" w:sz="0" w:space="0" w:color="auto"/>
      </w:divBdr>
    </w:div>
    <w:div w:id="279841173">
      <w:bodyDiv w:val="1"/>
      <w:marLeft w:val="0"/>
      <w:marRight w:val="0"/>
      <w:marTop w:val="0"/>
      <w:marBottom w:val="0"/>
      <w:divBdr>
        <w:top w:val="none" w:sz="0" w:space="0" w:color="auto"/>
        <w:left w:val="none" w:sz="0" w:space="0" w:color="auto"/>
        <w:bottom w:val="none" w:sz="0" w:space="0" w:color="auto"/>
        <w:right w:val="none" w:sz="0" w:space="0" w:color="auto"/>
      </w:divBdr>
    </w:div>
    <w:div w:id="284239303">
      <w:bodyDiv w:val="1"/>
      <w:marLeft w:val="0"/>
      <w:marRight w:val="0"/>
      <w:marTop w:val="0"/>
      <w:marBottom w:val="0"/>
      <w:divBdr>
        <w:top w:val="none" w:sz="0" w:space="0" w:color="auto"/>
        <w:left w:val="none" w:sz="0" w:space="0" w:color="auto"/>
        <w:bottom w:val="none" w:sz="0" w:space="0" w:color="auto"/>
        <w:right w:val="none" w:sz="0" w:space="0" w:color="auto"/>
      </w:divBdr>
    </w:div>
    <w:div w:id="284773781">
      <w:bodyDiv w:val="1"/>
      <w:marLeft w:val="0"/>
      <w:marRight w:val="0"/>
      <w:marTop w:val="0"/>
      <w:marBottom w:val="0"/>
      <w:divBdr>
        <w:top w:val="none" w:sz="0" w:space="0" w:color="auto"/>
        <w:left w:val="none" w:sz="0" w:space="0" w:color="auto"/>
        <w:bottom w:val="none" w:sz="0" w:space="0" w:color="auto"/>
        <w:right w:val="none" w:sz="0" w:space="0" w:color="auto"/>
      </w:divBdr>
    </w:div>
    <w:div w:id="287857190">
      <w:bodyDiv w:val="1"/>
      <w:marLeft w:val="0"/>
      <w:marRight w:val="0"/>
      <w:marTop w:val="0"/>
      <w:marBottom w:val="0"/>
      <w:divBdr>
        <w:top w:val="none" w:sz="0" w:space="0" w:color="auto"/>
        <w:left w:val="none" w:sz="0" w:space="0" w:color="auto"/>
        <w:bottom w:val="none" w:sz="0" w:space="0" w:color="auto"/>
        <w:right w:val="none" w:sz="0" w:space="0" w:color="auto"/>
      </w:divBdr>
      <w:divsChild>
        <w:div w:id="1344477490">
          <w:marLeft w:val="0"/>
          <w:marRight w:val="285"/>
          <w:marTop w:val="0"/>
          <w:marBottom w:val="150"/>
          <w:divBdr>
            <w:top w:val="none" w:sz="0" w:space="0" w:color="auto"/>
            <w:left w:val="none" w:sz="0" w:space="0" w:color="auto"/>
            <w:bottom w:val="none" w:sz="0" w:space="0" w:color="auto"/>
            <w:right w:val="none" w:sz="0" w:space="0" w:color="auto"/>
          </w:divBdr>
          <w:divsChild>
            <w:div w:id="198076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539223">
      <w:bodyDiv w:val="1"/>
      <w:marLeft w:val="0"/>
      <w:marRight w:val="0"/>
      <w:marTop w:val="0"/>
      <w:marBottom w:val="0"/>
      <w:divBdr>
        <w:top w:val="none" w:sz="0" w:space="0" w:color="auto"/>
        <w:left w:val="none" w:sz="0" w:space="0" w:color="auto"/>
        <w:bottom w:val="none" w:sz="0" w:space="0" w:color="auto"/>
        <w:right w:val="none" w:sz="0" w:space="0" w:color="auto"/>
      </w:divBdr>
      <w:divsChild>
        <w:div w:id="2031948461">
          <w:marLeft w:val="0"/>
          <w:marRight w:val="0"/>
          <w:marTop w:val="225"/>
          <w:marBottom w:val="225"/>
          <w:divBdr>
            <w:top w:val="single" w:sz="6" w:space="0" w:color="CECECE"/>
            <w:left w:val="none" w:sz="0" w:space="0" w:color="auto"/>
            <w:bottom w:val="single" w:sz="6" w:space="0" w:color="CECECE"/>
            <w:right w:val="none" w:sz="0" w:space="0" w:color="auto"/>
          </w:divBdr>
        </w:div>
      </w:divsChild>
    </w:div>
    <w:div w:id="308246058">
      <w:bodyDiv w:val="1"/>
      <w:marLeft w:val="0"/>
      <w:marRight w:val="0"/>
      <w:marTop w:val="0"/>
      <w:marBottom w:val="0"/>
      <w:divBdr>
        <w:top w:val="none" w:sz="0" w:space="0" w:color="auto"/>
        <w:left w:val="none" w:sz="0" w:space="0" w:color="auto"/>
        <w:bottom w:val="none" w:sz="0" w:space="0" w:color="auto"/>
        <w:right w:val="none" w:sz="0" w:space="0" w:color="auto"/>
      </w:divBdr>
    </w:div>
    <w:div w:id="315955703">
      <w:bodyDiv w:val="1"/>
      <w:marLeft w:val="0"/>
      <w:marRight w:val="0"/>
      <w:marTop w:val="0"/>
      <w:marBottom w:val="0"/>
      <w:divBdr>
        <w:top w:val="none" w:sz="0" w:space="0" w:color="auto"/>
        <w:left w:val="none" w:sz="0" w:space="0" w:color="auto"/>
        <w:bottom w:val="none" w:sz="0" w:space="0" w:color="auto"/>
        <w:right w:val="none" w:sz="0" w:space="0" w:color="auto"/>
      </w:divBdr>
    </w:div>
    <w:div w:id="323437966">
      <w:bodyDiv w:val="1"/>
      <w:marLeft w:val="0"/>
      <w:marRight w:val="0"/>
      <w:marTop w:val="0"/>
      <w:marBottom w:val="0"/>
      <w:divBdr>
        <w:top w:val="none" w:sz="0" w:space="0" w:color="auto"/>
        <w:left w:val="none" w:sz="0" w:space="0" w:color="auto"/>
        <w:bottom w:val="none" w:sz="0" w:space="0" w:color="auto"/>
        <w:right w:val="none" w:sz="0" w:space="0" w:color="auto"/>
      </w:divBdr>
    </w:div>
    <w:div w:id="326053294">
      <w:bodyDiv w:val="1"/>
      <w:marLeft w:val="0"/>
      <w:marRight w:val="0"/>
      <w:marTop w:val="0"/>
      <w:marBottom w:val="0"/>
      <w:divBdr>
        <w:top w:val="none" w:sz="0" w:space="0" w:color="auto"/>
        <w:left w:val="none" w:sz="0" w:space="0" w:color="auto"/>
        <w:bottom w:val="none" w:sz="0" w:space="0" w:color="auto"/>
        <w:right w:val="none" w:sz="0" w:space="0" w:color="auto"/>
      </w:divBdr>
      <w:divsChild>
        <w:div w:id="1656180402">
          <w:marLeft w:val="0"/>
          <w:marRight w:val="0"/>
          <w:marTop w:val="0"/>
          <w:marBottom w:val="150"/>
          <w:divBdr>
            <w:top w:val="none" w:sz="0" w:space="0" w:color="auto"/>
            <w:left w:val="none" w:sz="0" w:space="0" w:color="auto"/>
            <w:bottom w:val="single" w:sz="6" w:space="0" w:color="CACACA"/>
            <w:right w:val="none" w:sz="0" w:space="0" w:color="auto"/>
          </w:divBdr>
        </w:div>
      </w:divsChild>
    </w:div>
    <w:div w:id="326711305">
      <w:bodyDiv w:val="1"/>
      <w:marLeft w:val="0"/>
      <w:marRight w:val="0"/>
      <w:marTop w:val="0"/>
      <w:marBottom w:val="0"/>
      <w:divBdr>
        <w:top w:val="none" w:sz="0" w:space="0" w:color="auto"/>
        <w:left w:val="none" w:sz="0" w:space="0" w:color="auto"/>
        <w:bottom w:val="none" w:sz="0" w:space="0" w:color="auto"/>
        <w:right w:val="none" w:sz="0" w:space="0" w:color="auto"/>
      </w:divBdr>
    </w:div>
    <w:div w:id="330640712">
      <w:bodyDiv w:val="1"/>
      <w:marLeft w:val="0"/>
      <w:marRight w:val="0"/>
      <w:marTop w:val="0"/>
      <w:marBottom w:val="0"/>
      <w:divBdr>
        <w:top w:val="none" w:sz="0" w:space="0" w:color="auto"/>
        <w:left w:val="none" w:sz="0" w:space="0" w:color="auto"/>
        <w:bottom w:val="none" w:sz="0" w:space="0" w:color="auto"/>
        <w:right w:val="none" w:sz="0" w:space="0" w:color="auto"/>
      </w:divBdr>
    </w:div>
    <w:div w:id="337733574">
      <w:bodyDiv w:val="1"/>
      <w:marLeft w:val="0"/>
      <w:marRight w:val="0"/>
      <w:marTop w:val="0"/>
      <w:marBottom w:val="0"/>
      <w:divBdr>
        <w:top w:val="none" w:sz="0" w:space="0" w:color="auto"/>
        <w:left w:val="none" w:sz="0" w:space="0" w:color="auto"/>
        <w:bottom w:val="none" w:sz="0" w:space="0" w:color="auto"/>
        <w:right w:val="none" w:sz="0" w:space="0" w:color="auto"/>
      </w:divBdr>
      <w:divsChild>
        <w:div w:id="450054877">
          <w:marLeft w:val="240"/>
          <w:marRight w:val="0"/>
          <w:marTop w:val="0"/>
          <w:marBottom w:val="240"/>
          <w:divBdr>
            <w:top w:val="single" w:sz="6" w:space="6" w:color="C1D5B0"/>
            <w:left w:val="single" w:sz="6" w:space="6" w:color="C1D5B0"/>
            <w:bottom w:val="single" w:sz="6" w:space="6" w:color="C1D5B0"/>
            <w:right w:val="single" w:sz="6" w:space="6" w:color="C1D5B0"/>
          </w:divBdr>
          <w:divsChild>
            <w:div w:id="1331330364">
              <w:marLeft w:val="0"/>
              <w:marRight w:val="0"/>
              <w:marTop w:val="45"/>
              <w:marBottom w:val="45"/>
              <w:divBdr>
                <w:top w:val="none" w:sz="0" w:space="0" w:color="auto"/>
                <w:left w:val="none" w:sz="0" w:space="0" w:color="auto"/>
                <w:bottom w:val="none" w:sz="0" w:space="0" w:color="auto"/>
                <w:right w:val="none" w:sz="0" w:space="0" w:color="auto"/>
              </w:divBdr>
            </w:div>
          </w:divsChild>
        </w:div>
        <w:div w:id="480854296">
          <w:marLeft w:val="240"/>
          <w:marRight w:val="0"/>
          <w:marTop w:val="0"/>
          <w:marBottom w:val="240"/>
          <w:divBdr>
            <w:top w:val="single" w:sz="6" w:space="6" w:color="C1D5B0"/>
            <w:left w:val="single" w:sz="6" w:space="6" w:color="C1D5B0"/>
            <w:bottom w:val="single" w:sz="6" w:space="6" w:color="C1D5B0"/>
            <w:right w:val="single" w:sz="6" w:space="6" w:color="C1D5B0"/>
          </w:divBdr>
          <w:divsChild>
            <w:div w:id="344334342">
              <w:marLeft w:val="0"/>
              <w:marRight w:val="0"/>
              <w:marTop w:val="45"/>
              <w:marBottom w:val="45"/>
              <w:divBdr>
                <w:top w:val="none" w:sz="0" w:space="0" w:color="auto"/>
                <w:left w:val="none" w:sz="0" w:space="0" w:color="auto"/>
                <w:bottom w:val="none" w:sz="0" w:space="0" w:color="auto"/>
                <w:right w:val="none" w:sz="0" w:space="0" w:color="auto"/>
              </w:divBdr>
            </w:div>
          </w:divsChild>
        </w:div>
        <w:div w:id="1348824670">
          <w:marLeft w:val="240"/>
          <w:marRight w:val="0"/>
          <w:marTop w:val="0"/>
          <w:marBottom w:val="240"/>
          <w:divBdr>
            <w:top w:val="single" w:sz="6" w:space="6" w:color="C1D5B0"/>
            <w:left w:val="single" w:sz="6" w:space="6" w:color="C1D5B0"/>
            <w:bottom w:val="single" w:sz="6" w:space="6" w:color="C1D5B0"/>
            <w:right w:val="single" w:sz="6" w:space="6" w:color="C1D5B0"/>
          </w:divBdr>
          <w:divsChild>
            <w:div w:id="1460299985">
              <w:marLeft w:val="0"/>
              <w:marRight w:val="0"/>
              <w:marTop w:val="45"/>
              <w:marBottom w:val="45"/>
              <w:divBdr>
                <w:top w:val="none" w:sz="0" w:space="0" w:color="auto"/>
                <w:left w:val="none" w:sz="0" w:space="0" w:color="auto"/>
                <w:bottom w:val="none" w:sz="0" w:space="0" w:color="auto"/>
                <w:right w:val="none" w:sz="0" w:space="0" w:color="auto"/>
              </w:divBdr>
            </w:div>
          </w:divsChild>
        </w:div>
        <w:div w:id="1145975011">
          <w:marLeft w:val="0"/>
          <w:marRight w:val="0"/>
          <w:marTop w:val="0"/>
          <w:marBottom w:val="0"/>
          <w:divBdr>
            <w:top w:val="none" w:sz="0" w:space="0" w:color="auto"/>
            <w:left w:val="none" w:sz="0" w:space="0" w:color="auto"/>
            <w:bottom w:val="none" w:sz="0" w:space="0" w:color="auto"/>
            <w:right w:val="none" w:sz="0" w:space="0" w:color="auto"/>
          </w:divBdr>
        </w:div>
      </w:divsChild>
    </w:div>
    <w:div w:id="340666534">
      <w:bodyDiv w:val="1"/>
      <w:marLeft w:val="0"/>
      <w:marRight w:val="0"/>
      <w:marTop w:val="0"/>
      <w:marBottom w:val="0"/>
      <w:divBdr>
        <w:top w:val="none" w:sz="0" w:space="0" w:color="auto"/>
        <w:left w:val="none" w:sz="0" w:space="0" w:color="auto"/>
        <w:bottom w:val="none" w:sz="0" w:space="0" w:color="auto"/>
        <w:right w:val="none" w:sz="0" w:space="0" w:color="auto"/>
      </w:divBdr>
    </w:div>
    <w:div w:id="341863297">
      <w:bodyDiv w:val="1"/>
      <w:marLeft w:val="0"/>
      <w:marRight w:val="0"/>
      <w:marTop w:val="0"/>
      <w:marBottom w:val="0"/>
      <w:divBdr>
        <w:top w:val="none" w:sz="0" w:space="0" w:color="auto"/>
        <w:left w:val="none" w:sz="0" w:space="0" w:color="auto"/>
        <w:bottom w:val="none" w:sz="0" w:space="0" w:color="auto"/>
        <w:right w:val="none" w:sz="0" w:space="0" w:color="auto"/>
      </w:divBdr>
    </w:div>
    <w:div w:id="343636147">
      <w:bodyDiv w:val="1"/>
      <w:marLeft w:val="0"/>
      <w:marRight w:val="0"/>
      <w:marTop w:val="0"/>
      <w:marBottom w:val="0"/>
      <w:divBdr>
        <w:top w:val="none" w:sz="0" w:space="0" w:color="auto"/>
        <w:left w:val="none" w:sz="0" w:space="0" w:color="auto"/>
        <w:bottom w:val="none" w:sz="0" w:space="0" w:color="auto"/>
        <w:right w:val="none" w:sz="0" w:space="0" w:color="auto"/>
      </w:divBdr>
    </w:div>
    <w:div w:id="351296673">
      <w:bodyDiv w:val="1"/>
      <w:marLeft w:val="0"/>
      <w:marRight w:val="0"/>
      <w:marTop w:val="0"/>
      <w:marBottom w:val="0"/>
      <w:divBdr>
        <w:top w:val="none" w:sz="0" w:space="0" w:color="auto"/>
        <w:left w:val="none" w:sz="0" w:space="0" w:color="auto"/>
        <w:bottom w:val="none" w:sz="0" w:space="0" w:color="auto"/>
        <w:right w:val="none" w:sz="0" w:space="0" w:color="auto"/>
      </w:divBdr>
    </w:div>
    <w:div w:id="373694256">
      <w:bodyDiv w:val="1"/>
      <w:marLeft w:val="0"/>
      <w:marRight w:val="0"/>
      <w:marTop w:val="0"/>
      <w:marBottom w:val="0"/>
      <w:divBdr>
        <w:top w:val="none" w:sz="0" w:space="0" w:color="auto"/>
        <w:left w:val="none" w:sz="0" w:space="0" w:color="auto"/>
        <w:bottom w:val="none" w:sz="0" w:space="0" w:color="auto"/>
        <w:right w:val="none" w:sz="0" w:space="0" w:color="auto"/>
      </w:divBdr>
    </w:div>
    <w:div w:id="383259318">
      <w:bodyDiv w:val="1"/>
      <w:marLeft w:val="0"/>
      <w:marRight w:val="0"/>
      <w:marTop w:val="0"/>
      <w:marBottom w:val="0"/>
      <w:divBdr>
        <w:top w:val="none" w:sz="0" w:space="0" w:color="auto"/>
        <w:left w:val="none" w:sz="0" w:space="0" w:color="auto"/>
        <w:bottom w:val="none" w:sz="0" w:space="0" w:color="auto"/>
        <w:right w:val="none" w:sz="0" w:space="0" w:color="auto"/>
      </w:divBdr>
    </w:div>
    <w:div w:id="383985454">
      <w:bodyDiv w:val="1"/>
      <w:marLeft w:val="0"/>
      <w:marRight w:val="0"/>
      <w:marTop w:val="0"/>
      <w:marBottom w:val="0"/>
      <w:divBdr>
        <w:top w:val="none" w:sz="0" w:space="0" w:color="auto"/>
        <w:left w:val="none" w:sz="0" w:space="0" w:color="auto"/>
        <w:bottom w:val="none" w:sz="0" w:space="0" w:color="auto"/>
        <w:right w:val="none" w:sz="0" w:space="0" w:color="auto"/>
      </w:divBdr>
    </w:div>
    <w:div w:id="392974367">
      <w:bodyDiv w:val="1"/>
      <w:marLeft w:val="0"/>
      <w:marRight w:val="0"/>
      <w:marTop w:val="0"/>
      <w:marBottom w:val="0"/>
      <w:divBdr>
        <w:top w:val="none" w:sz="0" w:space="0" w:color="auto"/>
        <w:left w:val="none" w:sz="0" w:space="0" w:color="auto"/>
        <w:bottom w:val="none" w:sz="0" w:space="0" w:color="auto"/>
        <w:right w:val="none" w:sz="0" w:space="0" w:color="auto"/>
      </w:divBdr>
    </w:div>
    <w:div w:id="394667022">
      <w:bodyDiv w:val="1"/>
      <w:marLeft w:val="0"/>
      <w:marRight w:val="0"/>
      <w:marTop w:val="0"/>
      <w:marBottom w:val="0"/>
      <w:divBdr>
        <w:top w:val="none" w:sz="0" w:space="0" w:color="auto"/>
        <w:left w:val="none" w:sz="0" w:space="0" w:color="auto"/>
        <w:bottom w:val="none" w:sz="0" w:space="0" w:color="auto"/>
        <w:right w:val="none" w:sz="0" w:space="0" w:color="auto"/>
      </w:divBdr>
    </w:div>
    <w:div w:id="398214962">
      <w:bodyDiv w:val="1"/>
      <w:marLeft w:val="0"/>
      <w:marRight w:val="0"/>
      <w:marTop w:val="0"/>
      <w:marBottom w:val="0"/>
      <w:divBdr>
        <w:top w:val="none" w:sz="0" w:space="0" w:color="auto"/>
        <w:left w:val="none" w:sz="0" w:space="0" w:color="auto"/>
        <w:bottom w:val="none" w:sz="0" w:space="0" w:color="auto"/>
        <w:right w:val="none" w:sz="0" w:space="0" w:color="auto"/>
      </w:divBdr>
    </w:div>
    <w:div w:id="400638111">
      <w:bodyDiv w:val="1"/>
      <w:marLeft w:val="0"/>
      <w:marRight w:val="0"/>
      <w:marTop w:val="0"/>
      <w:marBottom w:val="0"/>
      <w:divBdr>
        <w:top w:val="none" w:sz="0" w:space="0" w:color="auto"/>
        <w:left w:val="none" w:sz="0" w:space="0" w:color="auto"/>
        <w:bottom w:val="none" w:sz="0" w:space="0" w:color="auto"/>
        <w:right w:val="none" w:sz="0" w:space="0" w:color="auto"/>
      </w:divBdr>
      <w:divsChild>
        <w:div w:id="1609508720">
          <w:marLeft w:val="0"/>
          <w:marRight w:val="0"/>
          <w:marTop w:val="0"/>
          <w:marBottom w:val="300"/>
          <w:divBdr>
            <w:top w:val="none" w:sz="0" w:space="0" w:color="auto"/>
            <w:left w:val="none" w:sz="0" w:space="0" w:color="auto"/>
            <w:bottom w:val="none" w:sz="0" w:space="0" w:color="auto"/>
            <w:right w:val="none" w:sz="0" w:space="0" w:color="auto"/>
          </w:divBdr>
          <w:divsChild>
            <w:div w:id="538202465">
              <w:marLeft w:val="0"/>
              <w:marRight w:val="0"/>
              <w:marTop w:val="0"/>
              <w:marBottom w:val="0"/>
              <w:divBdr>
                <w:top w:val="none" w:sz="0" w:space="0" w:color="auto"/>
                <w:left w:val="none" w:sz="0" w:space="0" w:color="auto"/>
                <w:bottom w:val="none" w:sz="0" w:space="0" w:color="auto"/>
                <w:right w:val="none" w:sz="0" w:space="0" w:color="auto"/>
              </w:divBdr>
              <w:divsChild>
                <w:div w:id="614873516">
                  <w:marLeft w:val="0"/>
                  <w:marRight w:val="0"/>
                  <w:marTop w:val="0"/>
                  <w:marBottom w:val="0"/>
                  <w:divBdr>
                    <w:top w:val="none" w:sz="0" w:space="0" w:color="auto"/>
                    <w:left w:val="none" w:sz="0" w:space="0" w:color="auto"/>
                    <w:bottom w:val="none" w:sz="0" w:space="0" w:color="auto"/>
                    <w:right w:val="none" w:sz="0" w:space="0" w:color="auto"/>
                  </w:divBdr>
                </w:div>
              </w:divsChild>
            </w:div>
            <w:div w:id="743602297">
              <w:marLeft w:val="0"/>
              <w:marRight w:val="0"/>
              <w:marTop w:val="0"/>
              <w:marBottom w:val="225"/>
              <w:divBdr>
                <w:top w:val="single" w:sz="6" w:space="0" w:color="C8CABF"/>
                <w:left w:val="single" w:sz="6" w:space="0" w:color="C8CABF"/>
                <w:bottom w:val="single" w:sz="6" w:space="0" w:color="C8CABF"/>
                <w:right w:val="single" w:sz="6" w:space="0" w:color="C8CABF"/>
              </w:divBdr>
            </w:div>
          </w:divsChild>
        </w:div>
        <w:div w:id="931088907">
          <w:marLeft w:val="0"/>
          <w:marRight w:val="0"/>
          <w:marTop w:val="0"/>
          <w:marBottom w:val="0"/>
          <w:divBdr>
            <w:top w:val="none" w:sz="0" w:space="0" w:color="auto"/>
            <w:left w:val="none" w:sz="0" w:space="0" w:color="auto"/>
            <w:bottom w:val="none" w:sz="0" w:space="0" w:color="auto"/>
            <w:right w:val="none" w:sz="0" w:space="0" w:color="auto"/>
          </w:divBdr>
          <w:divsChild>
            <w:div w:id="2001495759">
              <w:marLeft w:val="0"/>
              <w:marRight w:val="0"/>
              <w:marTop w:val="0"/>
              <w:marBottom w:val="0"/>
              <w:divBdr>
                <w:top w:val="none" w:sz="0" w:space="0" w:color="auto"/>
                <w:left w:val="none" w:sz="0" w:space="0" w:color="auto"/>
                <w:bottom w:val="none" w:sz="0" w:space="0" w:color="auto"/>
                <w:right w:val="none" w:sz="0" w:space="0" w:color="auto"/>
              </w:divBdr>
              <w:divsChild>
                <w:div w:id="403454209">
                  <w:marLeft w:val="0"/>
                  <w:marRight w:val="0"/>
                  <w:marTop w:val="0"/>
                  <w:marBottom w:val="0"/>
                  <w:divBdr>
                    <w:top w:val="none" w:sz="0" w:space="0" w:color="auto"/>
                    <w:left w:val="none" w:sz="0" w:space="0" w:color="auto"/>
                    <w:bottom w:val="none" w:sz="0" w:space="0" w:color="auto"/>
                    <w:right w:val="none" w:sz="0" w:space="0" w:color="auto"/>
                  </w:divBdr>
                  <w:divsChild>
                    <w:div w:id="1984193834">
                      <w:marLeft w:val="0"/>
                      <w:marRight w:val="300"/>
                      <w:marTop w:val="0"/>
                      <w:marBottom w:val="150"/>
                      <w:divBdr>
                        <w:top w:val="none" w:sz="0" w:space="0" w:color="auto"/>
                        <w:left w:val="none" w:sz="0" w:space="0" w:color="auto"/>
                        <w:bottom w:val="none" w:sz="0" w:space="0" w:color="auto"/>
                        <w:right w:val="dotted" w:sz="6" w:space="8" w:color="CCCCCC"/>
                      </w:divBdr>
                      <w:divsChild>
                        <w:div w:id="382027879">
                          <w:marLeft w:val="0"/>
                          <w:marRight w:val="0"/>
                          <w:marTop w:val="0"/>
                          <w:marBottom w:val="120"/>
                          <w:divBdr>
                            <w:top w:val="none" w:sz="0" w:space="0" w:color="auto"/>
                            <w:left w:val="none" w:sz="0" w:space="0" w:color="auto"/>
                            <w:bottom w:val="none" w:sz="0" w:space="0" w:color="auto"/>
                            <w:right w:val="none" w:sz="0" w:space="0" w:color="auto"/>
                          </w:divBdr>
                        </w:div>
                        <w:div w:id="328021936">
                          <w:marLeft w:val="0"/>
                          <w:marRight w:val="0"/>
                          <w:marTop w:val="75"/>
                          <w:marBottom w:val="0"/>
                          <w:divBdr>
                            <w:top w:val="single" w:sz="6" w:space="4" w:color="EEEEEE"/>
                            <w:left w:val="none" w:sz="0" w:space="0" w:color="auto"/>
                            <w:bottom w:val="none" w:sz="0" w:space="0" w:color="auto"/>
                            <w:right w:val="none" w:sz="0" w:space="0" w:color="auto"/>
                          </w:divBdr>
                        </w:div>
                      </w:divsChild>
                    </w:div>
                  </w:divsChild>
                </w:div>
                <w:div w:id="1439788006">
                  <w:marLeft w:val="0"/>
                  <w:marRight w:val="0"/>
                  <w:marTop w:val="0"/>
                  <w:marBottom w:val="0"/>
                  <w:divBdr>
                    <w:top w:val="none" w:sz="0" w:space="0" w:color="auto"/>
                    <w:left w:val="none" w:sz="0" w:space="0" w:color="auto"/>
                    <w:bottom w:val="none" w:sz="0" w:space="0" w:color="auto"/>
                    <w:right w:val="none" w:sz="0" w:space="0" w:color="auto"/>
                  </w:divBdr>
                  <w:divsChild>
                    <w:div w:id="1663704047">
                      <w:blockQuote w:val="1"/>
                      <w:marLeft w:val="0"/>
                      <w:marRight w:val="0"/>
                      <w:marTop w:val="240"/>
                      <w:marBottom w:val="240"/>
                      <w:divBdr>
                        <w:top w:val="single" w:sz="18" w:space="6" w:color="E2EAF4"/>
                        <w:left w:val="none" w:sz="0" w:space="0" w:color="auto"/>
                        <w:bottom w:val="single" w:sz="18" w:space="6" w:color="E2EAF4"/>
                        <w:right w:val="none" w:sz="0" w:space="0" w:color="auto"/>
                      </w:divBdr>
                    </w:div>
                    <w:div w:id="666133410">
                      <w:blockQuote w:val="1"/>
                      <w:marLeft w:val="0"/>
                      <w:marRight w:val="0"/>
                      <w:marTop w:val="240"/>
                      <w:marBottom w:val="240"/>
                      <w:divBdr>
                        <w:top w:val="single" w:sz="18" w:space="6" w:color="E2EAF4"/>
                        <w:left w:val="none" w:sz="0" w:space="0" w:color="auto"/>
                        <w:bottom w:val="single" w:sz="18" w:space="6" w:color="E2EAF4"/>
                        <w:right w:val="none" w:sz="0" w:space="0" w:color="auto"/>
                      </w:divBdr>
                    </w:div>
                  </w:divsChild>
                </w:div>
                <w:div w:id="1346050699">
                  <w:marLeft w:val="0"/>
                  <w:marRight w:val="0"/>
                  <w:marTop w:val="0"/>
                  <w:marBottom w:val="0"/>
                  <w:divBdr>
                    <w:top w:val="none" w:sz="0" w:space="0" w:color="auto"/>
                    <w:left w:val="none" w:sz="0" w:space="0" w:color="auto"/>
                    <w:bottom w:val="none" w:sz="0" w:space="0" w:color="auto"/>
                    <w:right w:val="none" w:sz="0" w:space="0" w:color="auto"/>
                  </w:divBdr>
                  <w:divsChild>
                    <w:div w:id="1421099979">
                      <w:blockQuote w:val="1"/>
                      <w:marLeft w:val="0"/>
                      <w:marRight w:val="0"/>
                      <w:marTop w:val="240"/>
                      <w:marBottom w:val="240"/>
                      <w:divBdr>
                        <w:top w:val="single" w:sz="18" w:space="6" w:color="E2EAF4"/>
                        <w:left w:val="none" w:sz="0" w:space="0" w:color="auto"/>
                        <w:bottom w:val="single" w:sz="18" w:space="6" w:color="E2EAF4"/>
                        <w:right w:val="none" w:sz="0" w:space="0" w:color="auto"/>
                      </w:divBdr>
                    </w:div>
                  </w:divsChild>
                </w:div>
                <w:div w:id="1600722878">
                  <w:marLeft w:val="0"/>
                  <w:marRight w:val="0"/>
                  <w:marTop w:val="0"/>
                  <w:marBottom w:val="0"/>
                  <w:divBdr>
                    <w:top w:val="none" w:sz="0" w:space="0" w:color="auto"/>
                    <w:left w:val="none" w:sz="0" w:space="0" w:color="auto"/>
                    <w:bottom w:val="none" w:sz="0" w:space="0" w:color="auto"/>
                    <w:right w:val="none" w:sz="0" w:space="0" w:color="auto"/>
                  </w:divBdr>
                  <w:divsChild>
                    <w:div w:id="1660425371">
                      <w:blockQuote w:val="1"/>
                      <w:marLeft w:val="0"/>
                      <w:marRight w:val="0"/>
                      <w:marTop w:val="240"/>
                      <w:marBottom w:val="240"/>
                      <w:divBdr>
                        <w:top w:val="single" w:sz="18" w:space="6" w:color="E2EAF4"/>
                        <w:left w:val="none" w:sz="0" w:space="0" w:color="auto"/>
                        <w:bottom w:val="single" w:sz="18" w:space="6" w:color="E2EAF4"/>
                        <w:right w:val="none" w:sz="0" w:space="0" w:color="auto"/>
                      </w:divBdr>
                    </w:div>
                    <w:div w:id="309796548">
                      <w:blockQuote w:val="1"/>
                      <w:marLeft w:val="0"/>
                      <w:marRight w:val="0"/>
                      <w:marTop w:val="240"/>
                      <w:marBottom w:val="240"/>
                      <w:divBdr>
                        <w:top w:val="single" w:sz="18" w:space="6" w:color="E2EAF4"/>
                        <w:left w:val="none" w:sz="0" w:space="0" w:color="auto"/>
                        <w:bottom w:val="single" w:sz="18" w:space="6" w:color="E2EAF4"/>
                        <w:right w:val="none" w:sz="0" w:space="0" w:color="auto"/>
                      </w:divBdr>
                    </w:div>
                  </w:divsChild>
                </w:div>
                <w:div w:id="2061661941">
                  <w:marLeft w:val="0"/>
                  <w:marRight w:val="0"/>
                  <w:marTop w:val="0"/>
                  <w:marBottom w:val="0"/>
                  <w:divBdr>
                    <w:top w:val="none" w:sz="0" w:space="0" w:color="auto"/>
                    <w:left w:val="none" w:sz="0" w:space="0" w:color="auto"/>
                    <w:bottom w:val="none" w:sz="0" w:space="0" w:color="auto"/>
                    <w:right w:val="none" w:sz="0" w:space="0" w:color="auto"/>
                  </w:divBdr>
                  <w:divsChild>
                    <w:div w:id="1885213187">
                      <w:blockQuote w:val="1"/>
                      <w:marLeft w:val="0"/>
                      <w:marRight w:val="0"/>
                      <w:marTop w:val="240"/>
                      <w:marBottom w:val="240"/>
                      <w:divBdr>
                        <w:top w:val="single" w:sz="18" w:space="6" w:color="E2EAF4"/>
                        <w:left w:val="none" w:sz="0" w:space="0" w:color="auto"/>
                        <w:bottom w:val="single" w:sz="18" w:space="6" w:color="E2EAF4"/>
                        <w:right w:val="none" w:sz="0" w:space="0" w:color="auto"/>
                      </w:divBdr>
                    </w:div>
                  </w:divsChild>
                </w:div>
                <w:div w:id="180823534">
                  <w:marLeft w:val="0"/>
                  <w:marRight w:val="0"/>
                  <w:marTop w:val="0"/>
                  <w:marBottom w:val="0"/>
                  <w:divBdr>
                    <w:top w:val="none" w:sz="0" w:space="0" w:color="auto"/>
                    <w:left w:val="none" w:sz="0" w:space="0" w:color="auto"/>
                    <w:bottom w:val="none" w:sz="0" w:space="0" w:color="auto"/>
                    <w:right w:val="none" w:sz="0" w:space="0" w:color="auto"/>
                  </w:divBdr>
                  <w:divsChild>
                    <w:div w:id="868639106">
                      <w:blockQuote w:val="1"/>
                      <w:marLeft w:val="0"/>
                      <w:marRight w:val="0"/>
                      <w:marTop w:val="240"/>
                      <w:marBottom w:val="240"/>
                      <w:divBdr>
                        <w:top w:val="single" w:sz="18" w:space="6" w:color="E2EAF4"/>
                        <w:left w:val="none" w:sz="0" w:space="0" w:color="auto"/>
                        <w:bottom w:val="single" w:sz="18" w:space="6" w:color="E2EAF4"/>
                        <w:right w:val="none" w:sz="0" w:space="0" w:color="auto"/>
                      </w:divBdr>
                    </w:div>
                    <w:div w:id="1453133462">
                      <w:blockQuote w:val="1"/>
                      <w:marLeft w:val="0"/>
                      <w:marRight w:val="0"/>
                      <w:marTop w:val="240"/>
                      <w:marBottom w:val="240"/>
                      <w:divBdr>
                        <w:top w:val="single" w:sz="18" w:space="6" w:color="E2EAF4"/>
                        <w:left w:val="none" w:sz="0" w:space="0" w:color="auto"/>
                        <w:bottom w:val="single" w:sz="18" w:space="6" w:color="E2EAF4"/>
                        <w:right w:val="none" w:sz="0" w:space="0" w:color="auto"/>
                      </w:divBdr>
                    </w:div>
                  </w:divsChild>
                </w:div>
                <w:div w:id="1889993121">
                  <w:marLeft w:val="0"/>
                  <w:marRight w:val="0"/>
                  <w:marTop w:val="0"/>
                  <w:marBottom w:val="0"/>
                  <w:divBdr>
                    <w:top w:val="none" w:sz="0" w:space="0" w:color="auto"/>
                    <w:left w:val="none" w:sz="0" w:space="0" w:color="auto"/>
                    <w:bottom w:val="none" w:sz="0" w:space="0" w:color="auto"/>
                    <w:right w:val="none" w:sz="0" w:space="0" w:color="auto"/>
                  </w:divBdr>
                  <w:divsChild>
                    <w:div w:id="670259483">
                      <w:blockQuote w:val="1"/>
                      <w:marLeft w:val="0"/>
                      <w:marRight w:val="0"/>
                      <w:marTop w:val="240"/>
                      <w:marBottom w:val="240"/>
                      <w:divBdr>
                        <w:top w:val="single" w:sz="18" w:space="6" w:color="E2EAF4"/>
                        <w:left w:val="none" w:sz="0" w:space="0" w:color="auto"/>
                        <w:bottom w:val="single" w:sz="18" w:space="6" w:color="E2EAF4"/>
                        <w:right w:val="none" w:sz="0" w:space="0" w:color="auto"/>
                      </w:divBdr>
                    </w:div>
                    <w:div w:id="196817546">
                      <w:blockQuote w:val="1"/>
                      <w:marLeft w:val="0"/>
                      <w:marRight w:val="0"/>
                      <w:marTop w:val="240"/>
                      <w:marBottom w:val="240"/>
                      <w:divBdr>
                        <w:top w:val="single" w:sz="18" w:space="6" w:color="E2EAF4"/>
                        <w:left w:val="none" w:sz="0" w:space="0" w:color="auto"/>
                        <w:bottom w:val="single" w:sz="18" w:space="6" w:color="E2EAF4"/>
                        <w:right w:val="none" w:sz="0" w:space="0" w:color="auto"/>
                      </w:divBdr>
                    </w:div>
                  </w:divsChild>
                </w:div>
                <w:div w:id="794910555">
                  <w:marLeft w:val="0"/>
                  <w:marRight w:val="0"/>
                  <w:marTop w:val="0"/>
                  <w:marBottom w:val="0"/>
                  <w:divBdr>
                    <w:top w:val="none" w:sz="0" w:space="0" w:color="auto"/>
                    <w:left w:val="none" w:sz="0" w:space="0" w:color="auto"/>
                    <w:bottom w:val="none" w:sz="0" w:space="0" w:color="auto"/>
                    <w:right w:val="none" w:sz="0" w:space="0" w:color="auto"/>
                  </w:divBdr>
                  <w:divsChild>
                    <w:div w:id="107511628">
                      <w:blockQuote w:val="1"/>
                      <w:marLeft w:val="0"/>
                      <w:marRight w:val="0"/>
                      <w:marTop w:val="240"/>
                      <w:marBottom w:val="240"/>
                      <w:divBdr>
                        <w:top w:val="single" w:sz="18" w:space="6" w:color="E2EAF4"/>
                        <w:left w:val="none" w:sz="0" w:space="0" w:color="auto"/>
                        <w:bottom w:val="single" w:sz="18" w:space="6" w:color="E2EAF4"/>
                        <w:right w:val="none" w:sz="0" w:space="0" w:color="auto"/>
                      </w:divBdr>
                    </w:div>
                    <w:div w:id="868761582">
                      <w:blockQuote w:val="1"/>
                      <w:marLeft w:val="0"/>
                      <w:marRight w:val="0"/>
                      <w:marTop w:val="240"/>
                      <w:marBottom w:val="240"/>
                      <w:divBdr>
                        <w:top w:val="single" w:sz="18" w:space="6" w:color="E2EAF4"/>
                        <w:left w:val="none" w:sz="0" w:space="0" w:color="auto"/>
                        <w:bottom w:val="single" w:sz="18" w:space="6" w:color="E2EAF4"/>
                        <w:right w:val="none" w:sz="0" w:space="0" w:color="auto"/>
                      </w:divBdr>
                    </w:div>
                  </w:divsChild>
                </w:div>
                <w:div w:id="101865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6805139">
      <w:bodyDiv w:val="1"/>
      <w:marLeft w:val="0"/>
      <w:marRight w:val="0"/>
      <w:marTop w:val="0"/>
      <w:marBottom w:val="0"/>
      <w:divBdr>
        <w:top w:val="none" w:sz="0" w:space="0" w:color="auto"/>
        <w:left w:val="none" w:sz="0" w:space="0" w:color="auto"/>
        <w:bottom w:val="none" w:sz="0" w:space="0" w:color="auto"/>
        <w:right w:val="none" w:sz="0" w:space="0" w:color="auto"/>
      </w:divBdr>
    </w:div>
    <w:div w:id="407388353">
      <w:bodyDiv w:val="1"/>
      <w:marLeft w:val="0"/>
      <w:marRight w:val="0"/>
      <w:marTop w:val="0"/>
      <w:marBottom w:val="0"/>
      <w:divBdr>
        <w:top w:val="none" w:sz="0" w:space="0" w:color="auto"/>
        <w:left w:val="none" w:sz="0" w:space="0" w:color="auto"/>
        <w:bottom w:val="none" w:sz="0" w:space="0" w:color="auto"/>
        <w:right w:val="none" w:sz="0" w:space="0" w:color="auto"/>
      </w:divBdr>
    </w:div>
    <w:div w:id="411394774">
      <w:bodyDiv w:val="1"/>
      <w:marLeft w:val="0"/>
      <w:marRight w:val="0"/>
      <w:marTop w:val="0"/>
      <w:marBottom w:val="0"/>
      <w:divBdr>
        <w:top w:val="none" w:sz="0" w:space="0" w:color="auto"/>
        <w:left w:val="none" w:sz="0" w:space="0" w:color="auto"/>
        <w:bottom w:val="none" w:sz="0" w:space="0" w:color="auto"/>
        <w:right w:val="none" w:sz="0" w:space="0" w:color="auto"/>
      </w:divBdr>
    </w:div>
    <w:div w:id="428938739">
      <w:bodyDiv w:val="1"/>
      <w:marLeft w:val="0"/>
      <w:marRight w:val="0"/>
      <w:marTop w:val="0"/>
      <w:marBottom w:val="0"/>
      <w:divBdr>
        <w:top w:val="none" w:sz="0" w:space="0" w:color="auto"/>
        <w:left w:val="none" w:sz="0" w:space="0" w:color="auto"/>
        <w:bottom w:val="none" w:sz="0" w:space="0" w:color="auto"/>
        <w:right w:val="none" w:sz="0" w:space="0" w:color="auto"/>
      </w:divBdr>
    </w:div>
    <w:div w:id="433402506">
      <w:bodyDiv w:val="1"/>
      <w:marLeft w:val="0"/>
      <w:marRight w:val="0"/>
      <w:marTop w:val="0"/>
      <w:marBottom w:val="0"/>
      <w:divBdr>
        <w:top w:val="none" w:sz="0" w:space="0" w:color="auto"/>
        <w:left w:val="none" w:sz="0" w:space="0" w:color="auto"/>
        <w:bottom w:val="none" w:sz="0" w:space="0" w:color="auto"/>
        <w:right w:val="none" w:sz="0" w:space="0" w:color="auto"/>
      </w:divBdr>
    </w:div>
    <w:div w:id="439226358">
      <w:bodyDiv w:val="1"/>
      <w:marLeft w:val="0"/>
      <w:marRight w:val="0"/>
      <w:marTop w:val="0"/>
      <w:marBottom w:val="0"/>
      <w:divBdr>
        <w:top w:val="none" w:sz="0" w:space="0" w:color="auto"/>
        <w:left w:val="none" w:sz="0" w:space="0" w:color="auto"/>
        <w:bottom w:val="none" w:sz="0" w:space="0" w:color="auto"/>
        <w:right w:val="none" w:sz="0" w:space="0" w:color="auto"/>
      </w:divBdr>
      <w:divsChild>
        <w:div w:id="1091244773">
          <w:marLeft w:val="0"/>
          <w:marRight w:val="0"/>
          <w:marTop w:val="0"/>
          <w:marBottom w:val="0"/>
          <w:divBdr>
            <w:top w:val="none" w:sz="0" w:space="0" w:color="auto"/>
            <w:left w:val="none" w:sz="0" w:space="0" w:color="auto"/>
            <w:bottom w:val="none" w:sz="0" w:space="0" w:color="auto"/>
            <w:right w:val="none" w:sz="0" w:space="0" w:color="auto"/>
          </w:divBdr>
        </w:div>
        <w:div w:id="2013021807">
          <w:marLeft w:val="0"/>
          <w:marRight w:val="0"/>
          <w:marTop w:val="75"/>
          <w:marBottom w:val="0"/>
          <w:divBdr>
            <w:top w:val="none" w:sz="0" w:space="0" w:color="auto"/>
            <w:left w:val="none" w:sz="0" w:space="0" w:color="auto"/>
            <w:bottom w:val="none" w:sz="0" w:space="0" w:color="auto"/>
            <w:right w:val="none" w:sz="0" w:space="0" w:color="auto"/>
          </w:divBdr>
        </w:div>
      </w:divsChild>
    </w:div>
    <w:div w:id="441535008">
      <w:bodyDiv w:val="1"/>
      <w:marLeft w:val="0"/>
      <w:marRight w:val="0"/>
      <w:marTop w:val="0"/>
      <w:marBottom w:val="0"/>
      <w:divBdr>
        <w:top w:val="none" w:sz="0" w:space="0" w:color="auto"/>
        <w:left w:val="none" w:sz="0" w:space="0" w:color="auto"/>
        <w:bottom w:val="none" w:sz="0" w:space="0" w:color="auto"/>
        <w:right w:val="none" w:sz="0" w:space="0" w:color="auto"/>
      </w:divBdr>
    </w:div>
    <w:div w:id="444734921">
      <w:bodyDiv w:val="1"/>
      <w:marLeft w:val="0"/>
      <w:marRight w:val="0"/>
      <w:marTop w:val="0"/>
      <w:marBottom w:val="0"/>
      <w:divBdr>
        <w:top w:val="none" w:sz="0" w:space="0" w:color="auto"/>
        <w:left w:val="none" w:sz="0" w:space="0" w:color="auto"/>
        <w:bottom w:val="none" w:sz="0" w:space="0" w:color="auto"/>
        <w:right w:val="none" w:sz="0" w:space="0" w:color="auto"/>
      </w:divBdr>
    </w:div>
    <w:div w:id="445319723">
      <w:bodyDiv w:val="1"/>
      <w:marLeft w:val="0"/>
      <w:marRight w:val="0"/>
      <w:marTop w:val="0"/>
      <w:marBottom w:val="0"/>
      <w:divBdr>
        <w:top w:val="none" w:sz="0" w:space="0" w:color="auto"/>
        <w:left w:val="none" w:sz="0" w:space="0" w:color="auto"/>
        <w:bottom w:val="none" w:sz="0" w:space="0" w:color="auto"/>
        <w:right w:val="none" w:sz="0" w:space="0" w:color="auto"/>
      </w:divBdr>
    </w:div>
    <w:div w:id="453326106">
      <w:bodyDiv w:val="1"/>
      <w:marLeft w:val="0"/>
      <w:marRight w:val="0"/>
      <w:marTop w:val="0"/>
      <w:marBottom w:val="0"/>
      <w:divBdr>
        <w:top w:val="none" w:sz="0" w:space="0" w:color="auto"/>
        <w:left w:val="none" w:sz="0" w:space="0" w:color="auto"/>
        <w:bottom w:val="none" w:sz="0" w:space="0" w:color="auto"/>
        <w:right w:val="none" w:sz="0" w:space="0" w:color="auto"/>
      </w:divBdr>
    </w:div>
    <w:div w:id="456949582">
      <w:bodyDiv w:val="1"/>
      <w:marLeft w:val="0"/>
      <w:marRight w:val="0"/>
      <w:marTop w:val="0"/>
      <w:marBottom w:val="0"/>
      <w:divBdr>
        <w:top w:val="none" w:sz="0" w:space="0" w:color="auto"/>
        <w:left w:val="none" w:sz="0" w:space="0" w:color="auto"/>
        <w:bottom w:val="none" w:sz="0" w:space="0" w:color="auto"/>
        <w:right w:val="none" w:sz="0" w:space="0" w:color="auto"/>
      </w:divBdr>
    </w:div>
    <w:div w:id="463354333">
      <w:bodyDiv w:val="1"/>
      <w:marLeft w:val="0"/>
      <w:marRight w:val="0"/>
      <w:marTop w:val="0"/>
      <w:marBottom w:val="0"/>
      <w:divBdr>
        <w:top w:val="none" w:sz="0" w:space="0" w:color="auto"/>
        <w:left w:val="none" w:sz="0" w:space="0" w:color="auto"/>
        <w:bottom w:val="none" w:sz="0" w:space="0" w:color="auto"/>
        <w:right w:val="none" w:sz="0" w:space="0" w:color="auto"/>
      </w:divBdr>
    </w:div>
    <w:div w:id="478107603">
      <w:bodyDiv w:val="1"/>
      <w:marLeft w:val="0"/>
      <w:marRight w:val="0"/>
      <w:marTop w:val="0"/>
      <w:marBottom w:val="0"/>
      <w:divBdr>
        <w:top w:val="none" w:sz="0" w:space="0" w:color="auto"/>
        <w:left w:val="none" w:sz="0" w:space="0" w:color="auto"/>
        <w:bottom w:val="none" w:sz="0" w:space="0" w:color="auto"/>
        <w:right w:val="none" w:sz="0" w:space="0" w:color="auto"/>
      </w:divBdr>
      <w:divsChild>
        <w:div w:id="1692101740">
          <w:marLeft w:val="0"/>
          <w:marRight w:val="0"/>
          <w:marTop w:val="0"/>
          <w:marBottom w:val="0"/>
          <w:divBdr>
            <w:top w:val="none" w:sz="0" w:space="0" w:color="auto"/>
            <w:left w:val="none" w:sz="0" w:space="0" w:color="auto"/>
            <w:bottom w:val="none" w:sz="0" w:space="0" w:color="auto"/>
            <w:right w:val="none" w:sz="0" w:space="0" w:color="auto"/>
          </w:divBdr>
          <w:divsChild>
            <w:div w:id="401031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81389556">
      <w:bodyDiv w:val="1"/>
      <w:marLeft w:val="0"/>
      <w:marRight w:val="0"/>
      <w:marTop w:val="0"/>
      <w:marBottom w:val="0"/>
      <w:divBdr>
        <w:top w:val="none" w:sz="0" w:space="0" w:color="auto"/>
        <w:left w:val="none" w:sz="0" w:space="0" w:color="auto"/>
        <w:bottom w:val="none" w:sz="0" w:space="0" w:color="auto"/>
        <w:right w:val="none" w:sz="0" w:space="0" w:color="auto"/>
      </w:divBdr>
    </w:div>
    <w:div w:id="481776785">
      <w:bodyDiv w:val="1"/>
      <w:marLeft w:val="0"/>
      <w:marRight w:val="0"/>
      <w:marTop w:val="0"/>
      <w:marBottom w:val="0"/>
      <w:divBdr>
        <w:top w:val="none" w:sz="0" w:space="0" w:color="auto"/>
        <w:left w:val="none" w:sz="0" w:space="0" w:color="auto"/>
        <w:bottom w:val="none" w:sz="0" w:space="0" w:color="auto"/>
        <w:right w:val="none" w:sz="0" w:space="0" w:color="auto"/>
      </w:divBdr>
    </w:div>
    <w:div w:id="485165449">
      <w:bodyDiv w:val="1"/>
      <w:marLeft w:val="0"/>
      <w:marRight w:val="0"/>
      <w:marTop w:val="0"/>
      <w:marBottom w:val="0"/>
      <w:divBdr>
        <w:top w:val="none" w:sz="0" w:space="0" w:color="auto"/>
        <w:left w:val="none" w:sz="0" w:space="0" w:color="auto"/>
        <w:bottom w:val="none" w:sz="0" w:space="0" w:color="auto"/>
        <w:right w:val="none" w:sz="0" w:space="0" w:color="auto"/>
      </w:divBdr>
    </w:div>
    <w:div w:id="492332392">
      <w:bodyDiv w:val="1"/>
      <w:marLeft w:val="0"/>
      <w:marRight w:val="0"/>
      <w:marTop w:val="0"/>
      <w:marBottom w:val="0"/>
      <w:divBdr>
        <w:top w:val="none" w:sz="0" w:space="0" w:color="auto"/>
        <w:left w:val="none" w:sz="0" w:space="0" w:color="auto"/>
        <w:bottom w:val="none" w:sz="0" w:space="0" w:color="auto"/>
        <w:right w:val="none" w:sz="0" w:space="0" w:color="auto"/>
      </w:divBdr>
    </w:div>
    <w:div w:id="509226018">
      <w:bodyDiv w:val="1"/>
      <w:marLeft w:val="0"/>
      <w:marRight w:val="0"/>
      <w:marTop w:val="0"/>
      <w:marBottom w:val="0"/>
      <w:divBdr>
        <w:top w:val="none" w:sz="0" w:space="0" w:color="auto"/>
        <w:left w:val="none" w:sz="0" w:space="0" w:color="auto"/>
        <w:bottom w:val="none" w:sz="0" w:space="0" w:color="auto"/>
        <w:right w:val="none" w:sz="0" w:space="0" w:color="auto"/>
      </w:divBdr>
    </w:div>
    <w:div w:id="510217800">
      <w:bodyDiv w:val="1"/>
      <w:marLeft w:val="0"/>
      <w:marRight w:val="0"/>
      <w:marTop w:val="0"/>
      <w:marBottom w:val="0"/>
      <w:divBdr>
        <w:top w:val="none" w:sz="0" w:space="0" w:color="auto"/>
        <w:left w:val="none" w:sz="0" w:space="0" w:color="auto"/>
        <w:bottom w:val="none" w:sz="0" w:space="0" w:color="auto"/>
        <w:right w:val="none" w:sz="0" w:space="0" w:color="auto"/>
      </w:divBdr>
    </w:div>
    <w:div w:id="515120950">
      <w:bodyDiv w:val="1"/>
      <w:marLeft w:val="0"/>
      <w:marRight w:val="0"/>
      <w:marTop w:val="0"/>
      <w:marBottom w:val="0"/>
      <w:divBdr>
        <w:top w:val="none" w:sz="0" w:space="0" w:color="auto"/>
        <w:left w:val="none" w:sz="0" w:space="0" w:color="auto"/>
        <w:bottom w:val="none" w:sz="0" w:space="0" w:color="auto"/>
        <w:right w:val="none" w:sz="0" w:space="0" w:color="auto"/>
      </w:divBdr>
    </w:div>
    <w:div w:id="517504598">
      <w:bodyDiv w:val="1"/>
      <w:marLeft w:val="0"/>
      <w:marRight w:val="0"/>
      <w:marTop w:val="0"/>
      <w:marBottom w:val="0"/>
      <w:divBdr>
        <w:top w:val="none" w:sz="0" w:space="0" w:color="auto"/>
        <w:left w:val="none" w:sz="0" w:space="0" w:color="auto"/>
        <w:bottom w:val="none" w:sz="0" w:space="0" w:color="auto"/>
        <w:right w:val="none" w:sz="0" w:space="0" w:color="auto"/>
      </w:divBdr>
      <w:divsChild>
        <w:div w:id="1392189626">
          <w:marLeft w:val="0"/>
          <w:marRight w:val="270"/>
          <w:marTop w:val="0"/>
          <w:marBottom w:val="0"/>
          <w:divBdr>
            <w:top w:val="none" w:sz="0" w:space="0" w:color="auto"/>
            <w:left w:val="none" w:sz="0" w:space="0" w:color="auto"/>
            <w:bottom w:val="none" w:sz="0" w:space="0" w:color="auto"/>
            <w:right w:val="none" w:sz="0" w:space="0" w:color="auto"/>
          </w:divBdr>
        </w:div>
      </w:divsChild>
    </w:div>
    <w:div w:id="530996696">
      <w:bodyDiv w:val="1"/>
      <w:marLeft w:val="0"/>
      <w:marRight w:val="0"/>
      <w:marTop w:val="0"/>
      <w:marBottom w:val="0"/>
      <w:divBdr>
        <w:top w:val="none" w:sz="0" w:space="0" w:color="auto"/>
        <w:left w:val="none" w:sz="0" w:space="0" w:color="auto"/>
        <w:bottom w:val="none" w:sz="0" w:space="0" w:color="auto"/>
        <w:right w:val="none" w:sz="0" w:space="0" w:color="auto"/>
      </w:divBdr>
    </w:div>
    <w:div w:id="541282689">
      <w:bodyDiv w:val="1"/>
      <w:marLeft w:val="0"/>
      <w:marRight w:val="0"/>
      <w:marTop w:val="0"/>
      <w:marBottom w:val="0"/>
      <w:divBdr>
        <w:top w:val="none" w:sz="0" w:space="0" w:color="auto"/>
        <w:left w:val="none" w:sz="0" w:space="0" w:color="auto"/>
        <w:bottom w:val="none" w:sz="0" w:space="0" w:color="auto"/>
        <w:right w:val="none" w:sz="0" w:space="0" w:color="auto"/>
      </w:divBdr>
    </w:div>
    <w:div w:id="544172440">
      <w:bodyDiv w:val="1"/>
      <w:marLeft w:val="0"/>
      <w:marRight w:val="0"/>
      <w:marTop w:val="0"/>
      <w:marBottom w:val="0"/>
      <w:divBdr>
        <w:top w:val="none" w:sz="0" w:space="0" w:color="auto"/>
        <w:left w:val="none" w:sz="0" w:space="0" w:color="auto"/>
        <w:bottom w:val="none" w:sz="0" w:space="0" w:color="auto"/>
        <w:right w:val="none" w:sz="0" w:space="0" w:color="auto"/>
      </w:divBdr>
    </w:div>
    <w:div w:id="554971400">
      <w:bodyDiv w:val="1"/>
      <w:marLeft w:val="0"/>
      <w:marRight w:val="0"/>
      <w:marTop w:val="0"/>
      <w:marBottom w:val="0"/>
      <w:divBdr>
        <w:top w:val="none" w:sz="0" w:space="0" w:color="auto"/>
        <w:left w:val="none" w:sz="0" w:space="0" w:color="auto"/>
        <w:bottom w:val="none" w:sz="0" w:space="0" w:color="auto"/>
        <w:right w:val="none" w:sz="0" w:space="0" w:color="auto"/>
      </w:divBdr>
    </w:div>
    <w:div w:id="558125789">
      <w:bodyDiv w:val="1"/>
      <w:marLeft w:val="0"/>
      <w:marRight w:val="0"/>
      <w:marTop w:val="0"/>
      <w:marBottom w:val="0"/>
      <w:divBdr>
        <w:top w:val="none" w:sz="0" w:space="0" w:color="auto"/>
        <w:left w:val="none" w:sz="0" w:space="0" w:color="auto"/>
        <w:bottom w:val="none" w:sz="0" w:space="0" w:color="auto"/>
        <w:right w:val="none" w:sz="0" w:space="0" w:color="auto"/>
      </w:divBdr>
    </w:div>
    <w:div w:id="561408785">
      <w:bodyDiv w:val="1"/>
      <w:marLeft w:val="0"/>
      <w:marRight w:val="0"/>
      <w:marTop w:val="0"/>
      <w:marBottom w:val="0"/>
      <w:divBdr>
        <w:top w:val="none" w:sz="0" w:space="0" w:color="auto"/>
        <w:left w:val="none" w:sz="0" w:space="0" w:color="auto"/>
        <w:bottom w:val="none" w:sz="0" w:space="0" w:color="auto"/>
        <w:right w:val="none" w:sz="0" w:space="0" w:color="auto"/>
      </w:divBdr>
      <w:divsChild>
        <w:div w:id="1530140290">
          <w:marLeft w:val="0"/>
          <w:marRight w:val="0"/>
          <w:marTop w:val="0"/>
          <w:marBottom w:val="450"/>
          <w:divBdr>
            <w:top w:val="none" w:sz="0" w:space="0" w:color="auto"/>
            <w:left w:val="none" w:sz="0" w:space="0" w:color="auto"/>
            <w:bottom w:val="dotted" w:sz="6" w:space="0" w:color="DDDDDD"/>
            <w:right w:val="none" w:sz="0" w:space="0" w:color="auto"/>
          </w:divBdr>
          <w:divsChild>
            <w:div w:id="1688286221">
              <w:marLeft w:val="0"/>
              <w:marRight w:val="0"/>
              <w:marTop w:val="0"/>
              <w:marBottom w:val="0"/>
              <w:divBdr>
                <w:top w:val="none" w:sz="0" w:space="0" w:color="auto"/>
                <w:left w:val="none" w:sz="0" w:space="0" w:color="auto"/>
                <w:bottom w:val="none" w:sz="0" w:space="0" w:color="auto"/>
                <w:right w:val="none" w:sz="0" w:space="0" w:color="auto"/>
              </w:divBdr>
              <w:divsChild>
                <w:div w:id="213664001">
                  <w:marLeft w:val="0"/>
                  <w:marRight w:val="0"/>
                  <w:marTop w:val="0"/>
                  <w:marBottom w:val="0"/>
                  <w:divBdr>
                    <w:top w:val="none" w:sz="0" w:space="0" w:color="auto"/>
                    <w:left w:val="none" w:sz="0" w:space="0" w:color="auto"/>
                    <w:bottom w:val="none" w:sz="0" w:space="0" w:color="auto"/>
                    <w:right w:val="none" w:sz="0" w:space="0" w:color="auto"/>
                  </w:divBdr>
                  <w:divsChild>
                    <w:div w:id="70899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6274140">
          <w:marLeft w:val="0"/>
          <w:marRight w:val="0"/>
          <w:marTop w:val="0"/>
          <w:marBottom w:val="0"/>
          <w:divBdr>
            <w:top w:val="none" w:sz="0" w:space="0" w:color="auto"/>
            <w:left w:val="none" w:sz="0" w:space="0" w:color="auto"/>
            <w:bottom w:val="none" w:sz="0" w:space="0" w:color="auto"/>
            <w:right w:val="none" w:sz="0" w:space="0" w:color="auto"/>
          </w:divBdr>
          <w:divsChild>
            <w:div w:id="16586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721674">
      <w:bodyDiv w:val="1"/>
      <w:marLeft w:val="0"/>
      <w:marRight w:val="0"/>
      <w:marTop w:val="0"/>
      <w:marBottom w:val="0"/>
      <w:divBdr>
        <w:top w:val="none" w:sz="0" w:space="0" w:color="auto"/>
        <w:left w:val="none" w:sz="0" w:space="0" w:color="auto"/>
        <w:bottom w:val="none" w:sz="0" w:space="0" w:color="auto"/>
        <w:right w:val="none" w:sz="0" w:space="0" w:color="auto"/>
      </w:divBdr>
      <w:divsChild>
        <w:div w:id="1159535408">
          <w:blockQuote w:val="1"/>
          <w:marLeft w:val="0"/>
          <w:marRight w:val="0"/>
          <w:marTop w:val="0"/>
          <w:marBottom w:val="375"/>
          <w:divBdr>
            <w:top w:val="none" w:sz="0" w:space="0" w:color="auto"/>
            <w:left w:val="none" w:sz="0" w:space="0" w:color="auto"/>
            <w:bottom w:val="none" w:sz="0" w:space="0" w:color="auto"/>
            <w:right w:val="none" w:sz="0" w:space="0" w:color="auto"/>
          </w:divBdr>
        </w:div>
      </w:divsChild>
    </w:div>
    <w:div w:id="563640732">
      <w:bodyDiv w:val="1"/>
      <w:marLeft w:val="0"/>
      <w:marRight w:val="0"/>
      <w:marTop w:val="0"/>
      <w:marBottom w:val="0"/>
      <w:divBdr>
        <w:top w:val="none" w:sz="0" w:space="0" w:color="auto"/>
        <w:left w:val="none" w:sz="0" w:space="0" w:color="auto"/>
        <w:bottom w:val="none" w:sz="0" w:space="0" w:color="auto"/>
        <w:right w:val="none" w:sz="0" w:space="0" w:color="auto"/>
      </w:divBdr>
    </w:div>
    <w:div w:id="563832760">
      <w:bodyDiv w:val="1"/>
      <w:marLeft w:val="0"/>
      <w:marRight w:val="0"/>
      <w:marTop w:val="0"/>
      <w:marBottom w:val="0"/>
      <w:divBdr>
        <w:top w:val="none" w:sz="0" w:space="0" w:color="auto"/>
        <w:left w:val="none" w:sz="0" w:space="0" w:color="auto"/>
        <w:bottom w:val="none" w:sz="0" w:space="0" w:color="auto"/>
        <w:right w:val="none" w:sz="0" w:space="0" w:color="auto"/>
      </w:divBdr>
    </w:div>
    <w:div w:id="568151668">
      <w:bodyDiv w:val="1"/>
      <w:marLeft w:val="0"/>
      <w:marRight w:val="0"/>
      <w:marTop w:val="0"/>
      <w:marBottom w:val="0"/>
      <w:divBdr>
        <w:top w:val="none" w:sz="0" w:space="0" w:color="auto"/>
        <w:left w:val="none" w:sz="0" w:space="0" w:color="auto"/>
        <w:bottom w:val="none" w:sz="0" w:space="0" w:color="auto"/>
        <w:right w:val="none" w:sz="0" w:space="0" w:color="auto"/>
      </w:divBdr>
    </w:div>
    <w:div w:id="569968213">
      <w:bodyDiv w:val="1"/>
      <w:marLeft w:val="0"/>
      <w:marRight w:val="0"/>
      <w:marTop w:val="0"/>
      <w:marBottom w:val="0"/>
      <w:divBdr>
        <w:top w:val="none" w:sz="0" w:space="0" w:color="auto"/>
        <w:left w:val="none" w:sz="0" w:space="0" w:color="auto"/>
        <w:bottom w:val="none" w:sz="0" w:space="0" w:color="auto"/>
        <w:right w:val="none" w:sz="0" w:space="0" w:color="auto"/>
      </w:divBdr>
    </w:div>
    <w:div w:id="570240216">
      <w:bodyDiv w:val="1"/>
      <w:marLeft w:val="0"/>
      <w:marRight w:val="0"/>
      <w:marTop w:val="0"/>
      <w:marBottom w:val="0"/>
      <w:divBdr>
        <w:top w:val="none" w:sz="0" w:space="0" w:color="auto"/>
        <w:left w:val="none" w:sz="0" w:space="0" w:color="auto"/>
        <w:bottom w:val="none" w:sz="0" w:space="0" w:color="auto"/>
        <w:right w:val="none" w:sz="0" w:space="0" w:color="auto"/>
      </w:divBdr>
      <w:divsChild>
        <w:div w:id="499275169">
          <w:marLeft w:val="0"/>
          <w:marRight w:val="285"/>
          <w:marTop w:val="0"/>
          <w:marBottom w:val="150"/>
          <w:divBdr>
            <w:top w:val="none" w:sz="0" w:space="0" w:color="auto"/>
            <w:left w:val="none" w:sz="0" w:space="0" w:color="auto"/>
            <w:bottom w:val="none" w:sz="0" w:space="0" w:color="auto"/>
            <w:right w:val="none" w:sz="0" w:space="0" w:color="auto"/>
          </w:divBdr>
          <w:divsChild>
            <w:div w:id="1606575345">
              <w:marLeft w:val="0"/>
              <w:marRight w:val="0"/>
              <w:marTop w:val="0"/>
              <w:marBottom w:val="0"/>
              <w:divBdr>
                <w:top w:val="none" w:sz="0" w:space="0" w:color="auto"/>
                <w:left w:val="none" w:sz="0" w:space="0" w:color="auto"/>
                <w:bottom w:val="none" w:sz="0" w:space="0" w:color="auto"/>
                <w:right w:val="none" w:sz="0" w:space="0" w:color="auto"/>
              </w:divBdr>
              <w:divsChild>
                <w:div w:id="294994594">
                  <w:marLeft w:val="0"/>
                  <w:marRight w:val="0"/>
                  <w:marTop w:val="90"/>
                  <w:marBottom w:val="120"/>
                  <w:divBdr>
                    <w:top w:val="none" w:sz="0" w:space="0" w:color="auto"/>
                    <w:left w:val="none" w:sz="0" w:space="0" w:color="auto"/>
                    <w:bottom w:val="none" w:sz="0" w:space="0" w:color="auto"/>
                    <w:right w:val="none" w:sz="0" w:space="0" w:color="auto"/>
                  </w:divBdr>
                  <w:divsChild>
                    <w:div w:id="2036612131">
                      <w:marLeft w:val="0"/>
                      <w:marRight w:val="0"/>
                      <w:marTop w:val="0"/>
                      <w:marBottom w:val="0"/>
                      <w:divBdr>
                        <w:top w:val="none" w:sz="0" w:space="0" w:color="auto"/>
                        <w:left w:val="none" w:sz="0" w:space="0" w:color="auto"/>
                        <w:bottom w:val="none" w:sz="0" w:space="0" w:color="auto"/>
                        <w:right w:val="none" w:sz="0" w:space="0" w:color="auto"/>
                      </w:divBdr>
                      <w:divsChild>
                        <w:div w:id="690647611">
                          <w:marLeft w:val="0"/>
                          <w:marRight w:val="0"/>
                          <w:marTop w:val="0"/>
                          <w:marBottom w:val="0"/>
                          <w:divBdr>
                            <w:top w:val="none" w:sz="0" w:space="0" w:color="auto"/>
                            <w:left w:val="none" w:sz="0" w:space="0" w:color="auto"/>
                            <w:bottom w:val="none" w:sz="0" w:space="0" w:color="auto"/>
                            <w:right w:val="none" w:sz="0" w:space="0" w:color="auto"/>
                          </w:divBdr>
                          <w:divsChild>
                            <w:div w:id="90841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6092463">
      <w:bodyDiv w:val="1"/>
      <w:marLeft w:val="0"/>
      <w:marRight w:val="0"/>
      <w:marTop w:val="0"/>
      <w:marBottom w:val="0"/>
      <w:divBdr>
        <w:top w:val="none" w:sz="0" w:space="0" w:color="auto"/>
        <w:left w:val="none" w:sz="0" w:space="0" w:color="auto"/>
        <w:bottom w:val="none" w:sz="0" w:space="0" w:color="auto"/>
        <w:right w:val="none" w:sz="0" w:space="0" w:color="auto"/>
      </w:divBdr>
    </w:div>
    <w:div w:id="579758206">
      <w:bodyDiv w:val="1"/>
      <w:marLeft w:val="0"/>
      <w:marRight w:val="0"/>
      <w:marTop w:val="0"/>
      <w:marBottom w:val="0"/>
      <w:divBdr>
        <w:top w:val="none" w:sz="0" w:space="0" w:color="auto"/>
        <w:left w:val="none" w:sz="0" w:space="0" w:color="auto"/>
        <w:bottom w:val="none" w:sz="0" w:space="0" w:color="auto"/>
        <w:right w:val="none" w:sz="0" w:space="0" w:color="auto"/>
      </w:divBdr>
      <w:divsChild>
        <w:div w:id="1676570414">
          <w:marLeft w:val="0"/>
          <w:marRight w:val="0"/>
          <w:marTop w:val="0"/>
          <w:marBottom w:val="0"/>
          <w:divBdr>
            <w:top w:val="none" w:sz="0" w:space="0" w:color="auto"/>
            <w:left w:val="none" w:sz="0" w:space="0" w:color="auto"/>
            <w:bottom w:val="none" w:sz="0" w:space="0" w:color="auto"/>
            <w:right w:val="none" w:sz="0" w:space="0" w:color="auto"/>
          </w:divBdr>
        </w:div>
        <w:div w:id="1502893138">
          <w:marLeft w:val="0"/>
          <w:marRight w:val="0"/>
          <w:marTop w:val="0"/>
          <w:marBottom w:val="0"/>
          <w:divBdr>
            <w:top w:val="none" w:sz="0" w:space="0" w:color="auto"/>
            <w:left w:val="none" w:sz="0" w:space="0" w:color="auto"/>
            <w:bottom w:val="none" w:sz="0" w:space="0" w:color="auto"/>
            <w:right w:val="none" w:sz="0" w:space="0" w:color="auto"/>
          </w:divBdr>
        </w:div>
        <w:div w:id="1710258718">
          <w:marLeft w:val="0"/>
          <w:marRight w:val="0"/>
          <w:marTop w:val="0"/>
          <w:marBottom w:val="0"/>
          <w:divBdr>
            <w:top w:val="none" w:sz="0" w:space="0" w:color="auto"/>
            <w:left w:val="none" w:sz="0" w:space="0" w:color="auto"/>
            <w:bottom w:val="none" w:sz="0" w:space="0" w:color="auto"/>
            <w:right w:val="none" w:sz="0" w:space="0" w:color="auto"/>
          </w:divBdr>
        </w:div>
        <w:div w:id="103380140">
          <w:marLeft w:val="0"/>
          <w:marRight w:val="0"/>
          <w:marTop w:val="0"/>
          <w:marBottom w:val="0"/>
          <w:divBdr>
            <w:top w:val="none" w:sz="0" w:space="0" w:color="auto"/>
            <w:left w:val="none" w:sz="0" w:space="0" w:color="auto"/>
            <w:bottom w:val="none" w:sz="0" w:space="0" w:color="auto"/>
            <w:right w:val="none" w:sz="0" w:space="0" w:color="auto"/>
          </w:divBdr>
        </w:div>
      </w:divsChild>
    </w:div>
    <w:div w:id="590553819">
      <w:bodyDiv w:val="1"/>
      <w:marLeft w:val="0"/>
      <w:marRight w:val="0"/>
      <w:marTop w:val="0"/>
      <w:marBottom w:val="0"/>
      <w:divBdr>
        <w:top w:val="none" w:sz="0" w:space="0" w:color="auto"/>
        <w:left w:val="none" w:sz="0" w:space="0" w:color="auto"/>
        <w:bottom w:val="none" w:sz="0" w:space="0" w:color="auto"/>
        <w:right w:val="none" w:sz="0" w:space="0" w:color="auto"/>
      </w:divBdr>
    </w:div>
    <w:div w:id="604507221">
      <w:bodyDiv w:val="1"/>
      <w:marLeft w:val="0"/>
      <w:marRight w:val="0"/>
      <w:marTop w:val="0"/>
      <w:marBottom w:val="0"/>
      <w:divBdr>
        <w:top w:val="none" w:sz="0" w:space="0" w:color="auto"/>
        <w:left w:val="none" w:sz="0" w:space="0" w:color="auto"/>
        <w:bottom w:val="none" w:sz="0" w:space="0" w:color="auto"/>
        <w:right w:val="none" w:sz="0" w:space="0" w:color="auto"/>
      </w:divBdr>
    </w:div>
    <w:div w:id="619606256">
      <w:bodyDiv w:val="1"/>
      <w:marLeft w:val="0"/>
      <w:marRight w:val="0"/>
      <w:marTop w:val="0"/>
      <w:marBottom w:val="0"/>
      <w:divBdr>
        <w:top w:val="none" w:sz="0" w:space="0" w:color="auto"/>
        <w:left w:val="none" w:sz="0" w:space="0" w:color="auto"/>
        <w:bottom w:val="none" w:sz="0" w:space="0" w:color="auto"/>
        <w:right w:val="none" w:sz="0" w:space="0" w:color="auto"/>
      </w:divBdr>
      <w:divsChild>
        <w:div w:id="1326472368">
          <w:marLeft w:val="0"/>
          <w:marRight w:val="0"/>
          <w:marTop w:val="0"/>
          <w:marBottom w:val="150"/>
          <w:divBdr>
            <w:top w:val="none" w:sz="0" w:space="0" w:color="auto"/>
            <w:left w:val="none" w:sz="0" w:space="0" w:color="auto"/>
            <w:bottom w:val="none" w:sz="0" w:space="0" w:color="auto"/>
            <w:right w:val="none" w:sz="0" w:space="0" w:color="auto"/>
          </w:divBdr>
        </w:div>
        <w:div w:id="1620139272">
          <w:marLeft w:val="0"/>
          <w:marRight w:val="0"/>
          <w:marTop w:val="0"/>
          <w:marBottom w:val="0"/>
          <w:divBdr>
            <w:top w:val="none" w:sz="0" w:space="0" w:color="auto"/>
            <w:left w:val="none" w:sz="0" w:space="0" w:color="auto"/>
            <w:bottom w:val="none" w:sz="0" w:space="0" w:color="auto"/>
            <w:right w:val="none" w:sz="0" w:space="0" w:color="auto"/>
          </w:divBdr>
        </w:div>
        <w:div w:id="524636604">
          <w:marLeft w:val="0"/>
          <w:marRight w:val="0"/>
          <w:marTop w:val="150"/>
          <w:marBottom w:val="150"/>
          <w:divBdr>
            <w:top w:val="none" w:sz="0" w:space="0" w:color="auto"/>
            <w:left w:val="none" w:sz="0" w:space="0" w:color="auto"/>
            <w:bottom w:val="none" w:sz="0" w:space="0" w:color="auto"/>
            <w:right w:val="none" w:sz="0" w:space="0" w:color="auto"/>
          </w:divBdr>
          <w:divsChild>
            <w:div w:id="1536119030">
              <w:marLeft w:val="0"/>
              <w:marRight w:val="0"/>
              <w:marTop w:val="150"/>
              <w:marBottom w:val="150"/>
              <w:divBdr>
                <w:top w:val="none" w:sz="0" w:space="0" w:color="auto"/>
                <w:left w:val="none" w:sz="0" w:space="0" w:color="auto"/>
                <w:bottom w:val="none" w:sz="0" w:space="0" w:color="auto"/>
                <w:right w:val="none" w:sz="0" w:space="0" w:color="auto"/>
              </w:divBdr>
              <w:divsChild>
                <w:div w:id="710616944">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879980106">
          <w:marLeft w:val="0"/>
          <w:marRight w:val="0"/>
          <w:marTop w:val="0"/>
          <w:marBottom w:val="150"/>
          <w:divBdr>
            <w:top w:val="none" w:sz="0" w:space="0" w:color="auto"/>
            <w:left w:val="none" w:sz="0" w:space="0" w:color="auto"/>
            <w:bottom w:val="none" w:sz="0" w:space="0" w:color="auto"/>
            <w:right w:val="none" w:sz="0" w:space="0" w:color="auto"/>
          </w:divBdr>
        </w:div>
      </w:divsChild>
    </w:div>
    <w:div w:id="622424706">
      <w:bodyDiv w:val="1"/>
      <w:marLeft w:val="0"/>
      <w:marRight w:val="0"/>
      <w:marTop w:val="0"/>
      <w:marBottom w:val="0"/>
      <w:divBdr>
        <w:top w:val="none" w:sz="0" w:space="0" w:color="auto"/>
        <w:left w:val="none" w:sz="0" w:space="0" w:color="auto"/>
        <w:bottom w:val="none" w:sz="0" w:space="0" w:color="auto"/>
        <w:right w:val="none" w:sz="0" w:space="0" w:color="auto"/>
      </w:divBdr>
    </w:div>
    <w:div w:id="624697116">
      <w:bodyDiv w:val="1"/>
      <w:marLeft w:val="0"/>
      <w:marRight w:val="0"/>
      <w:marTop w:val="0"/>
      <w:marBottom w:val="0"/>
      <w:divBdr>
        <w:top w:val="none" w:sz="0" w:space="0" w:color="auto"/>
        <w:left w:val="none" w:sz="0" w:space="0" w:color="auto"/>
        <w:bottom w:val="none" w:sz="0" w:space="0" w:color="auto"/>
        <w:right w:val="none" w:sz="0" w:space="0" w:color="auto"/>
      </w:divBdr>
    </w:div>
    <w:div w:id="627055653">
      <w:bodyDiv w:val="1"/>
      <w:marLeft w:val="0"/>
      <w:marRight w:val="0"/>
      <w:marTop w:val="0"/>
      <w:marBottom w:val="0"/>
      <w:divBdr>
        <w:top w:val="none" w:sz="0" w:space="0" w:color="auto"/>
        <w:left w:val="none" w:sz="0" w:space="0" w:color="auto"/>
        <w:bottom w:val="none" w:sz="0" w:space="0" w:color="auto"/>
        <w:right w:val="none" w:sz="0" w:space="0" w:color="auto"/>
      </w:divBdr>
    </w:div>
    <w:div w:id="631790600">
      <w:bodyDiv w:val="1"/>
      <w:marLeft w:val="0"/>
      <w:marRight w:val="0"/>
      <w:marTop w:val="0"/>
      <w:marBottom w:val="0"/>
      <w:divBdr>
        <w:top w:val="none" w:sz="0" w:space="0" w:color="auto"/>
        <w:left w:val="none" w:sz="0" w:space="0" w:color="auto"/>
        <w:bottom w:val="none" w:sz="0" w:space="0" w:color="auto"/>
        <w:right w:val="none" w:sz="0" w:space="0" w:color="auto"/>
      </w:divBdr>
      <w:divsChild>
        <w:div w:id="757140532">
          <w:marLeft w:val="480"/>
          <w:marRight w:val="0"/>
          <w:marTop w:val="480"/>
          <w:marBottom w:val="480"/>
          <w:divBdr>
            <w:top w:val="none" w:sz="0" w:space="0" w:color="auto"/>
            <w:left w:val="none" w:sz="0" w:space="0" w:color="auto"/>
            <w:bottom w:val="none" w:sz="0" w:space="0" w:color="auto"/>
            <w:right w:val="none" w:sz="0" w:space="0" w:color="auto"/>
          </w:divBdr>
          <w:divsChild>
            <w:div w:id="32269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927623">
      <w:bodyDiv w:val="1"/>
      <w:marLeft w:val="0"/>
      <w:marRight w:val="0"/>
      <w:marTop w:val="0"/>
      <w:marBottom w:val="0"/>
      <w:divBdr>
        <w:top w:val="none" w:sz="0" w:space="0" w:color="auto"/>
        <w:left w:val="none" w:sz="0" w:space="0" w:color="auto"/>
        <w:bottom w:val="none" w:sz="0" w:space="0" w:color="auto"/>
        <w:right w:val="none" w:sz="0" w:space="0" w:color="auto"/>
      </w:divBdr>
      <w:divsChild>
        <w:div w:id="674961020">
          <w:marLeft w:val="0"/>
          <w:marRight w:val="0"/>
          <w:marTop w:val="0"/>
          <w:marBottom w:val="0"/>
          <w:divBdr>
            <w:top w:val="none" w:sz="0" w:space="0" w:color="auto"/>
            <w:left w:val="none" w:sz="0" w:space="0" w:color="auto"/>
            <w:bottom w:val="none" w:sz="0" w:space="0" w:color="auto"/>
            <w:right w:val="none" w:sz="0" w:space="0" w:color="auto"/>
          </w:divBdr>
          <w:divsChild>
            <w:div w:id="39979354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642855995">
      <w:bodyDiv w:val="1"/>
      <w:marLeft w:val="0"/>
      <w:marRight w:val="0"/>
      <w:marTop w:val="0"/>
      <w:marBottom w:val="0"/>
      <w:divBdr>
        <w:top w:val="none" w:sz="0" w:space="0" w:color="auto"/>
        <w:left w:val="none" w:sz="0" w:space="0" w:color="auto"/>
        <w:bottom w:val="none" w:sz="0" w:space="0" w:color="auto"/>
        <w:right w:val="none" w:sz="0" w:space="0" w:color="auto"/>
      </w:divBdr>
    </w:div>
    <w:div w:id="648948670">
      <w:bodyDiv w:val="1"/>
      <w:marLeft w:val="0"/>
      <w:marRight w:val="0"/>
      <w:marTop w:val="0"/>
      <w:marBottom w:val="0"/>
      <w:divBdr>
        <w:top w:val="none" w:sz="0" w:space="0" w:color="auto"/>
        <w:left w:val="none" w:sz="0" w:space="0" w:color="auto"/>
        <w:bottom w:val="none" w:sz="0" w:space="0" w:color="auto"/>
        <w:right w:val="none" w:sz="0" w:space="0" w:color="auto"/>
      </w:divBdr>
    </w:div>
    <w:div w:id="650060329">
      <w:bodyDiv w:val="1"/>
      <w:marLeft w:val="0"/>
      <w:marRight w:val="0"/>
      <w:marTop w:val="0"/>
      <w:marBottom w:val="0"/>
      <w:divBdr>
        <w:top w:val="none" w:sz="0" w:space="0" w:color="auto"/>
        <w:left w:val="none" w:sz="0" w:space="0" w:color="auto"/>
        <w:bottom w:val="none" w:sz="0" w:space="0" w:color="auto"/>
        <w:right w:val="none" w:sz="0" w:space="0" w:color="auto"/>
      </w:divBdr>
      <w:divsChild>
        <w:div w:id="751854964">
          <w:marLeft w:val="0"/>
          <w:marRight w:val="0"/>
          <w:marTop w:val="0"/>
          <w:marBottom w:val="0"/>
          <w:divBdr>
            <w:top w:val="none" w:sz="0" w:space="0" w:color="auto"/>
            <w:left w:val="none" w:sz="0" w:space="0" w:color="auto"/>
            <w:bottom w:val="none" w:sz="0" w:space="0" w:color="auto"/>
            <w:right w:val="none" w:sz="0" w:space="0" w:color="auto"/>
          </w:divBdr>
          <w:divsChild>
            <w:div w:id="1771050607">
              <w:marLeft w:val="0"/>
              <w:marRight w:val="0"/>
              <w:marTop w:val="0"/>
              <w:marBottom w:val="0"/>
              <w:divBdr>
                <w:top w:val="none" w:sz="0" w:space="0" w:color="auto"/>
                <w:left w:val="none" w:sz="0" w:space="0" w:color="auto"/>
                <w:bottom w:val="none" w:sz="0" w:space="0" w:color="auto"/>
                <w:right w:val="none" w:sz="0" w:space="0" w:color="auto"/>
              </w:divBdr>
              <w:divsChild>
                <w:div w:id="2027438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6223467">
      <w:bodyDiv w:val="1"/>
      <w:marLeft w:val="0"/>
      <w:marRight w:val="0"/>
      <w:marTop w:val="0"/>
      <w:marBottom w:val="0"/>
      <w:divBdr>
        <w:top w:val="none" w:sz="0" w:space="0" w:color="auto"/>
        <w:left w:val="none" w:sz="0" w:space="0" w:color="auto"/>
        <w:bottom w:val="none" w:sz="0" w:space="0" w:color="auto"/>
        <w:right w:val="none" w:sz="0" w:space="0" w:color="auto"/>
      </w:divBdr>
      <w:divsChild>
        <w:div w:id="2036270419">
          <w:marLeft w:val="0"/>
          <w:marRight w:val="0"/>
          <w:marTop w:val="0"/>
          <w:marBottom w:val="0"/>
          <w:divBdr>
            <w:top w:val="none" w:sz="0" w:space="0" w:color="auto"/>
            <w:left w:val="none" w:sz="0" w:space="0" w:color="auto"/>
            <w:bottom w:val="none" w:sz="0" w:space="0" w:color="auto"/>
            <w:right w:val="none" w:sz="0" w:space="0" w:color="auto"/>
          </w:divBdr>
        </w:div>
        <w:div w:id="793332265">
          <w:marLeft w:val="0"/>
          <w:marRight w:val="0"/>
          <w:marTop w:val="225"/>
          <w:marBottom w:val="0"/>
          <w:divBdr>
            <w:top w:val="none" w:sz="0" w:space="0" w:color="auto"/>
            <w:left w:val="none" w:sz="0" w:space="0" w:color="auto"/>
            <w:bottom w:val="none" w:sz="0" w:space="0" w:color="auto"/>
            <w:right w:val="none" w:sz="0" w:space="0" w:color="auto"/>
          </w:divBdr>
          <w:divsChild>
            <w:div w:id="1198737295">
              <w:blockQuote w:val="1"/>
              <w:marLeft w:val="0"/>
              <w:marRight w:val="0"/>
              <w:marTop w:val="288"/>
              <w:marBottom w:val="288"/>
              <w:divBdr>
                <w:top w:val="single" w:sz="6" w:space="15" w:color="E2E2E1"/>
                <w:left w:val="none" w:sz="0" w:space="0" w:color="auto"/>
                <w:bottom w:val="single" w:sz="6" w:space="15" w:color="E2E2E1"/>
                <w:right w:val="none" w:sz="0" w:space="0" w:color="auto"/>
              </w:divBdr>
            </w:div>
            <w:div w:id="1491873592">
              <w:blockQuote w:val="1"/>
              <w:marLeft w:val="0"/>
              <w:marRight w:val="0"/>
              <w:marTop w:val="288"/>
              <w:marBottom w:val="288"/>
              <w:divBdr>
                <w:top w:val="single" w:sz="6" w:space="15" w:color="E2E2E1"/>
                <w:left w:val="none" w:sz="0" w:space="0" w:color="auto"/>
                <w:bottom w:val="single" w:sz="6" w:space="15" w:color="E2E2E1"/>
                <w:right w:val="none" w:sz="0" w:space="0" w:color="auto"/>
              </w:divBdr>
            </w:div>
            <w:div w:id="179783247">
              <w:blockQuote w:val="1"/>
              <w:marLeft w:val="0"/>
              <w:marRight w:val="0"/>
              <w:marTop w:val="288"/>
              <w:marBottom w:val="288"/>
              <w:divBdr>
                <w:top w:val="single" w:sz="6" w:space="15" w:color="E2E2E1"/>
                <w:left w:val="none" w:sz="0" w:space="0" w:color="auto"/>
                <w:bottom w:val="single" w:sz="6" w:space="15" w:color="E2E2E1"/>
                <w:right w:val="none" w:sz="0" w:space="0" w:color="auto"/>
              </w:divBdr>
            </w:div>
            <w:div w:id="1686783987">
              <w:blockQuote w:val="1"/>
              <w:marLeft w:val="0"/>
              <w:marRight w:val="0"/>
              <w:marTop w:val="288"/>
              <w:marBottom w:val="288"/>
              <w:divBdr>
                <w:top w:val="single" w:sz="6" w:space="15" w:color="E2E2E1"/>
                <w:left w:val="none" w:sz="0" w:space="0" w:color="auto"/>
                <w:bottom w:val="single" w:sz="6" w:space="15" w:color="E2E2E1"/>
                <w:right w:val="none" w:sz="0" w:space="0" w:color="auto"/>
              </w:divBdr>
            </w:div>
            <w:div w:id="1263033969">
              <w:blockQuote w:val="1"/>
              <w:marLeft w:val="0"/>
              <w:marRight w:val="0"/>
              <w:marTop w:val="288"/>
              <w:marBottom w:val="288"/>
              <w:divBdr>
                <w:top w:val="single" w:sz="6" w:space="15" w:color="E2E2E1"/>
                <w:left w:val="none" w:sz="0" w:space="0" w:color="auto"/>
                <w:bottom w:val="single" w:sz="6" w:space="15" w:color="E2E2E1"/>
                <w:right w:val="none" w:sz="0" w:space="0" w:color="auto"/>
              </w:divBdr>
            </w:div>
          </w:divsChild>
        </w:div>
      </w:divsChild>
    </w:div>
    <w:div w:id="656879134">
      <w:bodyDiv w:val="1"/>
      <w:marLeft w:val="0"/>
      <w:marRight w:val="0"/>
      <w:marTop w:val="0"/>
      <w:marBottom w:val="0"/>
      <w:divBdr>
        <w:top w:val="none" w:sz="0" w:space="0" w:color="auto"/>
        <w:left w:val="none" w:sz="0" w:space="0" w:color="auto"/>
        <w:bottom w:val="none" w:sz="0" w:space="0" w:color="auto"/>
        <w:right w:val="none" w:sz="0" w:space="0" w:color="auto"/>
      </w:divBdr>
    </w:div>
    <w:div w:id="671832049">
      <w:bodyDiv w:val="1"/>
      <w:marLeft w:val="0"/>
      <w:marRight w:val="0"/>
      <w:marTop w:val="0"/>
      <w:marBottom w:val="0"/>
      <w:divBdr>
        <w:top w:val="none" w:sz="0" w:space="0" w:color="auto"/>
        <w:left w:val="none" w:sz="0" w:space="0" w:color="auto"/>
        <w:bottom w:val="none" w:sz="0" w:space="0" w:color="auto"/>
        <w:right w:val="none" w:sz="0" w:space="0" w:color="auto"/>
      </w:divBdr>
      <w:divsChild>
        <w:div w:id="920335875">
          <w:marLeft w:val="0"/>
          <w:marRight w:val="0"/>
          <w:marTop w:val="0"/>
          <w:marBottom w:val="0"/>
          <w:divBdr>
            <w:top w:val="none" w:sz="0" w:space="0" w:color="auto"/>
            <w:left w:val="none" w:sz="0" w:space="0" w:color="auto"/>
            <w:bottom w:val="none" w:sz="0" w:space="0" w:color="auto"/>
            <w:right w:val="none" w:sz="0" w:space="0" w:color="auto"/>
          </w:divBdr>
          <w:divsChild>
            <w:div w:id="130247155">
              <w:marLeft w:val="0"/>
              <w:marRight w:val="0"/>
              <w:marTop w:val="0"/>
              <w:marBottom w:val="0"/>
              <w:divBdr>
                <w:top w:val="none" w:sz="0" w:space="0" w:color="auto"/>
                <w:left w:val="none" w:sz="0" w:space="0" w:color="auto"/>
                <w:bottom w:val="none" w:sz="0" w:space="0" w:color="auto"/>
                <w:right w:val="none" w:sz="0" w:space="0" w:color="auto"/>
              </w:divBdr>
              <w:divsChild>
                <w:div w:id="183259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853296">
      <w:bodyDiv w:val="1"/>
      <w:marLeft w:val="0"/>
      <w:marRight w:val="0"/>
      <w:marTop w:val="0"/>
      <w:marBottom w:val="0"/>
      <w:divBdr>
        <w:top w:val="none" w:sz="0" w:space="0" w:color="auto"/>
        <w:left w:val="none" w:sz="0" w:space="0" w:color="auto"/>
        <w:bottom w:val="none" w:sz="0" w:space="0" w:color="auto"/>
        <w:right w:val="none" w:sz="0" w:space="0" w:color="auto"/>
      </w:divBdr>
    </w:div>
    <w:div w:id="682243233">
      <w:bodyDiv w:val="1"/>
      <w:marLeft w:val="0"/>
      <w:marRight w:val="0"/>
      <w:marTop w:val="0"/>
      <w:marBottom w:val="0"/>
      <w:divBdr>
        <w:top w:val="none" w:sz="0" w:space="0" w:color="auto"/>
        <w:left w:val="none" w:sz="0" w:space="0" w:color="auto"/>
        <w:bottom w:val="none" w:sz="0" w:space="0" w:color="auto"/>
        <w:right w:val="none" w:sz="0" w:space="0" w:color="auto"/>
      </w:divBdr>
    </w:div>
    <w:div w:id="683284230">
      <w:bodyDiv w:val="1"/>
      <w:marLeft w:val="0"/>
      <w:marRight w:val="0"/>
      <w:marTop w:val="0"/>
      <w:marBottom w:val="0"/>
      <w:divBdr>
        <w:top w:val="none" w:sz="0" w:space="0" w:color="auto"/>
        <w:left w:val="none" w:sz="0" w:space="0" w:color="auto"/>
        <w:bottom w:val="none" w:sz="0" w:space="0" w:color="auto"/>
        <w:right w:val="none" w:sz="0" w:space="0" w:color="auto"/>
      </w:divBdr>
    </w:div>
    <w:div w:id="694814549">
      <w:bodyDiv w:val="1"/>
      <w:marLeft w:val="0"/>
      <w:marRight w:val="0"/>
      <w:marTop w:val="0"/>
      <w:marBottom w:val="0"/>
      <w:divBdr>
        <w:top w:val="none" w:sz="0" w:space="0" w:color="auto"/>
        <w:left w:val="none" w:sz="0" w:space="0" w:color="auto"/>
        <w:bottom w:val="none" w:sz="0" w:space="0" w:color="auto"/>
        <w:right w:val="none" w:sz="0" w:space="0" w:color="auto"/>
      </w:divBdr>
    </w:div>
    <w:div w:id="696152529">
      <w:bodyDiv w:val="1"/>
      <w:marLeft w:val="0"/>
      <w:marRight w:val="0"/>
      <w:marTop w:val="0"/>
      <w:marBottom w:val="0"/>
      <w:divBdr>
        <w:top w:val="none" w:sz="0" w:space="0" w:color="auto"/>
        <w:left w:val="none" w:sz="0" w:space="0" w:color="auto"/>
        <w:bottom w:val="none" w:sz="0" w:space="0" w:color="auto"/>
        <w:right w:val="none" w:sz="0" w:space="0" w:color="auto"/>
      </w:divBdr>
    </w:div>
    <w:div w:id="698897426">
      <w:bodyDiv w:val="1"/>
      <w:marLeft w:val="0"/>
      <w:marRight w:val="0"/>
      <w:marTop w:val="0"/>
      <w:marBottom w:val="0"/>
      <w:divBdr>
        <w:top w:val="none" w:sz="0" w:space="0" w:color="auto"/>
        <w:left w:val="none" w:sz="0" w:space="0" w:color="auto"/>
        <w:bottom w:val="none" w:sz="0" w:space="0" w:color="auto"/>
        <w:right w:val="none" w:sz="0" w:space="0" w:color="auto"/>
      </w:divBdr>
    </w:div>
    <w:div w:id="709846384">
      <w:bodyDiv w:val="1"/>
      <w:marLeft w:val="0"/>
      <w:marRight w:val="0"/>
      <w:marTop w:val="0"/>
      <w:marBottom w:val="0"/>
      <w:divBdr>
        <w:top w:val="none" w:sz="0" w:space="0" w:color="auto"/>
        <w:left w:val="none" w:sz="0" w:space="0" w:color="auto"/>
        <w:bottom w:val="none" w:sz="0" w:space="0" w:color="auto"/>
        <w:right w:val="none" w:sz="0" w:space="0" w:color="auto"/>
      </w:divBdr>
    </w:div>
    <w:div w:id="713820056">
      <w:bodyDiv w:val="1"/>
      <w:marLeft w:val="0"/>
      <w:marRight w:val="0"/>
      <w:marTop w:val="0"/>
      <w:marBottom w:val="0"/>
      <w:divBdr>
        <w:top w:val="none" w:sz="0" w:space="0" w:color="auto"/>
        <w:left w:val="none" w:sz="0" w:space="0" w:color="auto"/>
        <w:bottom w:val="none" w:sz="0" w:space="0" w:color="auto"/>
        <w:right w:val="none" w:sz="0" w:space="0" w:color="auto"/>
      </w:divBdr>
    </w:div>
    <w:div w:id="723024607">
      <w:bodyDiv w:val="1"/>
      <w:marLeft w:val="0"/>
      <w:marRight w:val="0"/>
      <w:marTop w:val="0"/>
      <w:marBottom w:val="0"/>
      <w:divBdr>
        <w:top w:val="none" w:sz="0" w:space="0" w:color="auto"/>
        <w:left w:val="none" w:sz="0" w:space="0" w:color="auto"/>
        <w:bottom w:val="none" w:sz="0" w:space="0" w:color="auto"/>
        <w:right w:val="none" w:sz="0" w:space="0" w:color="auto"/>
      </w:divBdr>
      <w:divsChild>
        <w:div w:id="1086616415">
          <w:marLeft w:val="0"/>
          <w:marRight w:val="0"/>
          <w:marTop w:val="0"/>
          <w:marBottom w:val="0"/>
          <w:divBdr>
            <w:top w:val="none" w:sz="0" w:space="0" w:color="auto"/>
            <w:left w:val="none" w:sz="0" w:space="0" w:color="auto"/>
            <w:bottom w:val="none" w:sz="0" w:space="0" w:color="auto"/>
            <w:right w:val="none" w:sz="0" w:space="0" w:color="auto"/>
          </w:divBdr>
          <w:divsChild>
            <w:div w:id="19905144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25030222">
      <w:bodyDiv w:val="1"/>
      <w:marLeft w:val="0"/>
      <w:marRight w:val="0"/>
      <w:marTop w:val="0"/>
      <w:marBottom w:val="0"/>
      <w:divBdr>
        <w:top w:val="none" w:sz="0" w:space="0" w:color="auto"/>
        <w:left w:val="none" w:sz="0" w:space="0" w:color="auto"/>
        <w:bottom w:val="none" w:sz="0" w:space="0" w:color="auto"/>
        <w:right w:val="none" w:sz="0" w:space="0" w:color="auto"/>
      </w:divBdr>
    </w:div>
    <w:div w:id="729959771">
      <w:bodyDiv w:val="1"/>
      <w:marLeft w:val="0"/>
      <w:marRight w:val="0"/>
      <w:marTop w:val="0"/>
      <w:marBottom w:val="0"/>
      <w:divBdr>
        <w:top w:val="none" w:sz="0" w:space="0" w:color="auto"/>
        <w:left w:val="none" w:sz="0" w:space="0" w:color="auto"/>
        <w:bottom w:val="none" w:sz="0" w:space="0" w:color="auto"/>
        <w:right w:val="none" w:sz="0" w:space="0" w:color="auto"/>
      </w:divBdr>
    </w:div>
    <w:div w:id="734594859">
      <w:bodyDiv w:val="1"/>
      <w:marLeft w:val="0"/>
      <w:marRight w:val="0"/>
      <w:marTop w:val="0"/>
      <w:marBottom w:val="0"/>
      <w:divBdr>
        <w:top w:val="none" w:sz="0" w:space="0" w:color="auto"/>
        <w:left w:val="none" w:sz="0" w:space="0" w:color="auto"/>
        <w:bottom w:val="none" w:sz="0" w:space="0" w:color="auto"/>
        <w:right w:val="none" w:sz="0" w:space="0" w:color="auto"/>
      </w:divBdr>
    </w:div>
    <w:div w:id="740516842">
      <w:bodyDiv w:val="1"/>
      <w:marLeft w:val="0"/>
      <w:marRight w:val="0"/>
      <w:marTop w:val="0"/>
      <w:marBottom w:val="0"/>
      <w:divBdr>
        <w:top w:val="none" w:sz="0" w:space="0" w:color="auto"/>
        <w:left w:val="none" w:sz="0" w:space="0" w:color="auto"/>
        <w:bottom w:val="none" w:sz="0" w:space="0" w:color="auto"/>
        <w:right w:val="none" w:sz="0" w:space="0" w:color="auto"/>
      </w:divBdr>
    </w:div>
    <w:div w:id="742411455">
      <w:bodyDiv w:val="1"/>
      <w:marLeft w:val="0"/>
      <w:marRight w:val="0"/>
      <w:marTop w:val="0"/>
      <w:marBottom w:val="0"/>
      <w:divBdr>
        <w:top w:val="none" w:sz="0" w:space="0" w:color="auto"/>
        <w:left w:val="none" w:sz="0" w:space="0" w:color="auto"/>
        <w:bottom w:val="none" w:sz="0" w:space="0" w:color="auto"/>
        <w:right w:val="none" w:sz="0" w:space="0" w:color="auto"/>
      </w:divBdr>
    </w:div>
    <w:div w:id="744030808">
      <w:bodyDiv w:val="1"/>
      <w:marLeft w:val="0"/>
      <w:marRight w:val="0"/>
      <w:marTop w:val="0"/>
      <w:marBottom w:val="0"/>
      <w:divBdr>
        <w:top w:val="none" w:sz="0" w:space="0" w:color="auto"/>
        <w:left w:val="none" w:sz="0" w:space="0" w:color="auto"/>
        <w:bottom w:val="none" w:sz="0" w:space="0" w:color="auto"/>
        <w:right w:val="none" w:sz="0" w:space="0" w:color="auto"/>
      </w:divBdr>
    </w:div>
    <w:div w:id="745691406">
      <w:bodyDiv w:val="1"/>
      <w:marLeft w:val="0"/>
      <w:marRight w:val="0"/>
      <w:marTop w:val="0"/>
      <w:marBottom w:val="0"/>
      <w:divBdr>
        <w:top w:val="none" w:sz="0" w:space="0" w:color="auto"/>
        <w:left w:val="none" w:sz="0" w:space="0" w:color="auto"/>
        <w:bottom w:val="none" w:sz="0" w:space="0" w:color="auto"/>
        <w:right w:val="none" w:sz="0" w:space="0" w:color="auto"/>
      </w:divBdr>
    </w:div>
    <w:div w:id="750391911">
      <w:bodyDiv w:val="1"/>
      <w:marLeft w:val="0"/>
      <w:marRight w:val="0"/>
      <w:marTop w:val="0"/>
      <w:marBottom w:val="0"/>
      <w:divBdr>
        <w:top w:val="none" w:sz="0" w:space="0" w:color="auto"/>
        <w:left w:val="none" w:sz="0" w:space="0" w:color="auto"/>
        <w:bottom w:val="none" w:sz="0" w:space="0" w:color="auto"/>
        <w:right w:val="none" w:sz="0" w:space="0" w:color="auto"/>
      </w:divBdr>
    </w:div>
    <w:div w:id="756445685">
      <w:bodyDiv w:val="1"/>
      <w:marLeft w:val="0"/>
      <w:marRight w:val="0"/>
      <w:marTop w:val="0"/>
      <w:marBottom w:val="0"/>
      <w:divBdr>
        <w:top w:val="none" w:sz="0" w:space="0" w:color="auto"/>
        <w:left w:val="none" w:sz="0" w:space="0" w:color="auto"/>
        <w:bottom w:val="none" w:sz="0" w:space="0" w:color="auto"/>
        <w:right w:val="none" w:sz="0" w:space="0" w:color="auto"/>
      </w:divBdr>
      <w:divsChild>
        <w:div w:id="13702572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56563491">
      <w:bodyDiv w:val="1"/>
      <w:marLeft w:val="0"/>
      <w:marRight w:val="0"/>
      <w:marTop w:val="0"/>
      <w:marBottom w:val="0"/>
      <w:divBdr>
        <w:top w:val="none" w:sz="0" w:space="0" w:color="auto"/>
        <w:left w:val="none" w:sz="0" w:space="0" w:color="auto"/>
        <w:bottom w:val="none" w:sz="0" w:space="0" w:color="auto"/>
        <w:right w:val="none" w:sz="0" w:space="0" w:color="auto"/>
      </w:divBdr>
    </w:div>
    <w:div w:id="761075158">
      <w:bodyDiv w:val="1"/>
      <w:marLeft w:val="0"/>
      <w:marRight w:val="0"/>
      <w:marTop w:val="0"/>
      <w:marBottom w:val="0"/>
      <w:divBdr>
        <w:top w:val="none" w:sz="0" w:space="0" w:color="auto"/>
        <w:left w:val="none" w:sz="0" w:space="0" w:color="auto"/>
        <w:bottom w:val="none" w:sz="0" w:space="0" w:color="auto"/>
        <w:right w:val="none" w:sz="0" w:space="0" w:color="auto"/>
      </w:divBdr>
    </w:div>
    <w:div w:id="762532072">
      <w:bodyDiv w:val="1"/>
      <w:marLeft w:val="0"/>
      <w:marRight w:val="0"/>
      <w:marTop w:val="0"/>
      <w:marBottom w:val="0"/>
      <w:divBdr>
        <w:top w:val="none" w:sz="0" w:space="0" w:color="auto"/>
        <w:left w:val="none" w:sz="0" w:space="0" w:color="auto"/>
        <w:bottom w:val="none" w:sz="0" w:space="0" w:color="auto"/>
        <w:right w:val="none" w:sz="0" w:space="0" w:color="auto"/>
      </w:divBdr>
    </w:div>
    <w:div w:id="768817646">
      <w:bodyDiv w:val="1"/>
      <w:marLeft w:val="0"/>
      <w:marRight w:val="0"/>
      <w:marTop w:val="0"/>
      <w:marBottom w:val="0"/>
      <w:divBdr>
        <w:top w:val="none" w:sz="0" w:space="0" w:color="auto"/>
        <w:left w:val="none" w:sz="0" w:space="0" w:color="auto"/>
        <w:bottom w:val="none" w:sz="0" w:space="0" w:color="auto"/>
        <w:right w:val="none" w:sz="0" w:space="0" w:color="auto"/>
      </w:divBdr>
    </w:div>
    <w:div w:id="769743903">
      <w:bodyDiv w:val="1"/>
      <w:marLeft w:val="0"/>
      <w:marRight w:val="0"/>
      <w:marTop w:val="0"/>
      <w:marBottom w:val="0"/>
      <w:divBdr>
        <w:top w:val="none" w:sz="0" w:space="0" w:color="auto"/>
        <w:left w:val="none" w:sz="0" w:space="0" w:color="auto"/>
        <w:bottom w:val="none" w:sz="0" w:space="0" w:color="auto"/>
        <w:right w:val="none" w:sz="0" w:space="0" w:color="auto"/>
      </w:divBdr>
    </w:div>
    <w:div w:id="773206233">
      <w:bodyDiv w:val="1"/>
      <w:marLeft w:val="0"/>
      <w:marRight w:val="0"/>
      <w:marTop w:val="0"/>
      <w:marBottom w:val="0"/>
      <w:divBdr>
        <w:top w:val="none" w:sz="0" w:space="0" w:color="auto"/>
        <w:left w:val="none" w:sz="0" w:space="0" w:color="auto"/>
        <w:bottom w:val="none" w:sz="0" w:space="0" w:color="auto"/>
        <w:right w:val="none" w:sz="0" w:space="0" w:color="auto"/>
      </w:divBdr>
    </w:div>
    <w:div w:id="773862766">
      <w:bodyDiv w:val="1"/>
      <w:marLeft w:val="0"/>
      <w:marRight w:val="0"/>
      <w:marTop w:val="0"/>
      <w:marBottom w:val="0"/>
      <w:divBdr>
        <w:top w:val="none" w:sz="0" w:space="0" w:color="auto"/>
        <w:left w:val="none" w:sz="0" w:space="0" w:color="auto"/>
        <w:bottom w:val="none" w:sz="0" w:space="0" w:color="auto"/>
        <w:right w:val="none" w:sz="0" w:space="0" w:color="auto"/>
      </w:divBdr>
      <w:divsChild>
        <w:div w:id="1308783025">
          <w:marLeft w:val="0"/>
          <w:marRight w:val="0"/>
          <w:marTop w:val="0"/>
          <w:marBottom w:val="0"/>
          <w:divBdr>
            <w:top w:val="single" w:sz="48" w:space="0" w:color="000000"/>
            <w:left w:val="none" w:sz="0" w:space="11" w:color="auto"/>
            <w:bottom w:val="single" w:sz="6" w:space="0" w:color="000000"/>
            <w:right w:val="none" w:sz="0" w:space="11" w:color="auto"/>
          </w:divBdr>
          <w:divsChild>
            <w:div w:id="706182445">
              <w:marLeft w:val="0"/>
              <w:marRight w:val="0"/>
              <w:marTop w:val="0"/>
              <w:marBottom w:val="405"/>
              <w:divBdr>
                <w:top w:val="none" w:sz="0" w:space="0" w:color="auto"/>
                <w:left w:val="none" w:sz="0" w:space="0" w:color="auto"/>
                <w:bottom w:val="none" w:sz="0" w:space="0" w:color="auto"/>
                <w:right w:val="none" w:sz="0" w:space="0" w:color="auto"/>
              </w:divBdr>
              <w:divsChild>
                <w:div w:id="1510368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8455973">
      <w:bodyDiv w:val="1"/>
      <w:marLeft w:val="0"/>
      <w:marRight w:val="0"/>
      <w:marTop w:val="0"/>
      <w:marBottom w:val="0"/>
      <w:divBdr>
        <w:top w:val="none" w:sz="0" w:space="0" w:color="auto"/>
        <w:left w:val="none" w:sz="0" w:space="0" w:color="auto"/>
        <w:bottom w:val="none" w:sz="0" w:space="0" w:color="auto"/>
        <w:right w:val="none" w:sz="0" w:space="0" w:color="auto"/>
      </w:divBdr>
    </w:div>
    <w:div w:id="782580332">
      <w:bodyDiv w:val="1"/>
      <w:marLeft w:val="0"/>
      <w:marRight w:val="0"/>
      <w:marTop w:val="0"/>
      <w:marBottom w:val="0"/>
      <w:divBdr>
        <w:top w:val="none" w:sz="0" w:space="0" w:color="auto"/>
        <w:left w:val="none" w:sz="0" w:space="0" w:color="auto"/>
        <w:bottom w:val="none" w:sz="0" w:space="0" w:color="auto"/>
        <w:right w:val="none" w:sz="0" w:space="0" w:color="auto"/>
      </w:divBdr>
    </w:div>
    <w:div w:id="792481331">
      <w:bodyDiv w:val="1"/>
      <w:marLeft w:val="0"/>
      <w:marRight w:val="0"/>
      <w:marTop w:val="0"/>
      <w:marBottom w:val="0"/>
      <w:divBdr>
        <w:top w:val="none" w:sz="0" w:space="0" w:color="auto"/>
        <w:left w:val="none" w:sz="0" w:space="0" w:color="auto"/>
        <w:bottom w:val="none" w:sz="0" w:space="0" w:color="auto"/>
        <w:right w:val="none" w:sz="0" w:space="0" w:color="auto"/>
      </w:divBdr>
    </w:div>
    <w:div w:id="796722335">
      <w:bodyDiv w:val="1"/>
      <w:marLeft w:val="0"/>
      <w:marRight w:val="0"/>
      <w:marTop w:val="0"/>
      <w:marBottom w:val="0"/>
      <w:divBdr>
        <w:top w:val="none" w:sz="0" w:space="0" w:color="auto"/>
        <w:left w:val="none" w:sz="0" w:space="0" w:color="auto"/>
        <w:bottom w:val="none" w:sz="0" w:space="0" w:color="auto"/>
        <w:right w:val="none" w:sz="0" w:space="0" w:color="auto"/>
      </w:divBdr>
    </w:div>
    <w:div w:id="803040014">
      <w:bodyDiv w:val="1"/>
      <w:marLeft w:val="0"/>
      <w:marRight w:val="0"/>
      <w:marTop w:val="0"/>
      <w:marBottom w:val="0"/>
      <w:divBdr>
        <w:top w:val="none" w:sz="0" w:space="0" w:color="auto"/>
        <w:left w:val="none" w:sz="0" w:space="0" w:color="auto"/>
        <w:bottom w:val="none" w:sz="0" w:space="0" w:color="auto"/>
        <w:right w:val="none" w:sz="0" w:space="0" w:color="auto"/>
      </w:divBdr>
    </w:div>
    <w:div w:id="804085200">
      <w:bodyDiv w:val="1"/>
      <w:marLeft w:val="0"/>
      <w:marRight w:val="0"/>
      <w:marTop w:val="0"/>
      <w:marBottom w:val="0"/>
      <w:divBdr>
        <w:top w:val="none" w:sz="0" w:space="0" w:color="auto"/>
        <w:left w:val="none" w:sz="0" w:space="0" w:color="auto"/>
        <w:bottom w:val="none" w:sz="0" w:space="0" w:color="auto"/>
        <w:right w:val="none" w:sz="0" w:space="0" w:color="auto"/>
      </w:divBdr>
    </w:div>
    <w:div w:id="805244883">
      <w:bodyDiv w:val="1"/>
      <w:marLeft w:val="0"/>
      <w:marRight w:val="0"/>
      <w:marTop w:val="0"/>
      <w:marBottom w:val="0"/>
      <w:divBdr>
        <w:top w:val="none" w:sz="0" w:space="0" w:color="auto"/>
        <w:left w:val="none" w:sz="0" w:space="0" w:color="auto"/>
        <w:bottom w:val="none" w:sz="0" w:space="0" w:color="auto"/>
        <w:right w:val="none" w:sz="0" w:space="0" w:color="auto"/>
      </w:divBdr>
    </w:div>
    <w:div w:id="809787372">
      <w:bodyDiv w:val="1"/>
      <w:marLeft w:val="0"/>
      <w:marRight w:val="0"/>
      <w:marTop w:val="0"/>
      <w:marBottom w:val="0"/>
      <w:divBdr>
        <w:top w:val="none" w:sz="0" w:space="0" w:color="auto"/>
        <w:left w:val="none" w:sz="0" w:space="0" w:color="auto"/>
        <w:bottom w:val="none" w:sz="0" w:space="0" w:color="auto"/>
        <w:right w:val="none" w:sz="0" w:space="0" w:color="auto"/>
      </w:divBdr>
    </w:div>
    <w:div w:id="812789573">
      <w:bodyDiv w:val="1"/>
      <w:marLeft w:val="0"/>
      <w:marRight w:val="0"/>
      <w:marTop w:val="0"/>
      <w:marBottom w:val="0"/>
      <w:divBdr>
        <w:top w:val="none" w:sz="0" w:space="0" w:color="auto"/>
        <w:left w:val="none" w:sz="0" w:space="0" w:color="auto"/>
        <w:bottom w:val="none" w:sz="0" w:space="0" w:color="auto"/>
        <w:right w:val="none" w:sz="0" w:space="0" w:color="auto"/>
      </w:divBdr>
    </w:div>
    <w:div w:id="818378203">
      <w:bodyDiv w:val="1"/>
      <w:marLeft w:val="0"/>
      <w:marRight w:val="0"/>
      <w:marTop w:val="0"/>
      <w:marBottom w:val="0"/>
      <w:divBdr>
        <w:top w:val="none" w:sz="0" w:space="0" w:color="auto"/>
        <w:left w:val="none" w:sz="0" w:space="0" w:color="auto"/>
        <w:bottom w:val="none" w:sz="0" w:space="0" w:color="auto"/>
        <w:right w:val="none" w:sz="0" w:space="0" w:color="auto"/>
      </w:divBdr>
    </w:div>
    <w:div w:id="832069372">
      <w:bodyDiv w:val="1"/>
      <w:marLeft w:val="0"/>
      <w:marRight w:val="0"/>
      <w:marTop w:val="0"/>
      <w:marBottom w:val="0"/>
      <w:divBdr>
        <w:top w:val="none" w:sz="0" w:space="0" w:color="auto"/>
        <w:left w:val="none" w:sz="0" w:space="0" w:color="auto"/>
        <w:bottom w:val="none" w:sz="0" w:space="0" w:color="auto"/>
        <w:right w:val="none" w:sz="0" w:space="0" w:color="auto"/>
      </w:divBdr>
      <w:divsChild>
        <w:div w:id="1850951043">
          <w:marLeft w:val="0"/>
          <w:marRight w:val="0"/>
          <w:marTop w:val="300"/>
          <w:marBottom w:val="0"/>
          <w:divBdr>
            <w:top w:val="none" w:sz="0" w:space="0" w:color="auto"/>
            <w:left w:val="none" w:sz="0" w:space="0" w:color="auto"/>
            <w:bottom w:val="none" w:sz="0" w:space="0" w:color="auto"/>
            <w:right w:val="none" w:sz="0" w:space="0" w:color="auto"/>
          </w:divBdr>
          <w:divsChild>
            <w:div w:id="864946026">
              <w:marLeft w:val="0"/>
              <w:marRight w:val="0"/>
              <w:marTop w:val="0"/>
              <w:marBottom w:val="0"/>
              <w:divBdr>
                <w:top w:val="none" w:sz="0" w:space="0" w:color="auto"/>
                <w:left w:val="none" w:sz="0" w:space="0" w:color="auto"/>
                <w:bottom w:val="none" w:sz="0" w:space="0" w:color="auto"/>
                <w:right w:val="none" w:sz="0" w:space="0" w:color="auto"/>
              </w:divBdr>
              <w:divsChild>
                <w:div w:id="865675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005584">
          <w:marLeft w:val="0"/>
          <w:marRight w:val="0"/>
          <w:marTop w:val="300"/>
          <w:marBottom w:val="150"/>
          <w:divBdr>
            <w:top w:val="single" w:sz="6" w:space="8" w:color="E4E4E4"/>
            <w:left w:val="none" w:sz="0" w:space="0" w:color="auto"/>
            <w:bottom w:val="single" w:sz="6" w:space="8" w:color="E1E1E1"/>
            <w:right w:val="none" w:sz="0" w:space="0" w:color="auto"/>
          </w:divBdr>
          <w:divsChild>
            <w:div w:id="456071701">
              <w:marLeft w:val="0"/>
              <w:marRight w:val="0"/>
              <w:marTop w:val="0"/>
              <w:marBottom w:val="0"/>
              <w:divBdr>
                <w:top w:val="none" w:sz="0" w:space="0" w:color="auto"/>
                <w:left w:val="none" w:sz="0" w:space="0" w:color="auto"/>
                <w:bottom w:val="none" w:sz="0" w:space="0" w:color="auto"/>
                <w:right w:val="none" w:sz="0" w:space="0" w:color="auto"/>
              </w:divBdr>
              <w:divsChild>
                <w:div w:id="1973706215">
                  <w:marLeft w:val="0"/>
                  <w:marRight w:val="0"/>
                  <w:marTop w:val="0"/>
                  <w:marBottom w:val="0"/>
                  <w:divBdr>
                    <w:top w:val="none" w:sz="0" w:space="0" w:color="auto"/>
                    <w:left w:val="none" w:sz="0" w:space="0" w:color="auto"/>
                    <w:bottom w:val="none" w:sz="0" w:space="0" w:color="auto"/>
                    <w:right w:val="none" w:sz="0" w:space="0" w:color="auto"/>
                  </w:divBdr>
                  <w:divsChild>
                    <w:div w:id="2099709358">
                      <w:marLeft w:val="0"/>
                      <w:marRight w:val="0"/>
                      <w:marTop w:val="0"/>
                      <w:marBottom w:val="0"/>
                      <w:divBdr>
                        <w:top w:val="none" w:sz="0" w:space="0" w:color="auto"/>
                        <w:left w:val="none" w:sz="0" w:space="0" w:color="auto"/>
                        <w:bottom w:val="none" w:sz="0" w:space="0" w:color="auto"/>
                        <w:right w:val="none" w:sz="0" w:space="0" w:color="auto"/>
                      </w:divBdr>
                      <w:divsChild>
                        <w:div w:id="143073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7256502">
      <w:bodyDiv w:val="1"/>
      <w:marLeft w:val="0"/>
      <w:marRight w:val="0"/>
      <w:marTop w:val="0"/>
      <w:marBottom w:val="0"/>
      <w:divBdr>
        <w:top w:val="none" w:sz="0" w:space="0" w:color="auto"/>
        <w:left w:val="none" w:sz="0" w:space="0" w:color="auto"/>
        <w:bottom w:val="none" w:sz="0" w:space="0" w:color="auto"/>
        <w:right w:val="none" w:sz="0" w:space="0" w:color="auto"/>
      </w:divBdr>
    </w:div>
    <w:div w:id="850142342">
      <w:bodyDiv w:val="1"/>
      <w:marLeft w:val="0"/>
      <w:marRight w:val="0"/>
      <w:marTop w:val="0"/>
      <w:marBottom w:val="0"/>
      <w:divBdr>
        <w:top w:val="none" w:sz="0" w:space="0" w:color="auto"/>
        <w:left w:val="none" w:sz="0" w:space="0" w:color="auto"/>
        <w:bottom w:val="none" w:sz="0" w:space="0" w:color="auto"/>
        <w:right w:val="none" w:sz="0" w:space="0" w:color="auto"/>
      </w:divBdr>
    </w:div>
    <w:div w:id="850488706">
      <w:bodyDiv w:val="1"/>
      <w:marLeft w:val="0"/>
      <w:marRight w:val="0"/>
      <w:marTop w:val="0"/>
      <w:marBottom w:val="0"/>
      <w:divBdr>
        <w:top w:val="none" w:sz="0" w:space="0" w:color="auto"/>
        <w:left w:val="none" w:sz="0" w:space="0" w:color="auto"/>
        <w:bottom w:val="none" w:sz="0" w:space="0" w:color="auto"/>
        <w:right w:val="none" w:sz="0" w:space="0" w:color="auto"/>
      </w:divBdr>
    </w:div>
    <w:div w:id="857934219">
      <w:bodyDiv w:val="1"/>
      <w:marLeft w:val="0"/>
      <w:marRight w:val="0"/>
      <w:marTop w:val="0"/>
      <w:marBottom w:val="0"/>
      <w:divBdr>
        <w:top w:val="none" w:sz="0" w:space="0" w:color="auto"/>
        <w:left w:val="none" w:sz="0" w:space="0" w:color="auto"/>
        <w:bottom w:val="none" w:sz="0" w:space="0" w:color="auto"/>
        <w:right w:val="none" w:sz="0" w:space="0" w:color="auto"/>
      </w:divBdr>
    </w:div>
    <w:div w:id="858008431">
      <w:bodyDiv w:val="1"/>
      <w:marLeft w:val="0"/>
      <w:marRight w:val="0"/>
      <w:marTop w:val="0"/>
      <w:marBottom w:val="0"/>
      <w:divBdr>
        <w:top w:val="none" w:sz="0" w:space="0" w:color="auto"/>
        <w:left w:val="none" w:sz="0" w:space="0" w:color="auto"/>
        <w:bottom w:val="none" w:sz="0" w:space="0" w:color="auto"/>
        <w:right w:val="none" w:sz="0" w:space="0" w:color="auto"/>
      </w:divBdr>
      <w:divsChild>
        <w:div w:id="749741657">
          <w:marLeft w:val="0"/>
          <w:marRight w:val="0"/>
          <w:marTop w:val="0"/>
          <w:marBottom w:val="0"/>
          <w:divBdr>
            <w:top w:val="none" w:sz="0" w:space="0" w:color="auto"/>
            <w:left w:val="none" w:sz="0" w:space="0" w:color="auto"/>
            <w:bottom w:val="none" w:sz="0" w:space="0" w:color="auto"/>
            <w:right w:val="none" w:sz="0" w:space="0" w:color="auto"/>
          </w:divBdr>
          <w:divsChild>
            <w:div w:id="973288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465454">
      <w:bodyDiv w:val="1"/>
      <w:marLeft w:val="0"/>
      <w:marRight w:val="0"/>
      <w:marTop w:val="0"/>
      <w:marBottom w:val="0"/>
      <w:divBdr>
        <w:top w:val="none" w:sz="0" w:space="0" w:color="auto"/>
        <w:left w:val="none" w:sz="0" w:space="0" w:color="auto"/>
        <w:bottom w:val="none" w:sz="0" w:space="0" w:color="auto"/>
        <w:right w:val="none" w:sz="0" w:space="0" w:color="auto"/>
      </w:divBdr>
    </w:div>
    <w:div w:id="863130829">
      <w:bodyDiv w:val="1"/>
      <w:marLeft w:val="0"/>
      <w:marRight w:val="0"/>
      <w:marTop w:val="0"/>
      <w:marBottom w:val="0"/>
      <w:divBdr>
        <w:top w:val="none" w:sz="0" w:space="0" w:color="auto"/>
        <w:left w:val="none" w:sz="0" w:space="0" w:color="auto"/>
        <w:bottom w:val="none" w:sz="0" w:space="0" w:color="auto"/>
        <w:right w:val="none" w:sz="0" w:space="0" w:color="auto"/>
      </w:divBdr>
      <w:divsChild>
        <w:div w:id="1634680086">
          <w:marLeft w:val="0"/>
          <w:marRight w:val="0"/>
          <w:marTop w:val="0"/>
          <w:marBottom w:val="0"/>
          <w:divBdr>
            <w:top w:val="none" w:sz="0" w:space="0" w:color="auto"/>
            <w:left w:val="none" w:sz="0" w:space="0" w:color="auto"/>
            <w:bottom w:val="none" w:sz="0" w:space="0" w:color="auto"/>
            <w:right w:val="none" w:sz="0" w:space="0" w:color="auto"/>
          </w:divBdr>
        </w:div>
        <w:div w:id="533035088">
          <w:marLeft w:val="0"/>
          <w:marRight w:val="0"/>
          <w:marTop w:val="675"/>
          <w:marBottom w:val="150"/>
          <w:divBdr>
            <w:top w:val="none" w:sz="0" w:space="0" w:color="auto"/>
            <w:left w:val="none" w:sz="0" w:space="0" w:color="auto"/>
            <w:bottom w:val="none" w:sz="0" w:space="0" w:color="auto"/>
            <w:right w:val="none" w:sz="0" w:space="0" w:color="auto"/>
          </w:divBdr>
          <w:divsChild>
            <w:div w:id="15854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752792">
      <w:bodyDiv w:val="1"/>
      <w:marLeft w:val="0"/>
      <w:marRight w:val="0"/>
      <w:marTop w:val="0"/>
      <w:marBottom w:val="0"/>
      <w:divBdr>
        <w:top w:val="none" w:sz="0" w:space="0" w:color="auto"/>
        <w:left w:val="none" w:sz="0" w:space="0" w:color="auto"/>
        <w:bottom w:val="none" w:sz="0" w:space="0" w:color="auto"/>
        <w:right w:val="none" w:sz="0" w:space="0" w:color="auto"/>
      </w:divBdr>
    </w:div>
    <w:div w:id="864832829">
      <w:bodyDiv w:val="1"/>
      <w:marLeft w:val="0"/>
      <w:marRight w:val="0"/>
      <w:marTop w:val="0"/>
      <w:marBottom w:val="0"/>
      <w:divBdr>
        <w:top w:val="none" w:sz="0" w:space="0" w:color="auto"/>
        <w:left w:val="none" w:sz="0" w:space="0" w:color="auto"/>
        <w:bottom w:val="none" w:sz="0" w:space="0" w:color="auto"/>
        <w:right w:val="none" w:sz="0" w:space="0" w:color="auto"/>
      </w:divBdr>
    </w:div>
    <w:div w:id="871646679">
      <w:bodyDiv w:val="1"/>
      <w:marLeft w:val="0"/>
      <w:marRight w:val="0"/>
      <w:marTop w:val="0"/>
      <w:marBottom w:val="0"/>
      <w:divBdr>
        <w:top w:val="none" w:sz="0" w:space="0" w:color="auto"/>
        <w:left w:val="none" w:sz="0" w:space="0" w:color="auto"/>
        <w:bottom w:val="none" w:sz="0" w:space="0" w:color="auto"/>
        <w:right w:val="none" w:sz="0" w:space="0" w:color="auto"/>
      </w:divBdr>
    </w:div>
    <w:div w:id="873225098">
      <w:bodyDiv w:val="1"/>
      <w:marLeft w:val="0"/>
      <w:marRight w:val="0"/>
      <w:marTop w:val="0"/>
      <w:marBottom w:val="0"/>
      <w:divBdr>
        <w:top w:val="none" w:sz="0" w:space="0" w:color="auto"/>
        <w:left w:val="none" w:sz="0" w:space="0" w:color="auto"/>
        <w:bottom w:val="none" w:sz="0" w:space="0" w:color="auto"/>
        <w:right w:val="none" w:sz="0" w:space="0" w:color="auto"/>
      </w:divBdr>
    </w:div>
    <w:div w:id="879364828">
      <w:bodyDiv w:val="1"/>
      <w:marLeft w:val="0"/>
      <w:marRight w:val="0"/>
      <w:marTop w:val="0"/>
      <w:marBottom w:val="0"/>
      <w:divBdr>
        <w:top w:val="none" w:sz="0" w:space="0" w:color="auto"/>
        <w:left w:val="none" w:sz="0" w:space="0" w:color="auto"/>
        <w:bottom w:val="none" w:sz="0" w:space="0" w:color="auto"/>
        <w:right w:val="none" w:sz="0" w:space="0" w:color="auto"/>
      </w:divBdr>
      <w:divsChild>
        <w:div w:id="1777602479">
          <w:marLeft w:val="0"/>
          <w:marRight w:val="0"/>
          <w:marTop w:val="0"/>
          <w:marBottom w:val="0"/>
          <w:divBdr>
            <w:top w:val="single" w:sz="6" w:space="8" w:color="auto"/>
            <w:left w:val="none" w:sz="0" w:space="0" w:color="auto"/>
            <w:bottom w:val="none" w:sz="0" w:space="0" w:color="auto"/>
            <w:right w:val="none" w:sz="0" w:space="0" w:color="auto"/>
          </w:divBdr>
        </w:div>
      </w:divsChild>
    </w:div>
    <w:div w:id="884487807">
      <w:bodyDiv w:val="1"/>
      <w:marLeft w:val="0"/>
      <w:marRight w:val="0"/>
      <w:marTop w:val="0"/>
      <w:marBottom w:val="0"/>
      <w:divBdr>
        <w:top w:val="none" w:sz="0" w:space="0" w:color="auto"/>
        <w:left w:val="none" w:sz="0" w:space="0" w:color="auto"/>
        <w:bottom w:val="none" w:sz="0" w:space="0" w:color="auto"/>
        <w:right w:val="none" w:sz="0" w:space="0" w:color="auto"/>
      </w:divBdr>
    </w:div>
    <w:div w:id="884878659">
      <w:bodyDiv w:val="1"/>
      <w:marLeft w:val="0"/>
      <w:marRight w:val="0"/>
      <w:marTop w:val="0"/>
      <w:marBottom w:val="0"/>
      <w:divBdr>
        <w:top w:val="none" w:sz="0" w:space="0" w:color="auto"/>
        <w:left w:val="none" w:sz="0" w:space="0" w:color="auto"/>
        <w:bottom w:val="none" w:sz="0" w:space="0" w:color="auto"/>
        <w:right w:val="none" w:sz="0" w:space="0" w:color="auto"/>
      </w:divBdr>
    </w:div>
    <w:div w:id="889923966">
      <w:bodyDiv w:val="1"/>
      <w:marLeft w:val="0"/>
      <w:marRight w:val="0"/>
      <w:marTop w:val="0"/>
      <w:marBottom w:val="0"/>
      <w:divBdr>
        <w:top w:val="none" w:sz="0" w:space="0" w:color="auto"/>
        <w:left w:val="none" w:sz="0" w:space="0" w:color="auto"/>
        <w:bottom w:val="none" w:sz="0" w:space="0" w:color="auto"/>
        <w:right w:val="none" w:sz="0" w:space="0" w:color="auto"/>
      </w:divBdr>
    </w:div>
    <w:div w:id="890651964">
      <w:bodyDiv w:val="1"/>
      <w:marLeft w:val="0"/>
      <w:marRight w:val="0"/>
      <w:marTop w:val="0"/>
      <w:marBottom w:val="0"/>
      <w:divBdr>
        <w:top w:val="none" w:sz="0" w:space="0" w:color="auto"/>
        <w:left w:val="none" w:sz="0" w:space="0" w:color="auto"/>
        <w:bottom w:val="none" w:sz="0" w:space="0" w:color="auto"/>
        <w:right w:val="none" w:sz="0" w:space="0" w:color="auto"/>
      </w:divBdr>
    </w:div>
    <w:div w:id="892232983">
      <w:bodyDiv w:val="1"/>
      <w:marLeft w:val="0"/>
      <w:marRight w:val="0"/>
      <w:marTop w:val="0"/>
      <w:marBottom w:val="0"/>
      <w:divBdr>
        <w:top w:val="none" w:sz="0" w:space="0" w:color="auto"/>
        <w:left w:val="none" w:sz="0" w:space="0" w:color="auto"/>
        <w:bottom w:val="none" w:sz="0" w:space="0" w:color="auto"/>
        <w:right w:val="none" w:sz="0" w:space="0" w:color="auto"/>
      </w:divBdr>
      <w:divsChild>
        <w:div w:id="1791045179">
          <w:marLeft w:val="900"/>
          <w:marRight w:val="900"/>
          <w:marTop w:val="0"/>
          <w:marBottom w:val="0"/>
          <w:divBdr>
            <w:top w:val="none" w:sz="0" w:space="0" w:color="auto"/>
            <w:left w:val="none" w:sz="0" w:space="0" w:color="auto"/>
            <w:bottom w:val="none" w:sz="0" w:space="0" w:color="auto"/>
            <w:right w:val="none" w:sz="0" w:space="0" w:color="auto"/>
          </w:divBdr>
          <w:divsChild>
            <w:div w:id="730081399">
              <w:marLeft w:val="0"/>
              <w:marRight w:val="0"/>
              <w:marTop w:val="0"/>
              <w:marBottom w:val="0"/>
              <w:divBdr>
                <w:top w:val="none" w:sz="0" w:space="0" w:color="auto"/>
                <w:left w:val="none" w:sz="0" w:space="0" w:color="auto"/>
                <w:bottom w:val="none" w:sz="0" w:space="0" w:color="auto"/>
                <w:right w:val="none" w:sz="0" w:space="0" w:color="auto"/>
              </w:divBdr>
            </w:div>
            <w:div w:id="212560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458457">
      <w:bodyDiv w:val="1"/>
      <w:marLeft w:val="0"/>
      <w:marRight w:val="0"/>
      <w:marTop w:val="0"/>
      <w:marBottom w:val="0"/>
      <w:divBdr>
        <w:top w:val="none" w:sz="0" w:space="0" w:color="auto"/>
        <w:left w:val="none" w:sz="0" w:space="0" w:color="auto"/>
        <w:bottom w:val="none" w:sz="0" w:space="0" w:color="auto"/>
        <w:right w:val="none" w:sz="0" w:space="0" w:color="auto"/>
      </w:divBdr>
    </w:div>
    <w:div w:id="905577484">
      <w:bodyDiv w:val="1"/>
      <w:marLeft w:val="0"/>
      <w:marRight w:val="0"/>
      <w:marTop w:val="0"/>
      <w:marBottom w:val="0"/>
      <w:divBdr>
        <w:top w:val="none" w:sz="0" w:space="0" w:color="auto"/>
        <w:left w:val="none" w:sz="0" w:space="0" w:color="auto"/>
        <w:bottom w:val="none" w:sz="0" w:space="0" w:color="auto"/>
        <w:right w:val="none" w:sz="0" w:space="0" w:color="auto"/>
      </w:divBdr>
    </w:div>
    <w:div w:id="913509453">
      <w:bodyDiv w:val="1"/>
      <w:marLeft w:val="0"/>
      <w:marRight w:val="0"/>
      <w:marTop w:val="0"/>
      <w:marBottom w:val="0"/>
      <w:divBdr>
        <w:top w:val="none" w:sz="0" w:space="0" w:color="auto"/>
        <w:left w:val="none" w:sz="0" w:space="0" w:color="auto"/>
        <w:bottom w:val="none" w:sz="0" w:space="0" w:color="auto"/>
        <w:right w:val="none" w:sz="0" w:space="0" w:color="auto"/>
      </w:divBdr>
    </w:div>
    <w:div w:id="921332415">
      <w:bodyDiv w:val="1"/>
      <w:marLeft w:val="0"/>
      <w:marRight w:val="0"/>
      <w:marTop w:val="0"/>
      <w:marBottom w:val="0"/>
      <w:divBdr>
        <w:top w:val="none" w:sz="0" w:space="0" w:color="auto"/>
        <w:left w:val="none" w:sz="0" w:space="0" w:color="auto"/>
        <w:bottom w:val="none" w:sz="0" w:space="0" w:color="auto"/>
        <w:right w:val="none" w:sz="0" w:space="0" w:color="auto"/>
      </w:divBdr>
    </w:div>
    <w:div w:id="926226422">
      <w:bodyDiv w:val="1"/>
      <w:marLeft w:val="0"/>
      <w:marRight w:val="0"/>
      <w:marTop w:val="0"/>
      <w:marBottom w:val="0"/>
      <w:divBdr>
        <w:top w:val="none" w:sz="0" w:space="0" w:color="auto"/>
        <w:left w:val="none" w:sz="0" w:space="0" w:color="auto"/>
        <w:bottom w:val="none" w:sz="0" w:space="0" w:color="auto"/>
        <w:right w:val="none" w:sz="0" w:space="0" w:color="auto"/>
      </w:divBdr>
    </w:div>
    <w:div w:id="926503155">
      <w:bodyDiv w:val="1"/>
      <w:marLeft w:val="0"/>
      <w:marRight w:val="0"/>
      <w:marTop w:val="0"/>
      <w:marBottom w:val="0"/>
      <w:divBdr>
        <w:top w:val="none" w:sz="0" w:space="0" w:color="auto"/>
        <w:left w:val="none" w:sz="0" w:space="0" w:color="auto"/>
        <w:bottom w:val="none" w:sz="0" w:space="0" w:color="auto"/>
        <w:right w:val="none" w:sz="0" w:space="0" w:color="auto"/>
      </w:divBdr>
    </w:div>
    <w:div w:id="929389564">
      <w:bodyDiv w:val="1"/>
      <w:marLeft w:val="0"/>
      <w:marRight w:val="0"/>
      <w:marTop w:val="0"/>
      <w:marBottom w:val="0"/>
      <w:divBdr>
        <w:top w:val="none" w:sz="0" w:space="0" w:color="auto"/>
        <w:left w:val="none" w:sz="0" w:space="0" w:color="auto"/>
        <w:bottom w:val="none" w:sz="0" w:space="0" w:color="auto"/>
        <w:right w:val="none" w:sz="0" w:space="0" w:color="auto"/>
      </w:divBdr>
    </w:div>
    <w:div w:id="930048635">
      <w:bodyDiv w:val="1"/>
      <w:marLeft w:val="0"/>
      <w:marRight w:val="0"/>
      <w:marTop w:val="0"/>
      <w:marBottom w:val="0"/>
      <w:divBdr>
        <w:top w:val="none" w:sz="0" w:space="0" w:color="auto"/>
        <w:left w:val="none" w:sz="0" w:space="0" w:color="auto"/>
        <w:bottom w:val="none" w:sz="0" w:space="0" w:color="auto"/>
        <w:right w:val="none" w:sz="0" w:space="0" w:color="auto"/>
      </w:divBdr>
    </w:div>
    <w:div w:id="930964721">
      <w:bodyDiv w:val="1"/>
      <w:marLeft w:val="0"/>
      <w:marRight w:val="0"/>
      <w:marTop w:val="0"/>
      <w:marBottom w:val="0"/>
      <w:divBdr>
        <w:top w:val="none" w:sz="0" w:space="0" w:color="auto"/>
        <w:left w:val="none" w:sz="0" w:space="0" w:color="auto"/>
        <w:bottom w:val="none" w:sz="0" w:space="0" w:color="auto"/>
        <w:right w:val="none" w:sz="0" w:space="0" w:color="auto"/>
      </w:divBdr>
      <w:divsChild>
        <w:div w:id="1723093694">
          <w:marLeft w:val="0"/>
          <w:marRight w:val="0"/>
          <w:marTop w:val="0"/>
          <w:marBottom w:val="0"/>
          <w:divBdr>
            <w:top w:val="none" w:sz="0" w:space="0" w:color="auto"/>
            <w:left w:val="none" w:sz="0" w:space="0" w:color="auto"/>
            <w:bottom w:val="none" w:sz="0" w:space="0" w:color="auto"/>
            <w:right w:val="none" w:sz="0" w:space="0" w:color="auto"/>
          </w:divBdr>
        </w:div>
        <w:div w:id="1766271220">
          <w:marLeft w:val="0"/>
          <w:marRight w:val="0"/>
          <w:marTop w:val="75"/>
          <w:marBottom w:val="0"/>
          <w:divBdr>
            <w:top w:val="none" w:sz="0" w:space="0" w:color="auto"/>
            <w:left w:val="none" w:sz="0" w:space="0" w:color="auto"/>
            <w:bottom w:val="none" w:sz="0" w:space="0" w:color="auto"/>
            <w:right w:val="none" w:sz="0" w:space="0" w:color="auto"/>
          </w:divBdr>
        </w:div>
      </w:divsChild>
    </w:div>
    <w:div w:id="938873978">
      <w:bodyDiv w:val="1"/>
      <w:marLeft w:val="0"/>
      <w:marRight w:val="0"/>
      <w:marTop w:val="0"/>
      <w:marBottom w:val="0"/>
      <w:divBdr>
        <w:top w:val="none" w:sz="0" w:space="0" w:color="auto"/>
        <w:left w:val="none" w:sz="0" w:space="0" w:color="auto"/>
        <w:bottom w:val="none" w:sz="0" w:space="0" w:color="auto"/>
        <w:right w:val="none" w:sz="0" w:space="0" w:color="auto"/>
      </w:divBdr>
    </w:div>
    <w:div w:id="939751920">
      <w:bodyDiv w:val="1"/>
      <w:marLeft w:val="0"/>
      <w:marRight w:val="0"/>
      <w:marTop w:val="0"/>
      <w:marBottom w:val="0"/>
      <w:divBdr>
        <w:top w:val="none" w:sz="0" w:space="0" w:color="auto"/>
        <w:left w:val="none" w:sz="0" w:space="0" w:color="auto"/>
        <w:bottom w:val="none" w:sz="0" w:space="0" w:color="auto"/>
        <w:right w:val="none" w:sz="0" w:space="0" w:color="auto"/>
      </w:divBdr>
      <w:divsChild>
        <w:div w:id="554508308">
          <w:marLeft w:val="0"/>
          <w:marRight w:val="0"/>
          <w:marTop w:val="0"/>
          <w:marBottom w:val="0"/>
          <w:divBdr>
            <w:top w:val="none" w:sz="0" w:space="0" w:color="auto"/>
            <w:left w:val="none" w:sz="0" w:space="0" w:color="auto"/>
            <w:bottom w:val="none" w:sz="0" w:space="0" w:color="auto"/>
            <w:right w:val="none" w:sz="0" w:space="0" w:color="auto"/>
          </w:divBdr>
        </w:div>
        <w:div w:id="783575389">
          <w:marLeft w:val="0"/>
          <w:marRight w:val="0"/>
          <w:marTop w:val="0"/>
          <w:marBottom w:val="0"/>
          <w:divBdr>
            <w:top w:val="none" w:sz="0" w:space="0" w:color="auto"/>
            <w:left w:val="none" w:sz="0" w:space="0" w:color="auto"/>
            <w:bottom w:val="single" w:sz="24" w:space="0" w:color="70787C"/>
            <w:right w:val="none" w:sz="0" w:space="0" w:color="auto"/>
          </w:divBdr>
        </w:div>
      </w:divsChild>
    </w:div>
    <w:div w:id="939919743">
      <w:bodyDiv w:val="1"/>
      <w:marLeft w:val="0"/>
      <w:marRight w:val="0"/>
      <w:marTop w:val="0"/>
      <w:marBottom w:val="0"/>
      <w:divBdr>
        <w:top w:val="none" w:sz="0" w:space="0" w:color="auto"/>
        <w:left w:val="none" w:sz="0" w:space="0" w:color="auto"/>
        <w:bottom w:val="none" w:sz="0" w:space="0" w:color="auto"/>
        <w:right w:val="none" w:sz="0" w:space="0" w:color="auto"/>
      </w:divBdr>
    </w:div>
    <w:div w:id="946428712">
      <w:bodyDiv w:val="1"/>
      <w:marLeft w:val="0"/>
      <w:marRight w:val="0"/>
      <w:marTop w:val="0"/>
      <w:marBottom w:val="0"/>
      <w:divBdr>
        <w:top w:val="none" w:sz="0" w:space="0" w:color="auto"/>
        <w:left w:val="none" w:sz="0" w:space="0" w:color="auto"/>
        <w:bottom w:val="none" w:sz="0" w:space="0" w:color="auto"/>
        <w:right w:val="none" w:sz="0" w:space="0" w:color="auto"/>
      </w:divBdr>
    </w:div>
    <w:div w:id="947544087">
      <w:bodyDiv w:val="1"/>
      <w:marLeft w:val="0"/>
      <w:marRight w:val="0"/>
      <w:marTop w:val="0"/>
      <w:marBottom w:val="0"/>
      <w:divBdr>
        <w:top w:val="none" w:sz="0" w:space="0" w:color="auto"/>
        <w:left w:val="none" w:sz="0" w:space="0" w:color="auto"/>
        <w:bottom w:val="none" w:sz="0" w:space="0" w:color="auto"/>
        <w:right w:val="none" w:sz="0" w:space="0" w:color="auto"/>
      </w:divBdr>
    </w:div>
    <w:div w:id="947811086">
      <w:bodyDiv w:val="1"/>
      <w:marLeft w:val="0"/>
      <w:marRight w:val="0"/>
      <w:marTop w:val="0"/>
      <w:marBottom w:val="0"/>
      <w:divBdr>
        <w:top w:val="none" w:sz="0" w:space="0" w:color="auto"/>
        <w:left w:val="none" w:sz="0" w:space="0" w:color="auto"/>
        <w:bottom w:val="none" w:sz="0" w:space="0" w:color="auto"/>
        <w:right w:val="none" w:sz="0" w:space="0" w:color="auto"/>
      </w:divBdr>
      <w:divsChild>
        <w:div w:id="1738361432">
          <w:marLeft w:val="0"/>
          <w:marRight w:val="285"/>
          <w:marTop w:val="0"/>
          <w:marBottom w:val="150"/>
          <w:divBdr>
            <w:top w:val="none" w:sz="0" w:space="0" w:color="auto"/>
            <w:left w:val="none" w:sz="0" w:space="0" w:color="auto"/>
            <w:bottom w:val="none" w:sz="0" w:space="0" w:color="auto"/>
            <w:right w:val="none" w:sz="0" w:space="0" w:color="auto"/>
          </w:divBdr>
          <w:divsChild>
            <w:div w:id="72166783">
              <w:marLeft w:val="0"/>
              <w:marRight w:val="0"/>
              <w:marTop w:val="0"/>
              <w:marBottom w:val="0"/>
              <w:divBdr>
                <w:top w:val="none" w:sz="0" w:space="0" w:color="auto"/>
                <w:left w:val="none" w:sz="0" w:space="0" w:color="auto"/>
                <w:bottom w:val="none" w:sz="0" w:space="0" w:color="auto"/>
                <w:right w:val="none" w:sz="0" w:space="0" w:color="auto"/>
              </w:divBdr>
              <w:divsChild>
                <w:div w:id="143466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9791">
      <w:bodyDiv w:val="1"/>
      <w:marLeft w:val="0"/>
      <w:marRight w:val="0"/>
      <w:marTop w:val="0"/>
      <w:marBottom w:val="0"/>
      <w:divBdr>
        <w:top w:val="none" w:sz="0" w:space="0" w:color="auto"/>
        <w:left w:val="none" w:sz="0" w:space="0" w:color="auto"/>
        <w:bottom w:val="none" w:sz="0" w:space="0" w:color="auto"/>
        <w:right w:val="none" w:sz="0" w:space="0" w:color="auto"/>
      </w:divBdr>
    </w:div>
    <w:div w:id="950942001">
      <w:bodyDiv w:val="1"/>
      <w:marLeft w:val="0"/>
      <w:marRight w:val="0"/>
      <w:marTop w:val="0"/>
      <w:marBottom w:val="0"/>
      <w:divBdr>
        <w:top w:val="none" w:sz="0" w:space="0" w:color="auto"/>
        <w:left w:val="none" w:sz="0" w:space="0" w:color="auto"/>
        <w:bottom w:val="none" w:sz="0" w:space="0" w:color="auto"/>
        <w:right w:val="none" w:sz="0" w:space="0" w:color="auto"/>
      </w:divBdr>
      <w:divsChild>
        <w:div w:id="640160033">
          <w:marLeft w:val="300"/>
          <w:marRight w:val="300"/>
          <w:marTop w:val="0"/>
          <w:marBottom w:val="300"/>
          <w:divBdr>
            <w:top w:val="none" w:sz="0" w:space="0" w:color="auto"/>
            <w:left w:val="none" w:sz="0" w:space="0" w:color="auto"/>
            <w:bottom w:val="none" w:sz="0" w:space="0" w:color="auto"/>
            <w:right w:val="none" w:sz="0" w:space="0" w:color="auto"/>
          </w:divBdr>
        </w:div>
      </w:divsChild>
    </w:div>
    <w:div w:id="958148713">
      <w:bodyDiv w:val="1"/>
      <w:marLeft w:val="0"/>
      <w:marRight w:val="0"/>
      <w:marTop w:val="0"/>
      <w:marBottom w:val="0"/>
      <w:divBdr>
        <w:top w:val="none" w:sz="0" w:space="0" w:color="auto"/>
        <w:left w:val="none" w:sz="0" w:space="0" w:color="auto"/>
        <w:bottom w:val="none" w:sz="0" w:space="0" w:color="auto"/>
        <w:right w:val="none" w:sz="0" w:space="0" w:color="auto"/>
      </w:divBdr>
    </w:div>
    <w:div w:id="962200501">
      <w:bodyDiv w:val="1"/>
      <w:marLeft w:val="0"/>
      <w:marRight w:val="0"/>
      <w:marTop w:val="0"/>
      <w:marBottom w:val="0"/>
      <w:divBdr>
        <w:top w:val="none" w:sz="0" w:space="0" w:color="auto"/>
        <w:left w:val="none" w:sz="0" w:space="0" w:color="auto"/>
        <w:bottom w:val="none" w:sz="0" w:space="0" w:color="auto"/>
        <w:right w:val="none" w:sz="0" w:space="0" w:color="auto"/>
      </w:divBdr>
      <w:divsChild>
        <w:div w:id="442774850">
          <w:marLeft w:val="0"/>
          <w:marRight w:val="0"/>
          <w:marTop w:val="210"/>
          <w:marBottom w:val="0"/>
          <w:divBdr>
            <w:top w:val="none" w:sz="0" w:space="0" w:color="auto"/>
            <w:left w:val="none" w:sz="0" w:space="0" w:color="auto"/>
            <w:bottom w:val="none" w:sz="0" w:space="0" w:color="auto"/>
            <w:right w:val="none" w:sz="0" w:space="0" w:color="auto"/>
          </w:divBdr>
        </w:div>
      </w:divsChild>
    </w:div>
    <w:div w:id="964429712">
      <w:bodyDiv w:val="1"/>
      <w:marLeft w:val="0"/>
      <w:marRight w:val="0"/>
      <w:marTop w:val="0"/>
      <w:marBottom w:val="0"/>
      <w:divBdr>
        <w:top w:val="none" w:sz="0" w:space="0" w:color="auto"/>
        <w:left w:val="none" w:sz="0" w:space="0" w:color="auto"/>
        <w:bottom w:val="none" w:sz="0" w:space="0" w:color="auto"/>
        <w:right w:val="none" w:sz="0" w:space="0" w:color="auto"/>
      </w:divBdr>
    </w:div>
    <w:div w:id="965156510">
      <w:bodyDiv w:val="1"/>
      <w:marLeft w:val="0"/>
      <w:marRight w:val="0"/>
      <w:marTop w:val="0"/>
      <w:marBottom w:val="0"/>
      <w:divBdr>
        <w:top w:val="none" w:sz="0" w:space="0" w:color="auto"/>
        <w:left w:val="none" w:sz="0" w:space="0" w:color="auto"/>
        <w:bottom w:val="none" w:sz="0" w:space="0" w:color="auto"/>
        <w:right w:val="none" w:sz="0" w:space="0" w:color="auto"/>
      </w:divBdr>
    </w:div>
    <w:div w:id="971981550">
      <w:bodyDiv w:val="1"/>
      <w:marLeft w:val="0"/>
      <w:marRight w:val="0"/>
      <w:marTop w:val="0"/>
      <w:marBottom w:val="0"/>
      <w:divBdr>
        <w:top w:val="none" w:sz="0" w:space="0" w:color="auto"/>
        <w:left w:val="none" w:sz="0" w:space="0" w:color="auto"/>
        <w:bottom w:val="none" w:sz="0" w:space="0" w:color="auto"/>
        <w:right w:val="none" w:sz="0" w:space="0" w:color="auto"/>
      </w:divBdr>
    </w:div>
    <w:div w:id="986394248">
      <w:bodyDiv w:val="1"/>
      <w:marLeft w:val="0"/>
      <w:marRight w:val="0"/>
      <w:marTop w:val="0"/>
      <w:marBottom w:val="0"/>
      <w:divBdr>
        <w:top w:val="none" w:sz="0" w:space="0" w:color="auto"/>
        <w:left w:val="none" w:sz="0" w:space="0" w:color="auto"/>
        <w:bottom w:val="none" w:sz="0" w:space="0" w:color="auto"/>
        <w:right w:val="none" w:sz="0" w:space="0" w:color="auto"/>
      </w:divBdr>
    </w:div>
    <w:div w:id="987628459">
      <w:bodyDiv w:val="1"/>
      <w:marLeft w:val="0"/>
      <w:marRight w:val="0"/>
      <w:marTop w:val="0"/>
      <w:marBottom w:val="0"/>
      <w:divBdr>
        <w:top w:val="none" w:sz="0" w:space="0" w:color="auto"/>
        <w:left w:val="none" w:sz="0" w:space="0" w:color="auto"/>
        <w:bottom w:val="none" w:sz="0" w:space="0" w:color="auto"/>
        <w:right w:val="none" w:sz="0" w:space="0" w:color="auto"/>
      </w:divBdr>
      <w:divsChild>
        <w:div w:id="634677250">
          <w:marLeft w:val="0"/>
          <w:marRight w:val="0"/>
          <w:marTop w:val="0"/>
          <w:marBottom w:val="0"/>
          <w:divBdr>
            <w:top w:val="none" w:sz="0" w:space="0" w:color="auto"/>
            <w:left w:val="none" w:sz="0" w:space="0" w:color="auto"/>
            <w:bottom w:val="none" w:sz="0" w:space="0" w:color="auto"/>
            <w:right w:val="none" w:sz="0" w:space="0" w:color="auto"/>
          </w:divBdr>
        </w:div>
      </w:divsChild>
    </w:div>
    <w:div w:id="992564407">
      <w:bodyDiv w:val="1"/>
      <w:marLeft w:val="0"/>
      <w:marRight w:val="0"/>
      <w:marTop w:val="0"/>
      <w:marBottom w:val="0"/>
      <w:divBdr>
        <w:top w:val="none" w:sz="0" w:space="0" w:color="auto"/>
        <w:left w:val="none" w:sz="0" w:space="0" w:color="auto"/>
        <w:bottom w:val="none" w:sz="0" w:space="0" w:color="auto"/>
        <w:right w:val="none" w:sz="0" w:space="0" w:color="auto"/>
      </w:divBdr>
      <w:divsChild>
        <w:div w:id="1555773432">
          <w:marLeft w:val="0"/>
          <w:marRight w:val="0"/>
          <w:marTop w:val="0"/>
          <w:marBottom w:val="0"/>
          <w:divBdr>
            <w:top w:val="none" w:sz="0" w:space="0" w:color="auto"/>
            <w:left w:val="none" w:sz="0" w:space="0" w:color="auto"/>
            <w:bottom w:val="none" w:sz="0" w:space="0" w:color="auto"/>
            <w:right w:val="none" w:sz="0" w:space="0" w:color="auto"/>
          </w:divBdr>
        </w:div>
      </w:divsChild>
    </w:div>
    <w:div w:id="993223529">
      <w:bodyDiv w:val="1"/>
      <w:marLeft w:val="0"/>
      <w:marRight w:val="0"/>
      <w:marTop w:val="0"/>
      <w:marBottom w:val="0"/>
      <w:divBdr>
        <w:top w:val="none" w:sz="0" w:space="0" w:color="auto"/>
        <w:left w:val="none" w:sz="0" w:space="0" w:color="auto"/>
        <w:bottom w:val="none" w:sz="0" w:space="0" w:color="auto"/>
        <w:right w:val="none" w:sz="0" w:space="0" w:color="auto"/>
      </w:divBdr>
      <w:divsChild>
        <w:div w:id="1716587150">
          <w:blockQuote w:val="1"/>
          <w:marLeft w:val="0"/>
          <w:marRight w:val="0"/>
          <w:marTop w:val="300"/>
          <w:marBottom w:val="300"/>
          <w:divBdr>
            <w:top w:val="none" w:sz="0" w:space="0" w:color="auto"/>
            <w:left w:val="single" w:sz="48" w:space="8" w:color="EFF0F0"/>
            <w:bottom w:val="none" w:sz="0" w:space="0" w:color="auto"/>
            <w:right w:val="none" w:sz="0" w:space="8" w:color="auto"/>
          </w:divBdr>
        </w:div>
        <w:div w:id="2056805487">
          <w:blockQuote w:val="1"/>
          <w:marLeft w:val="0"/>
          <w:marRight w:val="0"/>
          <w:marTop w:val="300"/>
          <w:marBottom w:val="300"/>
          <w:divBdr>
            <w:top w:val="none" w:sz="0" w:space="0" w:color="auto"/>
            <w:left w:val="single" w:sz="48" w:space="8" w:color="EFF0F0"/>
            <w:bottom w:val="none" w:sz="0" w:space="0" w:color="auto"/>
            <w:right w:val="none" w:sz="0" w:space="8" w:color="auto"/>
          </w:divBdr>
        </w:div>
      </w:divsChild>
    </w:div>
    <w:div w:id="995375824">
      <w:bodyDiv w:val="1"/>
      <w:marLeft w:val="0"/>
      <w:marRight w:val="0"/>
      <w:marTop w:val="0"/>
      <w:marBottom w:val="0"/>
      <w:divBdr>
        <w:top w:val="none" w:sz="0" w:space="0" w:color="auto"/>
        <w:left w:val="none" w:sz="0" w:space="0" w:color="auto"/>
        <w:bottom w:val="none" w:sz="0" w:space="0" w:color="auto"/>
        <w:right w:val="none" w:sz="0" w:space="0" w:color="auto"/>
      </w:divBdr>
    </w:div>
    <w:div w:id="995643147">
      <w:bodyDiv w:val="1"/>
      <w:marLeft w:val="0"/>
      <w:marRight w:val="0"/>
      <w:marTop w:val="0"/>
      <w:marBottom w:val="0"/>
      <w:divBdr>
        <w:top w:val="none" w:sz="0" w:space="0" w:color="auto"/>
        <w:left w:val="none" w:sz="0" w:space="0" w:color="auto"/>
        <w:bottom w:val="none" w:sz="0" w:space="0" w:color="auto"/>
        <w:right w:val="none" w:sz="0" w:space="0" w:color="auto"/>
      </w:divBdr>
      <w:divsChild>
        <w:div w:id="1917323516">
          <w:marLeft w:val="0"/>
          <w:marRight w:val="0"/>
          <w:marTop w:val="0"/>
          <w:marBottom w:val="0"/>
          <w:divBdr>
            <w:top w:val="none" w:sz="0" w:space="0" w:color="auto"/>
            <w:left w:val="none" w:sz="0" w:space="0" w:color="auto"/>
            <w:bottom w:val="none" w:sz="0" w:space="0" w:color="auto"/>
            <w:right w:val="none" w:sz="0" w:space="0" w:color="auto"/>
          </w:divBdr>
          <w:divsChild>
            <w:div w:id="793595856">
              <w:marLeft w:val="0"/>
              <w:marRight w:val="0"/>
              <w:marTop w:val="0"/>
              <w:marBottom w:val="0"/>
              <w:divBdr>
                <w:top w:val="none" w:sz="0" w:space="0" w:color="auto"/>
                <w:left w:val="none" w:sz="0" w:space="0" w:color="auto"/>
                <w:bottom w:val="none" w:sz="0" w:space="0" w:color="auto"/>
                <w:right w:val="none" w:sz="0" w:space="0" w:color="auto"/>
              </w:divBdr>
              <w:divsChild>
                <w:div w:id="86006559">
                  <w:marLeft w:val="0"/>
                  <w:marRight w:val="0"/>
                  <w:marTop w:val="0"/>
                  <w:marBottom w:val="0"/>
                  <w:divBdr>
                    <w:top w:val="none" w:sz="0" w:space="0" w:color="auto"/>
                    <w:left w:val="none" w:sz="0" w:space="0" w:color="auto"/>
                    <w:bottom w:val="none" w:sz="0" w:space="0" w:color="auto"/>
                    <w:right w:val="none" w:sz="0" w:space="0" w:color="auto"/>
                  </w:divBdr>
                </w:div>
                <w:div w:id="149336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650734">
      <w:bodyDiv w:val="1"/>
      <w:marLeft w:val="0"/>
      <w:marRight w:val="0"/>
      <w:marTop w:val="0"/>
      <w:marBottom w:val="0"/>
      <w:divBdr>
        <w:top w:val="none" w:sz="0" w:space="0" w:color="auto"/>
        <w:left w:val="none" w:sz="0" w:space="0" w:color="auto"/>
        <w:bottom w:val="none" w:sz="0" w:space="0" w:color="auto"/>
        <w:right w:val="none" w:sz="0" w:space="0" w:color="auto"/>
      </w:divBdr>
    </w:div>
    <w:div w:id="999306455">
      <w:bodyDiv w:val="1"/>
      <w:marLeft w:val="0"/>
      <w:marRight w:val="0"/>
      <w:marTop w:val="0"/>
      <w:marBottom w:val="0"/>
      <w:divBdr>
        <w:top w:val="none" w:sz="0" w:space="0" w:color="auto"/>
        <w:left w:val="none" w:sz="0" w:space="0" w:color="auto"/>
        <w:bottom w:val="none" w:sz="0" w:space="0" w:color="auto"/>
        <w:right w:val="none" w:sz="0" w:space="0" w:color="auto"/>
      </w:divBdr>
    </w:div>
    <w:div w:id="1003555626">
      <w:bodyDiv w:val="1"/>
      <w:marLeft w:val="0"/>
      <w:marRight w:val="0"/>
      <w:marTop w:val="0"/>
      <w:marBottom w:val="0"/>
      <w:divBdr>
        <w:top w:val="none" w:sz="0" w:space="0" w:color="auto"/>
        <w:left w:val="none" w:sz="0" w:space="0" w:color="auto"/>
        <w:bottom w:val="none" w:sz="0" w:space="0" w:color="auto"/>
        <w:right w:val="none" w:sz="0" w:space="0" w:color="auto"/>
      </w:divBdr>
      <w:divsChild>
        <w:div w:id="1062679327">
          <w:marLeft w:val="0"/>
          <w:marRight w:val="0"/>
          <w:marTop w:val="0"/>
          <w:marBottom w:val="0"/>
          <w:divBdr>
            <w:top w:val="none" w:sz="0" w:space="0" w:color="auto"/>
            <w:left w:val="none" w:sz="0" w:space="0" w:color="auto"/>
            <w:bottom w:val="none" w:sz="0" w:space="0" w:color="auto"/>
            <w:right w:val="none" w:sz="0" w:space="0" w:color="auto"/>
          </w:divBdr>
        </w:div>
      </w:divsChild>
    </w:div>
    <w:div w:id="1034620139">
      <w:bodyDiv w:val="1"/>
      <w:marLeft w:val="0"/>
      <w:marRight w:val="0"/>
      <w:marTop w:val="0"/>
      <w:marBottom w:val="0"/>
      <w:divBdr>
        <w:top w:val="none" w:sz="0" w:space="0" w:color="auto"/>
        <w:left w:val="none" w:sz="0" w:space="0" w:color="auto"/>
        <w:bottom w:val="none" w:sz="0" w:space="0" w:color="auto"/>
        <w:right w:val="none" w:sz="0" w:space="0" w:color="auto"/>
      </w:divBdr>
    </w:div>
    <w:div w:id="1035277770">
      <w:bodyDiv w:val="1"/>
      <w:marLeft w:val="0"/>
      <w:marRight w:val="0"/>
      <w:marTop w:val="0"/>
      <w:marBottom w:val="0"/>
      <w:divBdr>
        <w:top w:val="none" w:sz="0" w:space="0" w:color="auto"/>
        <w:left w:val="none" w:sz="0" w:space="0" w:color="auto"/>
        <w:bottom w:val="none" w:sz="0" w:space="0" w:color="auto"/>
        <w:right w:val="none" w:sz="0" w:space="0" w:color="auto"/>
      </w:divBdr>
    </w:div>
    <w:div w:id="1042900987">
      <w:bodyDiv w:val="1"/>
      <w:marLeft w:val="0"/>
      <w:marRight w:val="0"/>
      <w:marTop w:val="0"/>
      <w:marBottom w:val="0"/>
      <w:divBdr>
        <w:top w:val="none" w:sz="0" w:space="0" w:color="auto"/>
        <w:left w:val="none" w:sz="0" w:space="0" w:color="auto"/>
        <w:bottom w:val="none" w:sz="0" w:space="0" w:color="auto"/>
        <w:right w:val="none" w:sz="0" w:space="0" w:color="auto"/>
      </w:divBdr>
    </w:div>
    <w:div w:id="1050305436">
      <w:bodyDiv w:val="1"/>
      <w:marLeft w:val="0"/>
      <w:marRight w:val="0"/>
      <w:marTop w:val="0"/>
      <w:marBottom w:val="0"/>
      <w:divBdr>
        <w:top w:val="none" w:sz="0" w:space="0" w:color="auto"/>
        <w:left w:val="none" w:sz="0" w:space="0" w:color="auto"/>
        <w:bottom w:val="none" w:sz="0" w:space="0" w:color="auto"/>
        <w:right w:val="none" w:sz="0" w:space="0" w:color="auto"/>
      </w:divBdr>
    </w:div>
    <w:div w:id="1065837134">
      <w:bodyDiv w:val="1"/>
      <w:marLeft w:val="0"/>
      <w:marRight w:val="0"/>
      <w:marTop w:val="0"/>
      <w:marBottom w:val="0"/>
      <w:divBdr>
        <w:top w:val="none" w:sz="0" w:space="0" w:color="auto"/>
        <w:left w:val="none" w:sz="0" w:space="0" w:color="auto"/>
        <w:bottom w:val="none" w:sz="0" w:space="0" w:color="auto"/>
        <w:right w:val="none" w:sz="0" w:space="0" w:color="auto"/>
      </w:divBdr>
    </w:div>
    <w:div w:id="1069158611">
      <w:bodyDiv w:val="1"/>
      <w:marLeft w:val="0"/>
      <w:marRight w:val="0"/>
      <w:marTop w:val="0"/>
      <w:marBottom w:val="0"/>
      <w:divBdr>
        <w:top w:val="none" w:sz="0" w:space="0" w:color="auto"/>
        <w:left w:val="none" w:sz="0" w:space="0" w:color="auto"/>
        <w:bottom w:val="none" w:sz="0" w:space="0" w:color="auto"/>
        <w:right w:val="none" w:sz="0" w:space="0" w:color="auto"/>
      </w:divBdr>
    </w:div>
    <w:div w:id="1071006835">
      <w:bodyDiv w:val="1"/>
      <w:marLeft w:val="0"/>
      <w:marRight w:val="0"/>
      <w:marTop w:val="0"/>
      <w:marBottom w:val="0"/>
      <w:divBdr>
        <w:top w:val="none" w:sz="0" w:space="0" w:color="auto"/>
        <w:left w:val="none" w:sz="0" w:space="0" w:color="auto"/>
        <w:bottom w:val="none" w:sz="0" w:space="0" w:color="auto"/>
        <w:right w:val="none" w:sz="0" w:space="0" w:color="auto"/>
      </w:divBdr>
    </w:div>
    <w:div w:id="1072698401">
      <w:bodyDiv w:val="1"/>
      <w:marLeft w:val="0"/>
      <w:marRight w:val="0"/>
      <w:marTop w:val="0"/>
      <w:marBottom w:val="0"/>
      <w:divBdr>
        <w:top w:val="none" w:sz="0" w:space="0" w:color="auto"/>
        <w:left w:val="none" w:sz="0" w:space="0" w:color="auto"/>
        <w:bottom w:val="none" w:sz="0" w:space="0" w:color="auto"/>
        <w:right w:val="none" w:sz="0" w:space="0" w:color="auto"/>
      </w:divBdr>
      <w:divsChild>
        <w:div w:id="998852331">
          <w:marLeft w:val="0"/>
          <w:marRight w:val="0"/>
          <w:marTop w:val="0"/>
          <w:marBottom w:val="0"/>
          <w:divBdr>
            <w:top w:val="none" w:sz="0" w:space="0" w:color="auto"/>
            <w:left w:val="none" w:sz="0" w:space="0" w:color="auto"/>
            <w:bottom w:val="none" w:sz="0" w:space="0" w:color="auto"/>
            <w:right w:val="none" w:sz="0" w:space="0" w:color="auto"/>
          </w:divBdr>
        </w:div>
      </w:divsChild>
    </w:div>
    <w:div w:id="1075781740">
      <w:bodyDiv w:val="1"/>
      <w:marLeft w:val="0"/>
      <w:marRight w:val="0"/>
      <w:marTop w:val="0"/>
      <w:marBottom w:val="0"/>
      <w:divBdr>
        <w:top w:val="none" w:sz="0" w:space="0" w:color="auto"/>
        <w:left w:val="none" w:sz="0" w:space="0" w:color="auto"/>
        <w:bottom w:val="none" w:sz="0" w:space="0" w:color="auto"/>
        <w:right w:val="none" w:sz="0" w:space="0" w:color="auto"/>
      </w:divBdr>
    </w:div>
    <w:div w:id="1077094242">
      <w:bodyDiv w:val="1"/>
      <w:marLeft w:val="0"/>
      <w:marRight w:val="0"/>
      <w:marTop w:val="0"/>
      <w:marBottom w:val="0"/>
      <w:divBdr>
        <w:top w:val="none" w:sz="0" w:space="0" w:color="auto"/>
        <w:left w:val="none" w:sz="0" w:space="0" w:color="auto"/>
        <w:bottom w:val="none" w:sz="0" w:space="0" w:color="auto"/>
        <w:right w:val="none" w:sz="0" w:space="0" w:color="auto"/>
      </w:divBdr>
    </w:div>
    <w:div w:id="1079448169">
      <w:bodyDiv w:val="1"/>
      <w:marLeft w:val="0"/>
      <w:marRight w:val="0"/>
      <w:marTop w:val="0"/>
      <w:marBottom w:val="0"/>
      <w:divBdr>
        <w:top w:val="none" w:sz="0" w:space="0" w:color="auto"/>
        <w:left w:val="none" w:sz="0" w:space="0" w:color="auto"/>
        <w:bottom w:val="none" w:sz="0" w:space="0" w:color="auto"/>
        <w:right w:val="none" w:sz="0" w:space="0" w:color="auto"/>
      </w:divBdr>
    </w:div>
    <w:div w:id="1080635992">
      <w:bodyDiv w:val="1"/>
      <w:marLeft w:val="0"/>
      <w:marRight w:val="0"/>
      <w:marTop w:val="0"/>
      <w:marBottom w:val="0"/>
      <w:divBdr>
        <w:top w:val="none" w:sz="0" w:space="0" w:color="auto"/>
        <w:left w:val="none" w:sz="0" w:space="0" w:color="auto"/>
        <w:bottom w:val="none" w:sz="0" w:space="0" w:color="auto"/>
        <w:right w:val="none" w:sz="0" w:space="0" w:color="auto"/>
      </w:divBdr>
    </w:div>
    <w:div w:id="1081636192">
      <w:bodyDiv w:val="1"/>
      <w:marLeft w:val="0"/>
      <w:marRight w:val="0"/>
      <w:marTop w:val="0"/>
      <w:marBottom w:val="0"/>
      <w:divBdr>
        <w:top w:val="none" w:sz="0" w:space="0" w:color="auto"/>
        <w:left w:val="none" w:sz="0" w:space="0" w:color="auto"/>
        <w:bottom w:val="none" w:sz="0" w:space="0" w:color="auto"/>
        <w:right w:val="none" w:sz="0" w:space="0" w:color="auto"/>
      </w:divBdr>
    </w:div>
    <w:div w:id="1084572688">
      <w:bodyDiv w:val="1"/>
      <w:marLeft w:val="0"/>
      <w:marRight w:val="0"/>
      <w:marTop w:val="0"/>
      <w:marBottom w:val="0"/>
      <w:divBdr>
        <w:top w:val="none" w:sz="0" w:space="0" w:color="auto"/>
        <w:left w:val="none" w:sz="0" w:space="0" w:color="auto"/>
        <w:bottom w:val="none" w:sz="0" w:space="0" w:color="auto"/>
        <w:right w:val="none" w:sz="0" w:space="0" w:color="auto"/>
      </w:divBdr>
    </w:div>
    <w:div w:id="1087000566">
      <w:bodyDiv w:val="1"/>
      <w:marLeft w:val="0"/>
      <w:marRight w:val="0"/>
      <w:marTop w:val="0"/>
      <w:marBottom w:val="0"/>
      <w:divBdr>
        <w:top w:val="none" w:sz="0" w:space="0" w:color="auto"/>
        <w:left w:val="none" w:sz="0" w:space="0" w:color="auto"/>
        <w:bottom w:val="none" w:sz="0" w:space="0" w:color="auto"/>
        <w:right w:val="none" w:sz="0" w:space="0" w:color="auto"/>
      </w:divBdr>
      <w:divsChild>
        <w:div w:id="808984656">
          <w:marLeft w:val="0"/>
          <w:marRight w:val="0"/>
          <w:marTop w:val="0"/>
          <w:marBottom w:val="0"/>
          <w:divBdr>
            <w:top w:val="none" w:sz="0" w:space="0" w:color="auto"/>
            <w:left w:val="none" w:sz="0" w:space="0" w:color="auto"/>
            <w:bottom w:val="none" w:sz="0" w:space="0" w:color="auto"/>
            <w:right w:val="none" w:sz="0" w:space="0" w:color="auto"/>
          </w:divBdr>
        </w:div>
        <w:div w:id="1932735553">
          <w:marLeft w:val="0"/>
          <w:marRight w:val="0"/>
          <w:marTop w:val="0"/>
          <w:marBottom w:val="0"/>
          <w:divBdr>
            <w:top w:val="none" w:sz="0" w:space="0" w:color="auto"/>
            <w:left w:val="none" w:sz="0" w:space="0" w:color="auto"/>
            <w:bottom w:val="none" w:sz="0" w:space="0" w:color="auto"/>
            <w:right w:val="none" w:sz="0" w:space="0" w:color="auto"/>
          </w:divBdr>
          <w:divsChild>
            <w:div w:id="1303922432">
              <w:marLeft w:val="0"/>
              <w:marRight w:val="0"/>
              <w:marTop w:val="0"/>
              <w:marBottom w:val="257"/>
              <w:divBdr>
                <w:top w:val="none" w:sz="0" w:space="0" w:color="auto"/>
                <w:left w:val="none" w:sz="0" w:space="0" w:color="auto"/>
                <w:bottom w:val="none" w:sz="0" w:space="0" w:color="auto"/>
                <w:right w:val="none" w:sz="0" w:space="0" w:color="auto"/>
              </w:divBdr>
              <w:divsChild>
                <w:div w:id="83430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64833">
      <w:bodyDiv w:val="1"/>
      <w:marLeft w:val="0"/>
      <w:marRight w:val="0"/>
      <w:marTop w:val="0"/>
      <w:marBottom w:val="0"/>
      <w:divBdr>
        <w:top w:val="none" w:sz="0" w:space="0" w:color="auto"/>
        <w:left w:val="none" w:sz="0" w:space="0" w:color="auto"/>
        <w:bottom w:val="none" w:sz="0" w:space="0" w:color="auto"/>
        <w:right w:val="none" w:sz="0" w:space="0" w:color="auto"/>
      </w:divBdr>
      <w:divsChild>
        <w:div w:id="780300594">
          <w:marLeft w:val="150"/>
          <w:marRight w:val="105"/>
          <w:marTop w:val="0"/>
          <w:marBottom w:val="180"/>
          <w:divBdr>
            <w:top w:val="none" w:sz="0" w:space="0" w:color="auto"/>
            <w:left w:val="none" w:sz="0" w:space="0" w:color="auto"/>
            <w:bottom w:val="none" w:sz="0" w:space="0" w:color="auto"/>
            <w:right w:val="none" w:sz="0" w:space="0" w:color="auto"/>
          </w:divBdr>
          <w:divsChild>
            <w:div w:id="1713531476">
              <w:marLeft w:val="0"/>
              <w:marRight w:val="0"/>
              <w:marTop w:val="360"/>
              <w:marBottom w:val="408"/>
              <w:divBdr>
                <w:top w:val="none" w:sz="0" w:space="0" w:color="auto"/>
                <w:left w:val="none" w:sz="0" w:space="0" w:color="auto"/>
                <w:bottom w:val="none" w:sz="0" w:space="0" w:color="auto"/>
                <w:right w:val="none" w:sz="0" w:space="0" w:color="auto"/>
              </w:divBdr>
              <w:divsChild>
                <w:div w:id="1799953940">
                  <w:marLeft w:val="0"/>
                  <w:marRight w:val="0"/>
                  <w:marTop w:val="0"/>
                  <w:marBottom w:val="672"/>
                  <w:divBdr>
                    <w:top w:val="none" w:sz="0" w:space="0" w:color="auto"/>
                    <w:left w:val="none" w:sz="0" w:space="0" w:color="auto"/>
                    <w:bottom w:val="none" w:sz="0" w:space="0" w:color="auto"/>
                    <w:right w:val="none" w:sz="0" w:space="0" w:color="auto"/>
                  </w:divBdr>
                </w:div>
              </w:divsChild>
            </w:div>
          </w:divsChild>
        </w:div>
        <w:div w:id="496964965">
          <w:marLeft w:val="150"/>
          <w:marRight w:val="105"/>
          <w:marTop w:val="0"/>
          <w:marBottom w:val="180"/>
          <w:divBdr>
            <w:top w:val="none" w:sz="0" w:space="0" w:color="auto"/>
            <w:left w:val="none" w:sz="0" w:space="0" w:color="auto"/>
            <w:bottom w:val="none" w:sz="0" w:space="0" w:color="auto"/>
            <w:right w:val="none" w:sz="0" w:space="0" w:color="auto"/>
          </w:divBdr>
          <w:divsChild>
            <w:div w:id="589198662">
              <w:marLeft w:val="0"/>
              <w:marRight w:val="0"/>
              <w:marTop w:val="0"/>
              <w:marBottom w:val="240"/>
              <w:divBdr>
                <w:top w:val="none" w:sz="0" w:space="0" w:color="auto"/>
                <w:left w:val="none" w:sz="0" w:space="0" w:color="auto"/>
                <w:bottom w:val="none" w:sz="0" w:space="0" w:color="auto"/>
                <w:right w:val="none" w:sz="0" w:space="0" w:color="auto"/>
              </w:divBdr>
              <w:divsChild>
                <w:div w:id="2098549590">
                  <w:marLeft w:val="0"/>
                  <w:marRight w:val="0"/>
                  <w:marTop w:val="0"/>
                  <w:marBottom w:val="0"/>
                  <w:divBdr>
                    <w:top w:val="none" w:sz="0" w:space="0" w:color="auto"/>
                    <w:left w:val="none" w:sz="0" w:space="0" w:color="auto"/>
                    <w:bottom w:val="none" w:sz="0" w:space="0" w:color="auto"/>
                    <w:right w:val="none" w:sz="0" w:space="0" w:color="auto"/>
                  </w:divBdr>
                  <w:divsChild>
                    <w:div w:id="780153356">
                      <w:marLeft w:val="0"/>
                      <w:marRight w:val="0"/>
                      <w:marTop w:val="0"/>
                      <w:marBottom w:val="0"/>
                      <w:divBdr>
                        <w:top w:val="none" w:sz="0" w:space="0" w:color="auto"/>
                        <w:left w:val="none" w:sz="0" w:space="0" w:color="auto"/>
                        <w:bottom w:val="none" w:sz="0" w:space="0" w:color="auto"/>
                        <w:right w:val="none" w:sz="0" w:space="0" w:color="auto"/>
                      </w:divBdr>
                      <w:divsChild>
                        <w:div w:id="103739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3404390">
      <w:bodyDiv w:val="1"/>
      <w:marLeft w:val="0"/>
      <w:marRight w:val="0"/>
      <w:marTop w:val="0"/>
      <w:marBottom w:val="0"/>
      <w:divBdr>
        <w:top w:val="none" w:sz="0" w:space="0" w:color="auto"/>
        <w:left w:val="none" w:sz="0" w:space="0" w:color="auto"/>
        <w:bottom w:val="none" w:sz="0" w:space="0" w:color="auto"/>
        <w:right w:val="none" w:sz="0" w:space="0" w:color="auto"/>
      </w:divBdr>
    </w:div>
    <w:div w:id="1095830388">
      <w:bodyDiv w:val="1"/>
      <w:marLeft w:val="0"/>
      <w:marRight w:val="0"/>
      <w:marTop w:val="0"/>
      <w:marBottom w:val="0"/>
      <w:divBdr>
        <w:top w:val="none" w:sz="0" w:space="0" w:color="auto"/>
        <w:left w:val="none" w:sz="0" w:space="0" w:color="auto"/>
        <w:bottom w:val="none" w:sz="0" w:space="0" w:color="auto"/>
        <w:right w:val="none" w:sz="0" w:space="0" w:color="auto"/>
      </w:divBdr>
      <w:divsChild>
        <w:div w:id="2021160536">
          <w:marLeft w:val="0"/>
          <w:marRight w:val="0"/>
          <w:marTop w:val="0"/>
          <w:marBottom w:val="0"/>
          <w:divBdr>
            <w:top w:val="none" w:sz="0" w:space="0" w:color="auto"/>
            <w:left w:val="none" w:sz="0" w:space="0" w:color="auto"/>
            <w:bottom w:val="none" w:sz="0" w:space="0" w:color="auto"/>
            <w:right w:val="none" w:sz="0" w:space="0" w:color="auto"/>
          </w:divBdr>
        </w:div>
      </w:divsChild>
    </w:div>
    <w:div w:id="1103453715">
      <w:bodyDiv w:val="1"/>
      <w:marLeft w:val="0"/>
      <w:marRight w:val="0"/>
      <w:marTop w:val="0"/>
      <w:marBottom w:val="0"/>
      <w:divBdr>
        <w:top w:val="none" w:sz="0" w:space="0" w:color="auto"/>
        <w:left w:val="none" w:sz="0" w:space="0" w:color="auto"/>
        <w:bottom w:val="none" w:sz="0" w:space="0" w:color="auto"/>
        <w:right w:val="none" w:sz="0" w:space="0" w:color="auto"/>
      </w:divBdr>
    </w:div>
    <w:div w:id="1109205892">
      <w:bodyDiv w:val="1"/>
      <w:marLeft w:val="0"/>
      <w:marRight w:val="0"/>
      <w:marTop w:val="0"/>
      <w:marBottom w:val="0"/>
      <w:divBdr>
        <w:top w:val="none" w:sz="0" w:space="0" w:color="auto"/>
        <w:left w:val="none" w:sz="0" w:space="0" w:color="auto"/>
        <w:bottom w:val="none" w:sz="0" w:space="0" w:color="auto"/>
        <w:right w:val="none" w:sz="0" w:space="0" w:color="auto"/>
      </w:divBdr>
    </w:div>
    <w:div w:id="1117220337">
      <w:bodyDiv w:val="1"/>
      <w:marLeft w:val="0"/>
      <w:marRight w:val="0"/>
      <w:marTop w:val="0"/>
      <w:marBottom w:val="0"/>
      <w:divBdr>
        <w:top w:val="none" w:sz="0" w:space="0" w:color="auto"/>
        <w:left w:val="none" w:sz="0" w:space="0" w:color="auto"/>
        <w:bottom w:val="none" w:sz="0" w:space="0" w:color="auto"/>
        <w:right w:val="none" w:sz="0" w:space="0" w:color="auto"/>
      </w:divBdr>
      <w:divsChild>
        <w:div w:id="1695106883">
          <w:marLeft w:val="0"/>
          <w:marRight w:val="0"/>
          <w:marTop w:val="0"/>
          <w:marBottom w:val="0"/>
          <w:divBdr>
            <w:top w:val="none" w:sz="0" w:space="0" w:color="auto"/>
            <w:left w:val="none" w:sz="0" w:space="0" w:color="auto"/>
            <w:bottom w:val="none" w:sz="0" w:space="0" w:color="auto"/>
            <w:right w:val="none" w:sz="0" w:space="0" w:color="auto"/>
          </w:divBdr>
        </w:div>
        <w:div w:id="1961299047">
          <w:marLeft w:val="0"/>
          <w:marRight w:val="0"/>
          <w:marTop w:val="0"/>
          <w:marBottom w:val="0"/>
          <w:divBdr>
            <w:top w:val="none" w:sz="0" w:space="0" w:color="auto"/>
            <w:left w:val="none" w:sz="0" w:space="0" w:color="auto"/>
            <w:bottom w:val="none" w:sz="0" w:space="0" w:color="auto"/>
            <w:right w:val="none" w:sz="0" w:space="0" w:color="auto"/>
          </w:divBdr>
        </w:div>
        <w:div w:id="1448311848">
          <w:marLeft w:val="0"/>
          <w:marRight w:val="0"/>
          <w:marTop w:val="0"/>
          <w:marBottom w:val="0"/>
          <w:divBdr>
            <w:top w:val="none" w:sz="0" w:space="0" w:color="auto"/>
            <w:left w:val="none" w:sz="0" w:space="0" w:color="auto"/>
            <w:bottom w:val="none" w:sz="0" w:space="0" w:color="auto"/>
            <w:right w:val="none" w:sz="0" w:space="0" w:color="auto"/>
          </w:divBdr>
        </w:div>
        <w:div w:id="700739389">
          <w:marLeft w:val="0"/>
          <w:marRight w:val="0"/>
          <w:marTop w:val="0"/>
          <w:marBottom w:val="0"/>
          <w:divBdr>
            <w:top w:val="none" w:sz="0" w:space="0" w:color="auto"/>
            <w:left w:val="none" w:sz="0" w:space="0" w:color="auto"/>
            <w:bottom w:val="none" w:sz="0" w:space="0" w:color="auto"/>
            <w:right w:val="none" w:sz="0" w:space="0" w:color="auto"/>
          </w:divBdr>
        </w:div>
        <w:div w:id="532692950">
          <w:marLeft w:val="0"/>
          <w:marRight w:val="0"/>
          <w:marTop w:val="0"/>
          <w:marBottom w:val="0"/>
          <w:divBdr>
            <w:top w:val="none" w:sz="0" w:space="0" w:color="auto"/>
            <w:left w:val="none" w:sz="0" w:space="0" w:color="auto"/>
            <w:bottom w:val="none" w:sz="0" w:space="0" w:color="auto"/>
            <w:right w:val="none" w:sz="0" w:space="0" w:color="auto"/>
          </w:divBdr>
        </w:div>
        <w:div w:id="379060335">
          <w:marLeft w:val="0"/>
          <w:marRight w:val="0"/>
          <w:marTop w:val="0"/>
          <w:marBottom w:val="0"/>
          <w:divBdr>
            <w:top w:val="none" w:sz="0" w:space="0" w:color="auto"/>
            <w:left w:val="none" w:sz="0" w:space="0" w:color="auto"/>
            <w:bottom w:val="none" w:sz="0" w:space="0" w:color="auto"/>
            <w:right w:val="none" w:sz="0" w:space="0" w:color="auto"/>
          </w:divBdr>
        </w:div>
        <w:div w:id="922180529">
          <w:marLeft w:val="0"/>
          <w:marRight w:val="0"/>
          <w:marTop w:val="0"/>
          <w:marBottom w:val="0"/>
          <w:divBdr>
            <w:top w:val="none" w:sz="0" w:space="0" w:color="auto"/>
            <w:left w:val="none" w:sz="0" w:space="0" w:color="auto"/>
            <w:bottom w:val="none" w:sz="0" w:space="0" w:color="auto"/>
            <w:right w:val="none" w:sz="0" w:space="0" w:color="auto"/>
          </w:divBdr>
        </w:div>
        <w:div w:id="782572447">
          <w:marLeft w:val="0"/>
          <w:marRight w:val="0"/>
          <w:marTop w:val="0"/>
          <w:marBottom w:val="0"/>
          <w:divBdr>
            <w:top w:val="none" w:sz="0" w:space="0" w:color="auto"/>
            <w:left w:val="none" w:sz="0" w:space="0" w:color="auto"/>
            <w:bottom w:val="none" w:sz="0" w:space="0" w:color="auto"/>
            <w:right w:val="none" w:sz="0" w:space="0" w:color="auto"/>
          </w:divBdr>
        </w:div>
      </w:divsChild>
    </w:div>
    <w:div w:id="1123302945">
      <w:bodyDiv w:val="1"/>
      <w:marLeft w:val="0"/>
      <w:marRight w:val="0"/>
      <w:marTop w:val="0"/>
      <w:marBottom w:val="0"/>
      <w:divBdr>
        <w:top w:val="none" w:sz="0" w:space="0" w:color="auto"/>
        <w:left w:val="none" w:sz="0" w:space="0" w:color="auto"/>
        <w:bottom w:val="none" w:sz="0" w:space="0" w:color="auto"/>
        <w:right w:val="none" w:sz="0" w:space="0" w:color="auto"/>
      </w:divBdr>
    </w:div>
    <w:div w:id="1124737080">
      <w:bodyDiv w:val="1"/>
      <w:marLeft w:val="0"/>
      <w:marRight w:val="0"/>
      <w:marTop w:val="0"/>
      <w:marBottom w:val="0"/>
      <w:divBdr>
        <w:top w:val="none" w:sz="0" w:space="0" w:color="auto"/>
        <w:left w:val="none" w:sz="0" w:space="0" w:color="auto"/>
        <w:bottom w:val="none" w:sz="0" w:space="0" w:color="auto"/>
        <w:right w:val="none" w:sz="0" w:space="0" w:color="auto"/>
      </w:divBdr>
    </w:div>
    <w:div w:id="1129085381">
      <w:bodyDiv w:val="1"/>
      <w:marLeft w:val="0"/>
      <w:marRight w:val="0"/>
      <w:marTop w:val="0"/>
      <w:marBottom w:val="0"/>
      <w:divBdr>
        <w:top w:val="none" w:sz="0" w:space="0" w:color="auto"/>
        <w:left w:val="none" w:sz="0" w:space="0" w:color="auto"/>
        <w:bottom w:val="none" w:sz="0" w:space="0" w:color="auto"/>
        <w:right w:val="none" w:sz="0" w:space="0" w:color="auto"/>
      </w:divBdr>
    </w:div>
    <w:div w:id="1135949972">
      <w:bodyDiv w:val="1"/>
      <w:marLeft w:val="0"/>
      <w:marRight w:val="0"/>
      <w:marTop w:val="0"/>
      <w:marBottom w:val="0"/>
      <w:divBdr>
        <w:top w:val="none" w:sz="0" w:space="0" w:color="auto"/>
        <w:left w:val="none" w:sz="0" w:space="0" w:color="auto"/>
        <w:bottom w:val="none" w:sz="0" w:space="0" w:color="auto"/>
        <w:right w:val="none" w:sz="0" w:space="0" w:color="auto"/>
      </w:divBdr>
    </w:div>
    <w:div w:id="1137841644">
      <w:bodyDiv w:val="1"/>
      <w:marLeft w:val="0"/>
      <w:marRight w:val="0"/>
      <w:marTop w:val="0"/>
      <w:marBottom w:val="0"/>
      <w:divBdr>
        <w:top w:val="none" w:sz="0" w:space="0" w:color="auto"/>
        <w:left w:val="none" w:sz="0" w:space="0" w:color="auto"/>
        <w:bottom w:val="none" w:sz="0" w:space="0" w:color="auto"/>
        <w:right w:val="none" w:sz="0" w:space="0" w:color="auto"/>
      </w:divBdr>
    </w:div>
    <w:div w:id="1143539846">
      <w:bodyDiv w:val="1"/>
      <w:marLeft w:val="0"/>
      <w:marRight w:val="0"/>
      <w:marTop w:val="0"/>
      <w:marBottom w:val="0"/>
      <w:divBdr>
        <w:top w:val="none" w:sz="0" w:space="0" w:color="auto"/>
        <w:left w:val="none" w:sz="0" w:space="0" w:color="auto"/>
        <w:bottom w:val="none" w:sz="0" w:space="0" w:color="auto"/>
        <w:right w:val="none" w:sz="0" w:space="0" w:color="auto"/>
      </w:divBdr>
      <w:divsChild>
        <w:div w:id="254023168">
          <w:marLeft w:val="0"/>
          <w:marRight w:val="0"/>
          <w:marTop w:val="0"/>
          <w:marBottom w:val="0"/>
          <w:divBdr>
            <w:top w:val="none" w:sz="0" w:space="0" w:color="auto"/>
            <w:left w:val="none" w:sz="0" w:space="0" w:color="auto"/>
            <w:bottom w:val="none" w:sz="0" w:space="0" w:color="auto"/>
            <w:right w:val="none" w:sz="0" w:space="0" w:color="auto"/>
          </w:divBdr>
        </w:div>
        <w:div w:id="602613334">
          <w:marLeft w:val="0"/>
          <w:marRight w:val="0"/>
          <w:marTop w:val="0"/>
          <w:marBottom w:val="0"/>
          <w:divBdr>
            <w:top w:val="none" w:sz="0" w:space="0" w:color="auto"/>
            <w:left w:val="none" w:sz="0" w:space="0" w:color="auto"/>
            <w:bottom w:val="none" w:sz="0" w:space="0" w:color="auto"/>
            <w:right w:val="none" w:sz="0" w:space="0" w:color="auto"/>
          </w:divBdr>
          <w:divsChild>
            <w:div w:id="1765611182">
              <w:marLeft w:val="0"/>
              <w:marRight w:val="0"/>
              <w:marTop w:val="0"/>
              <w:marBottom w:val="0"/>
              <w:divBdr>
                <w:top w:val="none" w:sz="0" w:space="0" w:color="auto"/>
                <w:left w:val="none" w:sz="0" w:space="0" w:color="auto"/>
                <w:bottom w:val="none" w:sz="0" w:space="0" w:color="auto"/>
                <w:right w:val="none" w:sz="0" w:space="0" w:color="auto"/>
              </w:divBdr>
              <w:divsChild>
                <w:div w:id="1874148996">
                  <w:marLeft w:val="0"/>
                  <w:marRight w:val="0"/>
                  <w:marTop w:val="0"/>
                  <w:marBottom w:val="0"/>
                  <w:divBdr>
                    <w:top w:val="none" w:sz="0" w:space="0" w:color="auto"/>
                    <w:left w:val="none" w:sz="0" w:space="0" w:color="auto"/>
                    <w:bottom w:val="none" w:sz="0" w:space="0" w:color="auto"/>
                    <w:right w:val="none" w:sz="0" w:space="0" w:color="auto"/>
                  </w:divBdr>
                  <w:divsChild>
                    <w:div w:id="408817361">
                      <w:marLeft w:val="0"/>
                      <w:marRight w:val="0"/>
                      <w:marTop w:val="120"/>
                      <w:marBottom w:val="120"/>
                      <w:divBdr>
                        <w:top w:val="none" w:sz="0" w:space="0" w:color="auto"/>
                        <w:left w:val="none" w:sz="0" w:space="0" w:color="auto"/>
                        <w:bottom w:val="none" w:sz="0" w:space="0" w:color="auto"/>
                        <w:right w:val="none" w:sz="0" w:space="0" w:color="auto"/>
                      </w:divBdr>
                      <w:divsChild>
                        <w:div w:id="1841115000">
                          <w:marLeft w:val="0"/>
                          <w:marRight w:val="0"/>
                          <w:marTop w:val="0"/>
                          <w:marBottom w:val="0"/>
                          <w:divBdr>
                            <w:top w:val="none" w:sz="0" w:space="0" w:color="auto"/>
                            <w:left w:val="none" w:sz="0" w:space="0" w:color="auto"/>
                            <w:bottom w:val="none" w:sz="0" w:space="0" w:color="auto"/>
                            <w:right w:val="none" w:sz="0" w:space="0" w:color="auto"/>
                          </w:divBdr>
                          <w:divsChild>
                            <w:div w:id="135878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5781476">
      <w:bodyDiv w:val="1"/>
      <w:marLeft w:val="0"/>
      <w:marRight w:val="0"/>
      <w:marTop w:val="0"/>
      <w:marBottom w:val="0"/>
      <w:divBdr>
        <w:top w:val="none" w:sz="0" w:space="0" w:color="auto"/>
        <w:left w:val="none" w:sz="0" w:space="0" w:color="auto"/>
        <w:bottom w:val="none" w:sz="0" w:space="0" w:color="auto"/>
        <w:right w:val="none" w:sz="0" w:space="0" w:color="auto"/>
      </w:divBdr>
    </w:div>
    <w:div w:id="1157259267">
      <w:bodyDiv w:val="1"/>
      <w:marLeft w:val="0"/>
      <w:marRight w:val="0"/>
      <w:marTop w:val="0"/>
      <w:marBottom w:val="0"/>
      <w:divBdr>
        <w:top w:val="none" w:sz="0" w:space="0" w:color="auto"/>
        <w:left w:val="none" w:sz="0" w:space="0" w:color="auto"/>
        <w:bottom w:val="none" w:sz="0" w:space="0" w:color="auto"/>
        <w:right w:val="none" w:sz="0" w:space="0" w:color="auto"/>
      </w:divBdr>
      <w:divsChild>
        <w:div w:id="1165129021">
          <w:marLeft w:val="0"/>
          <w:marRight w:val="0"/>
          <w:marTop w:val="0"/>
          <w:marBottom w:val="0"/>
          <w:divBdr>
            <w:top w:val="none" w:sz="0" w:space="0" w:color="auto"/>
            <w:left w:val="none" w:sz="0" w:space="0" w:color="auto"/>
            <w:bottom w:val="none" w:sz="0" w:space="0" w:color="auto"/>
            <w:right w:val="none" w:sz="0" w:space="0" w:color="auto"/>
          </w:divBdr>
          <w:divsChild>
            <w:div w:id="1542668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617010">
      <w:bodyDiv w:val="1"/>
      <w:marLeft w:val="0"/>
      <w:marRight w:val="0"/>
      <w:marTop w:val="0"/>
      <w:marBottom w:val="0"/>
      <w:divBdr>
        <w:top w:val="none" w:sz="0" w:space="0" w:color="auto"/>
        <w:left w:val="none" w:sz="0" w:space="0" w:color="auto"/>
        <w:bottom w:val="none" w:sz="0" w:space="0" w:color="auto"/>
        <w:right w:val="none" w:sz="0" w:space="0" w:color="auto"/>
      </w:divBdr>
    </w:div>
    <w:div w:id="1170680136">
      <w:bodyDiv w:val="1"/>
      <w:marLeft w:val="0"/>
      <w:marRight w:val="0"/>
      <w:marTop w:val="0"/>
      <w:marBottom w:val="0"/>
      <w:divBdr>
        <w:top w:val="none" w:sz="0" w:space="0" w:color="auto"/>
        <w:left w:val="none" w:sz="0" w:space="0" w:color="auto"/>
        <w:bottom w:val="none" w:sz="0" w:space="0" w:color="auto"/>
        <w:right w:val="none" w:sz="0" w:space="0" w:color="auto"/>
      </w:divBdr>
    </w:div>
    <w:div w:id="1173301694">
      <w:bodyDiv w:val="1"/>
      <w:marLeft w:val="0"/>
      <w:marRight w:val="0"/>
      <w:marTop w:val="0"/>
      <w:marBottom w:val="0"/>
      <w:divBdr>
        <w:top w:val="none" w:sz="0" w:space="0" w:color="auto"/>
        <w:left w:val="none" w:sz="0" w:space="0" w:color="auto"/>
        <w:bottom w:val="none" w:sz="0" w:space="0" w:color="auto"/>
        <w:right w:val="none" w:sz="0" w:space="0" w:color="auto"/>
      </w:divBdr>
    </w:div>
    <w:div w:id="1183013557">
      <w:bodyDiv w:val="1"/>
      <w:marLeft w:val="0"/>
      <w:marRight w:val="0"/>
      <w:marTop w:val="0"/>
      <w:marBottom w:val="0"/>
      <w:divBdr>
        <w:top w:val="none" w:sz="0" w:space="0" w:color="auto"/>
        <w:left w:val="none" w:sz="0" w:space="0" w:color="auto"/>
        <w:bottom w:val="none" w:sz="0" w:space="0" w:color="auto"/>
        <w:right w:val="none" w:sz="0" w:space="0" w:color="auto"/>
      </w:divBdr>
    </w:div>
    <w:div w:id="1185099921">
      <w:bodyDiv w:val="1"/>
      <w:marLeft w:val="0"/>
      <w:marRight w:val="0"/>
      <w:marTop w:val="0"/>
      <w:marBottom w:val="0"/>
      <w:divBdr>
        <w:top w:val="none" w:sz="0" w:space="0" w:color="auto"/>
        <w:left w:val="none" w:sz="0" w:space="0" w:color="auto"/>
        <w:bottom w:val="none" w:sz="0" w:space="0" w:color="auto"/>
        <w:right w:val="none" w:sz="0" w:space="0" w:color="auto"/>
      </w:divBdr>
    </w:div>
    <w:div w:id="1189367384">
      <w:bodyDiv w:val="1"/>
      <w:marLeft w:val="0"/>
      <w:marRight w:val="0"/>
      <w:marTop w:val="0"/>
      <w:marBottom w:val="0"/>
      <w:divBdr>
        <w:top w:val="none" w:sz="0" w:space="0" w:color="auto"/>
        <w:left w:val="none" w:sz="0" w:space="0" w:color="auto"/>
        <w:bottom w:val="none" w:sz="0" w:space="0" w:color="auto"/>
        <w:right w:val="none" w:sz="0" w:space="0" w:color="auto"/>
      </w:divBdr>
    </w:div>
    <w:div w:id="1190800068">
      <w:bodyDiv w:val="1"/>
      <w:marLeft w:val="0"/>
      <w:marRight w:val="0"/>
      <w:marTop w:val="0"/>
      <w:marBottom w:val="0"/>
      <w:divBdr>
        <w:top w:val="none" w:sz="0" w:space="0" w:color="auto"/>
        <w:left w:val="none" w:sz="0" w:space="0" w:color="auto"/>
        <w:bottom w:val="none" w:sz="0" w:space="0" w:color="auto"/>
        <w:right w:val="none" w:sz="0" w:space="0" w:color="auto"/>
      </w:divBdr>
      <w:divsChild>
        <w:div w:id="611548895">
          <w:marLeft w:val="0"/>
          <w:marRight w:val="0"/>
          <w:marTop w:val="0"/>
          <w:marBottom w:val="150"/>
          <w:divBdr>
            <w:top w:val="none" w:sz="0" w:space="0" w:color="auto"/>
            <w:left w:val="none" w:sz="0" w:space="0" w:color="auto"/>
            <w:bottom w:val="none" w:sz="0" w:space="0" w:color="auto"/>
            <w:right w:val="none" w:sz="0" w:space="0" w:color="auto"/>
          </w:divBdr>
        </w:div>
        <w:div w:id="243297646">
          <w:marLeft w:val="0"/>
          <w:marRight w:val="0"/>
          <w:marTop w:val="150"/>
          <w:marBottom w:val="150"/>
          <w:divBdr>
            <w:top w:val="none" w:sz="0" w:space="0" w:color="auto"/>
            <w:left w:val="none" w:sz="0" w:space="0" w:color="auto"/>
            <w:bottom w:val="none" w:sz="0" w:space="0" w:color="auto"/>
            <w:right w:val="none" w:sz="0" w:space="0" w:color="auto"/>
          </w:divBdr>
          <w:divsChild>
            <w:div w:id="1510606659">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1195922622">
      <w:bodyDiv w:val="1"/>
      <w:marLeft w:val="0"/>
      <w:marRight w:val="0"/>
      <w:marTop w:val="0"/>
      <w:marBottom w:val="0"/>
      <w:divBdr>
        <w:top w:val="none" w:sz="0" w:space="0" w:color="auto"/>
        <w:left w:val="none" w:sz="0" w:space="0" w:color="auto"/>
        <w:bottom w:val="none" w:sz="0" w:space="0" w:color="auto"/>
        <w:right w:val="none" w:sz="0" w:space="0" w:color="auto"/>
      </w:divBdr>
      <w:divsChild>
        <w:div w:id="298845099">
          <w:marLeft w:val="0"/>
          <w:marRight w:val="0"/>
          <w:marTop w:val="360"/>
          <w:marBottom w:val="408"/>
          <w:divBdr>
            <w:top w:val="none" w:sz="0" w:space="0" w:color="auto"/>
            <w:left w:val="none" w:sz="0" w:space="0" w:color="auto"/>
            <w:bottom w:val="none" w:sz="0" w:space="0" w:color="auto"/>
            <w:right w:val="none" w:sz="0" w:space="0" w:color="auto"/>
          </w:divBdr>
        </w:div>
        <w:div w:id="869031894">
          <w:marLeft w:val="0"/>
          <w:marRight w:val="0"/>
          <w:marTop w:val="0"/>
          <w:marBottom w:val="180"/>
          <w:divBdr>
            <w:top w:val="none" w:sz="0" w:space="0" w:color="auto"/>
            <w:left w:val="none" w:sz="0" w:space="0" w:color="auto"/>
            <w:bottom w:val="none" w:sz="0" w:space="0" w:color="auto"/>
            <w:right w:val="none" w:sz="0" w:space="0" w:color="auto"/>
          </w:divBdr>
        </w:div>
      </w:divsChild>
    </w:div>
    <w:div w:id="1217543189">
      <w:bodyDiv w:val="1"/>
      <w:marLeft w:val="0"/>
      <w:marRight w:val="0"/>
      <w:marTop w:val="0"/>
      <w:marBottom w:val="0"/>
      <w:divBdr>
        <w:top w:val="none" w:sz="0" w:space="0" w:color="auto"/>
        <w:left w:val="none" w:sz="0" w:space="0" w:color="auto"/>
        <w:bottom w:val="none" w:sz="0" w:space="0" w:color="auto"/>
        <w:right w:val="none" w:sz="0" w:space="0" w:color="auto"/>
      </w:divBdr>
    </w:div>
    <w:div w:id="1223247496">
      <w:bodyDiv w:val="1"/>
      <w:marLeft w:val="0"/>
      <w:marRight w:val="0"/>
      <w:marTop w:val="0"/>
      <w:marBottom w:val="0"/>
      <w:divBdr>
        <w:top w:val="none" w:sz="0" w:space="0" w:color="auto"/>
        <w:left w:val="none" w:sz="0" w:space="0" w:color="auto"/>
        <w:bottom w:val="none" w:sz="0" w:space="0" w:color="auto"/>
        <w:right w:val="none" w:sz="0" w:space="0" w:color="auto"/>
      </w:divBdr>
    </w:div>
    <w:div w:id="1232276017">
      <w:bodyDiv w:val="1"/>
      <w:marLeft w:val="0"/>
      <w:marRight w:val="0"/>
      <w:marTop w:val="0"/>
      <w:marBottom w:val="0"/>
      <w:divBdr>
        <w:top w:val="none" w:sz="0" w:space="0" w:color="auto"/>
        <w:left w:val="none" w:sz="0" w:space="0" w:color="auto"/>
        <w:bottom w:val="none" w:sz="0" w:space="0" w:color="auto"/>
        <w:right w:val="none" w:sz="0" w:space="0" w:color="auto"/>
      </w:divBdr>
    </w:div>
    <w:div w:id="1242910067">
      <w:bodyDiv w:val="1"/>
      <w:marLeft w:val="0"/>
      <w:marRight w:val="0"/>
      <w:marTop w:val="0"/>
      <w:marBottom w:val="0"/>
      <w:divBdr>
        <w:top w:val="none" w:sz="0" w:space="0" w:color="auto"/>
        <w:left w:val="none" w:sz="0" w:space="0" w:color="auto"/>
        <w:bottom w:val="none" w:sz="0" w:space="0" w:color="auto"/>
        <w:right w:val="none" w:sz="0" w:space="0" w:color="auto"/>
      </w:divBdr>
      <w:divsChild>
        <w:div w:id="162012457">
          <w:blockQuote w:val="1"/>
          <w:marLeft w:val="750"/>
          <w:marRight w:val="150"/>
          <w:marTop w:val="150"/>
          <w:marBottom w:val="150"/>
          <w:divBdr>
            <w:top w:val="single" w:sz="6" w:space="4" w:color="D4CCAA"/>
            <w:left w:val="single" w:sz="6" w:space="31" w:color="D4CCAA"/>
            <w:bottom w:val="single" w:sz="6" w:space="4" w:color="D4CCAA"/>
            <w:right w:val="single" w:sz="6" w:space="4" w:color="D4CCAA"/>
          </w:divBdr>
        </w:div>
      </w:divsChild>
    </w:div>
    <w:div w:id="1243106726">
      <w:bodyDiv w:val="1"/>
      <w:marLeft w:val="0"/>
      <w:marRight w:val="0"/>
      <w:marTop w:val="0"/>
      <w:marBottom w:val="0"/>
      <w:divBdr>
        <w:top w:val="none" w:sz="0" w:space="0" w:color="auto"/>
        <w:left w:val="none" w:sz="0" w:space="0" w:color="auto"/>
        <w:bottom w:val="none" w:sz="0" w:space="0" w:color="auto"/>
        <w:right w:val="none" w:sz="0" w:space="0" w:color="auto"/>
      </w:divBdr>
    </w:div>
    <w:div w:id="1244753394">
      <w:bodyDiv w:val="1"/>
      <w:marLeft w:val="0"/>
      <w:marRight w:val="0"/>
      <w:marTop w:val="0"/>
      <w:marBottom w:val="0"/>
      <w:divBdr>
        <w:top w:val="none" w:sz="0" w:space="0" w:color="auto"/>
        <w:left w:val="none" w:sz="0" w:space="0" w:color="auto"/>
        <w:bottom w:val="none" w:sz="0" w:space="0" w:color="auto"/>
        <w:right w:val="none" w:sz="0" w:space="0" w:color="auto"/>
      </w:divBdr>
    </w:div>
    <w:div w:id="1246458084">
      <w:bodyDiv w:val="1"/>
      <w:marLeft w:val="0"/>
      <w:marRight w:val="0"/>
      <w:marTop w:val="0"/>
      <w:marBottom w:val="0"/>
      <w:divBdr>
        <w:top w:val="none" w:sz="0" w:space="0" w:color="auto"/>
        <w:left w:val="none" w:sz="0" w:space="0" w:color="auto"/>
        <w:bottom w:val="none" w:sz="0" w:space="0" w:color="auto"/>
        <w:right w:val="none" w:sz="0" w:space="0" w:color="auto"/>
      </w:divBdr>
    </w:div>
    <w:div w:id="1250582522">
      <w:bodyDiv w:val="1"/>
      <w:marLeft w:val="0"/>
      <w:marRight w:val="0"/>
      <w:marTop w:val="0"/>
      <w:marBottom w:val="0"/>
      <w:divBdr>
        <w:top w:val="none" w:sz="0" w:space="0" w:color="auto"/>
        <w:left w:val="none" w:sz="0" w:space="0" w:color="auto"/>
        <w:bottom w:val="none" w:sz="0" w:space="0" w:color="auto"/>
        <w:right w:val="none" w:sz="0" w:space="0" w:color="auto"/>
      </w:divBdr>
    </w:div>
    <w:div w:id="1251311169">
      <w:bodyDiv w:val="1"/>
      <w:marLeft w:val="0"/>
      <w:marRight w:val="0"/>
      <w:marTop w:val="0"/>
      <w:marBottom w:val="0"/>
      <w:divBdr>
        <w:top w:val="none" w:sz="0" w:space="0" w:color="auto"/>
        <w:left w:val="none" w:sz="0" w:space="0" w:color="auto"/>
        <w:bottom w:val="none" w:sz="0" w:space="0" w:color="auto"/>
        <w:right w:val="none" w:sz="0" w:space="0" w:color="auto"/>
      </w:divBdr>
    </w:div>
    <w:div w:id="1251430920">
      <w:bodyDiv w:val="1"/>
      <w:marLeft w:val="0"/>
      <w:marRight w:val="0"/>
      <w:marTop w:val="0"/>
      <w:marBottom w:val="0"/>
      <w:divBdr>
        <w:top w:val="none" w:sz="0" w:space="0" w:color="auto"/>
        <w:left w:val="none" w:sz="0" w:space="0" w:color="auto"/>
        <w:bottom w:val="none" w:sz="0" w:space="0" w:color="auto"/>
        <w:right w:val="none" w:sz="0" w:space="0" w:color="auto"/>
      </w:divBdr>
    </w:div>
    <w:div w:id="1253583479">
      <w:bodyDiv w:val="1"/>
      <w:marLeft w:val="0"/>
      <w:marRight w:val="0"/>
      <w:marTop w:val="0"/>
      <w:marBottom w:val="0"/>
      <w:divBdr>
        <w:top w:val="none" w:sz="0" w:space="0" w:color="auto"/>
        <w:left w:val="none" w:sz="0" w:space="0" w:color="auto"/>
        <w:bottom w:val="none" w:sz="0" w:space="0" w:color="auto"/>
        <w:right w:val="none" w:sz="0" w:space="0" w:color="auto"/>
      </w:divBdr>
      <w:divsChild>
        <w:div w:id="718165392">
          <w:marLeft w:val="0"/>
          <w:marRight w:val="0"/>
          <w:marTop w:val="0"/>
          <w:marBottom w:val="0"/>
          <w:divBdr>
            <w:top w:val="none" w:sz="0" w:space="0" w:color="auto"/>
            <w:left w:val="none" w:sz="0" w:space="0" w:color="auto"/>
            <w:bottom w:val="none" w:sz="0" w:space="0" w:color="auto"/>
            <w:right w:val="none" w:sz="0" w:space="0" w:color="auto"/>
          </w:divBdr>
        </w:div>
        <w:div w:id="571889662">
          <w:marLeft w:val="0"/>
          <w:marRight w:val="0"/>
          <w:marTop w:val="75"/>
          <w:marBottom w:val="0"/>
          <w:divBdr>
            <w:top w:val="none" w:sz="0" w:space="0" w:color="auto"/>
            <w:left w:val="none" w:sz="0" w:space="0" w:color="auto"/>
            <w:bottom w:val="none" w:sz="0" w:space="0" w:color="auto"/>
            <w:right w:val="none" w:sz="0" w:space="0" w:color="auto"/>
          </w:divBdr>
        </w:div>
      </w:divsChild>
    </w:div>
    <w:div w:id="1265069697">
      <w:bodyDiv w:val="1"/>
      <w:marLeft w:val="0"/>
      <w:marRight w:val="0"/>
      <w:marTop w:val="0"/>
      <w:marBottom w:val="0"/>
      <w:divBdr>
        <w:top w:val="none" w:sz="0" w:space="0" w:color="auto"/>
        <w:left w:val="none" w:sz="0" w:space="0" w:color="auto"/>
        <w:bottom w:val="none" w:sz="0" w:space="0" w:color="auto"/>
        <w:right w:val="none" w:sz="0" w:space="0" w:color="auto"/>
      </w:divBdr>
    </w:div>
    <w:div w:id="1265965116">
      <w:bodyDiv w:val="1"/>
      <w:marLeft w:val="0"/>
      <w:marRight w:val="0"/>
      <w:marTop w:val="0"/>
      <w:marBottom w:val="0"/>
      <w:divBdr>
        <w:top w:val="none" w:sz="0" w:space="0" w:color="auto"/>
        <w:left w:val="none" w:sz="0" w:space="0" w:color="auto"/>
        <w:bottom w:val="none" w:sz="0" w:space="0" w:color="auto"/>
        <w:right w:val="none" w:sz="0" w:space="0" w:color="auto"/>
      </w:divBdr>
    </w:div>
    <w:div w:id="1267032779">
      <w:bodyDiv w:val="1"/>
      <w:marLeft w:val="0"/>
      <w:marRight w:val="0"/>
      <w:marTop w:val="0"/>
      <w:marBottom w:val="0"/>
      <w:divBdr>
        <w:top w:val="none" w:sz="0" w:space="0" w:color="auto"/>
        <w:left w:val="none" w:sz="0" w:space="0" w:color="auto"/>
        <w:bottom w:val="none" w:sz="0" w:space="0" w:color="auto"/>
        <w:right w:val="none" w:sz="0" w:space="0" w:color="auto"/>
      </w:divBdr>
    </w:div>
    <w:div w:id="1269849753">
      <w:bodyDiv w:val="1"/>
      <w:marLeft w:val="0"/>
      <w:marRight w:val="0"/>
      <w:marTop w:val="0"/>
      <w:marBottom w:val="0"/>
      <w:divBdr>
        <w:top w:val="none" w:sz="0" w:space="0" w:color="auto"/>
        <w:left w:val="none" w:sz="0" w:space="0" w:color="auto"/>
        <w:bottom w:val="none" w:sz="0" w:space="0" w:color="auto"/>
        <w:right w:val="none" w:sz="0" w:space="0" w:color="auto"/>
      </w:divBdr>
    </w:div>
    <w:div w:id="1276910818">
      <w:bodyDiv w:val="1"/>
      <w:marLeft w:val="0"/>
      <w:marRight w:val="0"/>
      <w:marTop w:val="0"/>
      <w:marBottom w:val="0"/>
      <w:divBdr>
        <w:top w:val="none" w:sz="0" w:space="0" w:color="auto"/>
        <w:left w:val="none" w:sz="0" w:space="0" w:color="auto"/>
        <w:bottom w:val="none" w:sz="0" w:space="0" w:color="auto"/>
        <w:right w:val="none" w:sz="0" w:space="0" w:color="auto"/>
      </w:divBdr>
    </w:div>
    <w:div w:id="1277368991">
      <w:bodyDiv w:val="1"/>
      <w:marLeft w:val="0"/>
      <w:marRight w:val="0"/>
      <w:marTop w:val="0"/>
      <w:marBottom w:val="0"/>
      <w:divBdr>
        <w:top w:val="none" w:sz="0" w:space="0" w:color="auto"/>
        <w:left w:val="none" w:sz="0" w:space="0" w:color="auto"/>
        <w:bottom w:val="none" w:sz="0" w:space="0" w:color="auto"/>
        <w:right w:val="none" w:sz="0" w:space="0" w:color="auto"/>
      </w:divBdr>
    </w:div>
    <w:div w:id="1278289848">
      <w:bodyDiv w:val="1"/>
      <w:marLeft w:val="0"/>
      <w:marRight w:val="0"/>
      <w:marTop w:val="0"/>
      <w:marBottom w:val="0"/>
      <w:divBdr>
        <w:top w:val="none" w:sz="0" w:space="0" w:color="auto"/>
        <w:left w:val="none" w:sz="0" w:space="0" w:color="auto"/>
        <w:bottom w:val="none" w:sz="0" w:space="0" w:color="auto"/>
        <w:right w:val="none" w:sz="0" w:space="0" w:color="auto"/>
      </w:divBdr>
    </w:div>
    <w:div w:id="1286931057">
      <w:bodyDiv w:val="1"/>
      <w:marLeft w:val="0"/>
      <w:marRight w:val="0"/>
      <w:marTop w:val="0"/>
      <w:marBottom w:val="0"/>
      <w:divBdr>
        <w:top w:val="none" w:sz="0" w:space="0" w:color="auto"/>
        <w:left w:val="none" w:sz="0" w:space="0" w:color="auto"/>
        <w:bottom w:val="none" w:sz="0" w:space="0" w:color="auto"/>
        <w:right w:val="none" w:sz="0" w:space="0" w:color="auto"/>
      </w:divBdr>
    </w:div>
    <w:div w:id="1287660747">
      <w:bodyDiv w:val="1"/>
      <w:marLeft w:val="0"/>
      <w:marRight w:val="0"/>
      <w:marTop w:val="0"/>
      <w:marBottom w:val="0"/>
      <w:divBdr>
        <w:top w:val="none" w:sz="0" w:space="0" w:color="auto"/>
        <w:left w:val="none" w:sz="0" w:space="0" w:color="auto"/>
        <w:bottom w:val="none" w:sz="0" w:space="0" w:color="auto"/>
        <w:right w:val="none" w:sz="0" w:space="0" w:color="auto"/>
      </w:divBdr>
    </w:div>
    <w:div w:id="1293638934">
      <w:bodyDiv w:val="1"/>
      <w:marLeft w:val="0"/>
      <w:marRight w:val="0"/>
      <w:marTop w:val="0"/>
      <w:marBottom w:val="0"/>
      <w:divBdr>
        <w:top w:val="none" w:sz="0" w:space="0" w:color="auto"/>
        <w:left w:val="none" w:sz="0" w:space="0" w:color="auto"/>
        <w:bottom w:val="none" w:sz="0" w:space="0" w:color="auto"/>
        <w:right w:val="none" w:sz="0" w:space="0" w:color="auto"/>
      </w:divBdr>
    </w:div>
    <w:div w:id="1300459540">
      <w:bodyDiv w:val="1"/>
      <w:marLeft w:val="0"/>
      <w:marRight w:val="0"/>
      <w:marTop w:val="0"/>
      <w:marBottom w:val="0"/>
      <w:divBdr>
        <w:top w:val="none" w:sz="0" w:space="0" w:color="auto"/>
        <w:left w:val="none" w:sz="0" w:space="0" w:color="auto"/>
        <w:bottom w:val="none" w:sz="0" w:space="0" w:color="auto"/>
        <w:right w:val="none" w:sz="0" w:space="0" w:color="auto"/>
      </w:divBdr>
    </w:div>
    <w:div w:id="1311010546">
      <w:bodyDiv w:val="1"/>
      <w:marLeft w:val="0"/>
      <w:marRight w:val="0"/>
      <w:marTop w:val="0"/>
      <w:marBottom w:val="0"/>
      <w:divBdr>
        <w:top w:val="none" w:sz="0" w:space="0" w:color="auto"/>
        <w:left w:val="none" w:sz="0" w:space="0" w:color="auto"/>
        <w:bottom w:val="none" w:sz="0" w:space="0" w:color="auto"/>
        <w:right w:val="none" w:sz="0" w:space="0" w:color="auto"/>
      </w:divBdr>
    </w:div>
    <w:div w:id="1316564660">
      <w:bodyDiv w:val="1"/>
      <w:marLeft w:val="0"/>
      <w:marRight w:val="0"/>
      <w:marTop w:val="0"/>
      <w:marBottom w:val="0"/>
      <w:divBdr>
        <w:top w:val="none" w:sz="0" w:space="0" w:color="auto"/>
        <w:left w:val="none" w:sz="0" w:space="0" w:color="auto"/>
        <w:bottom w:val="none" w:sz="0" w:space="0" w:color="auto"/>
        <w:right w:val="none" w:sz="0" w:space="0" w:color="auto"/>
      </w:divBdr>
      <w:divsChild>
        <w:div w:id="1165364634">
          <w:marLeft w:val="0"/>
          <w:marRight w:val="0"/>
          <w:marTop w:val="0"/>
          <w:marBottom w:val="0"/>
          <w:divBdr>
            <w:top w:val="single" w:sz="6" w:space="4" w:color="CCD6DB"/>
            <w:left w:val="single" w:sz="2" w:space="0" w:color="CCD6DB"/>
            <w:bottom w:val="single" w:sz="6" w:space="0" w:color="CCD6DB"/>
            <w:right w:val="single" w:sz="2" w:space="0" w:color="CCD6DB"/>
          </w:divBdr>
        </w:div>
      </w:divsChild>
    </w:div>
    <w:div w:id="1321158706">
      <w:bodyDiv w:val="1"/>
      <w:marLeft w:val="0"/>
      <w:marRight w:val="0"/>
      <w:marTop w:val="0"/>
      <w:marBottom w:val="0"/>
      <w:divBdr>
        <w:top w:val="none" w:sz="0" w:space="0" w:color="auto"/>
        <w:left w:val="none" w:sz="0" w:space="0" w:color="auto"/>
        <w:bottom w:val="none" w:sz="0" w:space="0" w:color="auto"/>
        <w:right w:val="none" w:sz="0" w:space="0" w:color="auto"/>
      </w:divBdr>
      <w:divsChild>
        <w:div w:id="1697581852">
          <w:marLeft w:val="0"/>
          <w:marRight w:val="0"/>
          <w:marTop w:val="225"/>
          <w:marBottom w:val="225"/>
          <w:divBdr>
            <w:top w:val="none" w:sz="0" w:space="0" w:color="auto"/>
            <w:left w:val="none" w:sz="0" w:space="0" w:color="auto"/>
            <w:bottom w:val="none" w:sz="0" w:space="0" w:color="auto"/>
            <w:right w:val="none" w:sz="0" w:space="0" w:color="auto"/>
          </w:divBdr>
        </w:div>
      </w:divsChild>
    </w:div>
    <w:div w:id="1323119245">
      <w:bodyDiv w:val="1"/>
      <w:marLeft w:val="0"/>
      <w:marRight w:val="0"/>
      <w:marTop w:val="0"/>
      <w:marBottom w:val="0"/>
      <w:divBdr>
        <w:top w:val="none" w:sz="0" w:space="0" w:color="auto"/>
        <w:left w:val="none" w:sz="0" w:space="0" w:color="auto"/>
        <w:bottom w:val="none" w:sz="0" w:space="0" w:color="auto"/>
        <w:right w:val="none" w:sz="0" w:space="0" w:color="auto"/>
      </w:divBdr>
    </w:div>
    <w:div w:id="1324431336">
      <w:bodyDiv w:val="1"/>
      <w:marLeft w:val="0"/>
      <w:marRight w:val="0"/>
      <w:marTop w:val="0"/>
      <w:marBottom w:val="0"/>
      <w:divBdr>
        <w:top w:val="none" w:sz="0" w:space="0" w:color="auto"/>
        <w:left w:val="none" w:sz="0" w:space="0" w:color="auto"/>
        <w:bottom w:val="none" w:sz="0" w:space="0" w:color="auto"/>
        <w:right w:val="none" w:sz="0" w:space="0" w:color="auto"/>
      </w:divBdr>
      <w:divsChild>
        <w:div w:id="686056747">
          <w:marLeft w:val="0"/>
          <w:marRight w:val="0"/>
          <w:marTop w:val="105"/>
          <w:marBottom w:val="0"/>
          <w:divBdr>
            <w:top w:val="none" w:sz="0" w:space="0" w:color="auto"/>
            <w:left w:val="none" w:sz="0" w:space="0" w:color="auto"/>
            <w:bottom w:val="none" w:sz="0" w:space="0" w:color="auto"/>
            <w:right w:val="none" w:sz="0" w:space="0" w:color="auto"/>
          </w:divBdr>
        </w:div>
      </w:divsChild>
    </w:div>
    <w:div w:id="1324507091">
      <w:bodyDiv w:val="1"/>
      <w:marLeft w:val="0"/>
      <w:marRight w:val="0"/>
      <w:marTop w:val="0"/>
      <w:marBottom w:val="0"/>
      <w:divBdr>
        <w:top w:val="none" w:sz="0" w:space="0" w:color="auto"/>
        <w:left w:val="none" w:sz="0" w:space="0" w:color="auto"/>
        <w:bottom w:val="none" w:sz="0" w:space="0" w:color="auto"/>
        <w:right w:val="none" w:sz="0" w:space="0" w:color="auto"/>
      </w:divBdr>
      <w:divsChild>
        <w:div w:id="1165432939">
          <w:marLeft w:val="0"/>
          <w:marRight w:val="0"/>
          <w:marTop w:val="0"/>
          <w:marBottom w:val="0"/>
          <w:divBdr>
            <w:top w:val="none" w:sz="0" w:space="0" w:color="auto"/>
            <w:left w:val="none" w:sz="0" w:space="0" w:color="auto"/>
            <w:bottom w:val="none" w:sz="0" w:space="0" w:color="auto"/>
            <w:right w:val="none" w:sz="0" w:space="0" w:color="auto"/>
          </w:divBdr>
        </w:div>
        <w:div w:id="728501674">
          <w:marLeft w:val="0"/>
          <w:marRight w:val="0"/>
          <w:marTop w:val="0"/>
          <w:marBottom w:val="0"/>
          <w:divBdr>
            <w:top w:val="none" w:sz="0" w:space="0" w:color="auto"/>
            <w:left w:val="none" w:sz="0" w:space="0" w:color="auto"/>
            <w:bottom w:val="none" w:sz="0" w:space="0" w:color="auto"/>
            <w:right w:val="none" w:sz="0" w:space="0" w:color="auto"/>
          </w:divBdr>
          <w:divsChild>
            <w:div w:id="143736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988560">
      <w:bodyDiv w:val="1"/>
      <w:marLeft w:val="0"/>
      <w:marRight w:val="0"/>
      <w:marTop w:val="0"/>
      <w:marBottom w:val="0"/>
      <w:divBdr>
        <w:top w:val="none" w:sz="0" w:space="0" w:color="auto"/>
        <w:left w:val="none" w:sz="0" w:space="0" w:color="auto"/>
        <w:bottom w:val="none" w:sz="0" w:space="0" w:color="auto"/>
        <w:right w:val="none" w:sz="0" w:space="0" w:color="auto"/>
      </w:divBdr>
    </w:div>
    <w:div w:id="1343583036">
      <w:bodyDiv w:val="1"/>
      <w:marLeft w:val="0"/>
      <w:marRight w:val="0"/>
      <w:marTop w:val="0"/>
      <w:marBottom w:val="0"/>
      <w:divBdr>
        <w:top w:val="none" w:sz="0" w:space="0" w:color="auto"/>
        <w:left w:val="none" w:sz="0" w:space="0" w:color="auto"/>
        <w:bottom w:val="none" w:sz="0" w:space="0" w:color="auto"/>
        <w:right w:val="none" w:sz="0" w:space="0" w:color="auto"/>
      </w:divBdr>
      <w:divsChild>
        <w:div w:id="1555235759">
          <w:marLeft w:val="0"/>
          <w:marRight w:val="0"/>
          <w:marTop w:val="0"/>
          <w:marBottom w:val="225"/>
          <w:divBdr>
            <w:top w:val="none" w:sz="0" w:space="0" w:color="auto"/>
            <w:left w:val="none" w:sz="0" w:space="0" w:color="auto"/>
            <w:bottom w:val="none" w:sz="0" w:space="0" w:color="auto"/>
            <w:right w:val="none" w:sz="0" w:space="0" w:color="auto"/>
          </w:divBdr>
          <w:divsChild>
            <w:div w:id="204474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354739">
      <w:bodyDiv w:val="1"/>
      <w:marLeft w:val="0"/>
      <w:marRight w:val="0"/>
      <w:marTop w:val="0"/>
      <w:marBottom w:val="0"/>
      <w:divBdr>
        <w:top w:val="none" w:sz="0" w:space="0" w:color="auto"/>
        <w:left w:val="none" w:sz="0" w:space="0" w:color="auto"/>
        <w:bottom w:val="none" w:sz="0" w:space="0" w:color="auto"/>
        <w:right w:val="none" w:sz="0" w:space="0" w:color="auto"/>
      </w:divBdr>
      <w:divsChild>
        <w:div w:id="463229874">
          <w:blockQuote w:val="1"/>
          <w:marLeft w:val="0"/>
          <w:marRight w:val="0"/>
          <w:marTop w:val="0"/>
          <w:marBottom w:val="375"/>
          <w:divBdr>
            <w:top w:val="none" w:sz="0" w:space="0" w:color="auto"/>
            <w:left w:val="none" w:sz="0" w:space="0" w:color="auto"/>
            <w:bottom w:val="none" w:sz="0" w:space="0" w:color="auto"/>
            <w:right w:val="none" w:sz="0" w:space="0" w:color="auto"/>
          </w:divBdr>
        </w:div>
        <w:div w:id="2141993176">
          <w:blockQuote w:val="1"/>
          <w:marLeft w:val="0"/>
          <w:marRight w:val="0"/>
          <w:marTop w:val="0"/>
          <w:marBottom w:val="375"/>
          <w:divBdr>
            <w:top w:val="none" w:sz="0" w:space="0" w:color="auto"/>
            <w:left w:val="none" w:sz="0" w:space="0" w:color="auto"/>
            <w:bottom w:val="none" w:sz="0" w:space="0" w:color="auto"/>
            <w:right w:val="none" w:sz="0" w:space="0" w:color="auto"/>
          </w:divBdr>
        </w:div>
      </w:divsChild>
    </w:div>
    <w:div w:id="1347171106">
      <w:bodyDiv w:val="1"/>
      <w:marLeft w:val="0"/>
      <w:marRight w:val="0"/>
      <w:marTop w:val="0"/>
      <w:marBottom w:val="0"/>
      <w:divBdr>
        <w:top w:val="none" w:sz="0" w:space="0" w:color="auto"/>
        <w:left w:val="none" w:sz="0" w:space="0" w:color="auto"/>
        <w:bottom w:val="none" w:sz="0" w:space="0" w:color="auto"/>
        <w:right w:val="none" w:sz="0" w:space="0" w:color="auto"/>
      </w:divBdr>
      <w:divsChild>
        <w:div w:id="2140800810">
          <w:marLeft w:val="0"/>
          <w:marRight w:val="0"/>
          <w:marTop w:val="0"/>
          <w:marBottom w:val="0"/>
          <w:divBdr>
            <w:top w:val="none" w:sz="0" w:space="0" w:color="auto"/>
            <w:left w:val="none" w:sz="0" w:space="0" w:color="auto"/>
            <w:bottom w:val="none" w:sz="0" w:space="0" w:color="auto"/>
            <w:right w:val="none" w:sz="0" w:space="0" w:color="auto"/>
          </w:divBdr>
        </w:div>
      </w:divsChild>
    </w:div>
    <w:div w:id="1348944469">
      <w:bodyDiv w:val="1"/>
      <w:marLeft w:val="0"/>
      <w:marRight w:val="0"/>
      <w:marTop w:val="0"/>
      <w:marBottom w:val="0"/>
      <w:divBdr>
        <w:top w:val="none" w:sz="0" w:space="0" w:color="auto"/>
        <w:left w:val="none" w:sz="0" w:space="0" w:color="auto"/>
        <w:bottom w:val="none" w:sz="0" w:space="0" w:color="auto"/>
        <w:right w:val="none" w:sz="0" w:space="0" w:color="auto"/>
      </w:divBdr>
      <w:divsChild>
        <w:div w:id="670526198">
          <w:marLeft w:val="0"/>
          <w:marRight w:val="0"/>
          <w:marTop w:val="0"/>
          <w:marBottom w:val="300"/>
          <w:divBdr>
            <w:top w:val="none" w:sz="0" w:space="0" w:color="auto"/>
            <w:left w:val="none" w:sz="0" w:space="0" w:color="auto"/>
            <w:bottom w:val="none" w:sz="0" w:space="0" w:color="auto"/>
            <w:right w:val="none" w:sz="0" w:space="0" w:color="auto"/>
          </w:divBdr>
        </w:div>
        <w:div w:id="1959095159">
          <w:marLeft w:val="0"/>
          <w:marRight w:val="0"/>
          <w:marTop w:val="0"/>
          <w:marBottom w:val="0"/>
          <w:divBdr>
            <w:top w:val="none" w:sz="0" w:space="0" w:color="auto"/>
            <w:left w:val="none" w:sz="0" w:space="0" w:color="auto"/>
            <w:bottom w:val="none" w:sz="0" w:space="0" w:color="auto"/>
            <w:right w:val="none" w:sz="0" w:space="0" w:color="auto"/>
          </w:divBdr>
        </w:div>
      </w:divsChild>
    </w:div>
    <w:div w:id="1365861301">
      <w:bodyDiv w:val="1"/>
      <w:marLeft w:val="0"/>
      <w:marRight w:val="0"/>
      <w:marTop w:val="0"/>
      <w:marBottom w:val="0"/>
      <w:divBdr>
        <w:top w:val="none" w:sz="0" w:space="0" w:color="auto"/>
        <w:left w:val="none" w:sz="0" w:space="0" w:color="auto"/>
        <w:bottom w:val="none" w:sz="0" w:space="0" w:color="auto"/>
        <w:right w:val="none" w:sz="0" w:space="0" w:color="auto"/>
      </w:divBdr>
    </w:div>
    <w:div w:id="1368405400">
      <w:bodyDiv w:val="1"/>
      <w:marLeft w:val="0"/>
      <w:marRight w:val="0"/>
      <w:marTop w:val="0"/>
      <w:marBottom w:val="0"/>
      <w:divBdr>
        <w:top w:val="none" w:sz="0" w:space="0" w:color="auto"/>
        <w:left w:val="none" w:sz="0" w:space="0" w:color="auto"/>
        <w:bottom w:val="none" w:sz="0" w:space="0" w:color="auto"/>
        <w:right w:val="none" w:sz="0" w:space="0" w:color="auto"/>
      </w:divBdr>
    </w:div>
    <w:div w:id="1374815870">
      <w:bodyDiv w:val="1"/>
      <w:marLeft w:val="0"/>
      <w:marRight w:val="0"/>
      <w:marTop w:val="0"/>
      <w:marBottom w:val="0"/>
      <w:divBdr>
        <w:top w:val="none" w:sz="0" w:space="0" w:color="auto"/>
        <w:left w:val="none" w:sz="0" w:space="0" w:color="auto"/>
        <w:bottom w:val="none" w:sz="0" w:space="0" w:color="auto"/>
        <w:right w:val="none" w:sz="0" w:space="0" w:color="auto"/>
      </w:divBdr>
    </w:div>
    <w:div w:id="1375693832">
      <w:bodyDiv w:val="1"/>
      <w:marLeft w:val="0"/>
      <w:marRight w:val="0"/>
      <w:marTop w:val="0"/>
      <w:marBottom w:val="0"/>
      <w:divBdr>
        <w:top w:val="none" w:sz="0" w:space="0" w:color="auto"/>
        <w:left w:val="none" w:sz="0" w:space="0" w:color="auto"/>
        <w:bottom w:val="none" w:sz="0" w:space="0" w:color="auto"/>
        <w:right w:val="none" w:sz="0" w:space="0" w:color="auto"/>
      </w:divBdr>
    </w:div>
    <w:div w:id="1377775188">
      <w:bodyDiv w:val="1"/>
      <w:marLeft w:val="0"/>
      <w:marRight w:val="0"/>
      <w:marTop w:val="0"/>
      <w:marBottom w:val="0"/>
      <w:divBdr>
        <w:top w:val="none" w:sz="0" w:space="0" w:color="auto"/>
        <w:left w:val="none" w:sz="0" w:space="0" w:color="auto"/>
        <w:bottom w:val="none" w:sz="0" w:space="0" w:color="auto"/>
        <w:right w:val="none" w:sz="0" w:space="0" w:color="auto"/>
      </w:divBdr>
    </w:div>
    <w:div w:id="1388215170">
      <w:bodyDiv w:val="1"/>
      <w:marLeft w:val="0"/>
      <w:marRight w:val="0"/>
      <w:marTop w:val="0"/>
      <w:marBottom w:val="0"/>
      <w:divBdr>
        <w:top w:val="none" w:sz="0" w:space="0" w:color="auto"/>
        <w:left w:val="none" w:sz="0" w:space="0" w:color="auto"/>
        <w:bottom w:val="none" w:sz="0" w:space="0" w:color="auto"/>
        <w:right w:val="none" w:sz="0" w:space="0" w:color="auto"/>
      </w:divBdr>
      <w:divsChild>
        <w:div w:id="1507135675">
          <w:marLeft w:val="0"/>
          <w:marRight w:val="285"/>
          <w:marTop w:val="0"/>
          <w:marBottom w:val="0"/>
          <w:divBdr>
            <w:top w:val="none" w:sz="0" w:space="0" w:color="auto"/>
            <w:left w:val="none" w:sz="0" w:space="0" w:color="auto"/>
            <w:bottom w:val="none" w:sz="0" w:space="0" w:color="auto"/>
            <w:right w:val="none" w:sz="0" w:space="0" w:color="auto"/>
          </w:divBdr>
          <w:divsChild>
            <w:div w:id="387806278">
              <w:marLeft w:val="0"/>
              <w:marRight w:val="0"/>
              <w:marTop w:val="0"/>
              <w:marBottom w:val="150"/>
              <w:divBdr>
                <w:top w:val="single" w:sz="24" w:space="0" w:color="70787C"/>
                <w:left w:val="none" w:sz="0" w:space="0" w:color="auto"/>
                <w:bottom w:val="none" w:sz="0" w:space="0" w:color="auto"/>
                <w:right w:val="none" w:sz="0" w:space="0" w:color="auto"/>
              </w:divBdr>
            </w:div>
          </w:divsChild>
        </w:div>
      </w:divsChild>
    </w:div>
    <w:div w:id="1390807200">
      <w:bodyDiv w:val="1"/>
      <w:marLeft w:val="0"/>
      <w:marRight w:val="0"/>
      <w:marTop w:val="0"/>
      <w:marBottom w:val="0"/>
      <w:divBdr>
        <w:top w:val="none" w:sz="0" w:space="0" w:color="auto"/>
        <w:left w:val="none" w:sz="0" w:space="0" w:color="auto"/>
        <w:bottom w:val="none" w:sz="0" w:space="0" w:color="auto"/>
        <w:right w:val="none" w:sz="0" w:space="0" w:color="auto"/>
      </w:divBdr>
    </w:div>
    <w:div w:id="1392657929">
      <w:bodyDiv w:val="1"/>
      <w:marLeft w:val="0"/>
      <w:marRight w:val="0"/>
      <w:marTop w:val="0"/>
      <w:marBottom w:val="0"/>
      <w:divBdr>
        <w:top w:val="none" w:sz="0" w:space="0" w:color="auto"/>
        <w:left w:val="none" w:sz="0" w:space="0" w:color="auto"/>
        <w:bottom w:val="none" w:sz="0" w:space="0" w:color="auto"/>
        <w:right w:val="none" w:sz="0" w:space="0" w:color="auto"/>
      </w:divBdr>
    </w:div>
    <w:div w:id="1396078545">
      <w:bodyDiv w:val="1"/>
      <w:marLeft w:val="0"/>
      <w:marRight w:val="0"/>
      <w:marTop w:val="0"/>
      <w:marBottom w:val="0"/>
      <w:divBdr>
        <w:top w:val="none" w:sz="0" w:space="0" w:color="auto"/>
        <w:left w:val="none" w:sz="0" w:space="0" w:color="auto"/>
        <w:bottom w:val="none" w:sz="0" w:space="0" w:color="auto"/>
        <w:right w:val="none" w:sz="0" w:space="0" w:color="auto"/>
      </w:divBdr>
    </w:div>
    <w:div w:id="1402488925">
      <w:bodyDiv w:val="1"/>
      <w:marLeft w:val="0"/>
      <w:marRight w:val="0"/>
      <w:marTop w:val="0"/>
      <w:marBottom w:val="0"/>
      <w:divBdr>
        <w:top w:val="none" w:sz="0" w:space="0" w:color="auto"/>
        <w:left w:val="none" w:sz="0" w:space="0" w:color="auto"/>
        <w:bottom w:val="none" w:sz="0" w:space="0" w:color="auto"/>
        <w:right w:val="none" w:sz="0" w:space="0" w:color="auto"/>
      </w:divBdr>
    </w:div>
    <w:div w:id="1404840509">
      <w:bodyDiv w:val="1"/>
      <w:marLeft w:val="0"/>
      <w:marRight w:val="0"/>
      <w:marTop w:val="0"/>
      <w:marBottom w:val="0"/>
      <w:divBdr>
        <w:top w:val="none" w:sz="0" w:space="0" w:color="auto"/>
        <w:left w:val="none" w:sz="0" w:space="0" w:color="auto"/>
        <w:bottom w:val="none" w:sz="0" w:space="0" w:color="auto"/>
        <w:right w:val="none" w:sz="0" w:space="0" w:color="auto"/>
      </w:divBdr>
    </w:div>
    <w:div w:id="1405181774">
      <w:bodyDiv w:val="1"/>
      <w:marLeft w:val="0"/>
      <w:marRight w:val="0"/>
      <w:marTop w:val="0"/>
      <w:marBottom w:val="0"/>
      <w:divBdr>
        <w:top w:val="none" w:sz="0" w:space="0" w:color="auto"/>
        <w:left w:val="none" w:sz="0" w:space="0" w:color="auto"/>
        <w:bottom w:val="none" w:sz="0" w:space="0" w:color="auto"/>
        <w:right w:val="none" w:sz="0" w:space="0" w:color="auto"/>
      </w:divBdr>
    </w:div>
    <w:div w:id="1417435502">
      <w:bodyDiv w:val="1"/>
      <w:marLeft w:val="0"/>
      <w:marRight w:val="0"/>
      <w:marTop w:val="0"/>
      <w:marBottom w:val="0"/>
      <w:divBdr>
        <w:top w:val="none" w:sz="0" w:space="0" w:color="auto"/>
        <w:left w:val="none" w:sz="0" w:space="0" w:color="auto"/>
        <w:bottom w:val="none" w:sz="0" w:space="0" w:color="auto"/>
        <w:right w:val="none" w:sz="0" w:space="0" w:color="auto"/>
      </w:divBdr>
    </w:div>
    <w:div w:id="1425804343">
      <w:bodyDiv w:val="1"/>
      <w:marLeft w:val="0"/>
      <w:marRight w:val="0"/>
      <w:marTop w:val="0"/>
      <w:marBottom w:val="0"/>
      <w:divBdr>
        <w:top w:val="none" w:sz="0" w:space="0" w:color="auto"/>
        <w:left w:val="none" w:sz="0" w:space="0" w:color="auto"/>
        <w:bottom w:val="none" w:sz="0" w:space="0" w:color="auto"/>
        <w:right w:val="none" w:sz="0" w:space="0" w:color="auto"/>
      </w:divBdr>
    </w:div>
    <w:div w:id="1434469661">
      <w:bodyDiv w:val="1"/>
      <w:marLeft w:val="0"/>
      <w:marRight w:val="0"/>
      <w:marTop w:val="0"/>
      <w:marBottom w:val="0"/>
      <w:divBdr>
        <w:top w:val="none" w:sz="0" w:space="0" w:color="auto"/>
        <w:left w:val="none" w:sz="0" w:space="0" w:color="auto"/>
        <w:bottom w:val="none" w:sz="0" w:space="0" w:color="auto"/>
        <w:right w:val="none" w:sz="0" w:space="0" w:color="auto"/>
      </w:divBdr>
    </w:div>
    <w:div w:id="1451708226">
      <w:bodyDiv w:val="1"/>
      <w:marLeft w:val="0"/>
      <w:marRight w:val="0"/>
      <w:marTop w:val="0"/>
      <w:marBottom w:val="0"/>
      <w:divBdr>
        <w:top w:val="none" w:sz="0" w:space="0" w:color="auto"/>
        <w:left w:val="none" w:sz="0" w:space="0" w:color="auto"/>
        <w:bottom w:val="none" w:sz="0" w:space="0" w:color="auto"/>
        <w:right w:val="none" w:sz="0" w:space="0" w:color="auto"/>
      </w:divBdr>
    </w:div>
    <w:div w:id="1458911277">
      <w:bodyDiv w:val="1"/>
      <w:marLeft w:val="0"/>
      <w:marRight w:val="0"/>
      <w:marTop w:val="0"/>
      <w:marBottom w:val="0"/>
      <w:divBdr>
        <w:top w:val="none" w:sz="0" w:space="0" w:color="auto"/>
        <w:left w:val="none" w:sz="0" w:space="0" w:color="auto"/>
        <w:bottom w:val="none" w:sz="0" w:space="0" w:color="auto"/>
        <w:right w:val="none" w:sz="0" w:space="0" w:color="auto"/>
      </w:divBdr>
    </w:div>
    <w:div w:id="1467619527">
      <w:bodyDiv w:val="1"/>
      <w:marLeft w:val="0"/>
      <w:marRight w:val="0"/>
      <w:marTop w:val="0"/>
      <w:marBottom w:val="0"/>
      <w:divBdr>
        <w:top w:val="none" w:sz="0" w:space="0" w:color="auto"/>
        <w:left w:val="none" w:sz="0" w:space="0" w:color="auto"/>
        <w:bottom w:val="none" w:sz="0" w:space="0" w:color="auto"/>
        <w:right w:val="none" w:sz="0" w:space="0" w:color="auto"/>
      </w:divBdr>
    </w:div>
    <w:div w:id="1467893511">
      <w:bodyDiv w:val="1"/>
      <w:marLeft w:val="0"/>
      <w:marRight w:val="0"/>
      <w:marTop w:val="0"/>
      <w:marBottom w:val="0"/>
      <w:divBdr>
        <w:top w:val="none" w:sz="0" w:space="0" w:color="auto"/>
        <w:left w:val="none" w:sz="0" w:space="0" w:color="auto"/>
        <w:bottom w:val="none" w:sz="0" w:space="0" w:color="auto"/>
        <w:right w:val="none" w:sz="0" w:space="0" w:color="auto"/>
      </w:divBdr>
    </w:div>
    <w:div w:id="1468626954">
      <w:bodyDiv w:val="1"/>
      <w:marLeft w:val="0"/>
      <w:marRight w:val="0"/>
      <w:marTop w:val="0"/>
      <w:marBottom w:val="0"/>
      <w:divBdr>
        <w:top w:val="none" w:sz="0" w:space="0" w:color="auto"/>
        <w:left w:val="none" w:sz="0" w:space="0" w:color="auto"/>
        <w:bottom w:val="none" w:sz="0" w:space="0" w:color="auto"/>
        <w:right w:val="none" w:sz="0" w:space="0" w:color="auto"/>
      </w:divBdr>
    </w:div>
    <w:div w:id="1478377157">
      <w:bodyDiv w:val="1"/>
      <w:marLeft w:val="0"/>
      <w:marRight w:val="0"/>
      <w:marTop w:val="0"/>
      <w:marBottom w:val="0"/>
      <w:divBdr>
        <w:top w:val="none" w:sz="0" w:space="0" w:color="auto"/>
        <w:left w:val="none" w:sz="0" w:space="0" w:color="auto"/>
        <w:bottom w:val="none" w:sz="0" w:space="0" w:color="auto"/>
        <w:right w:val="none" w:sz="0" w:space="0" w:color="auto"/>
      </w:divBdr>
      <w:divsChild>
        <w:div w:id="753623783">
          <w:marLeft w:val="0"/>
          <w:marRight w:val="0"/>
          <w:marTop w:val="0"/>
          <w:marBottom w:val="0"/>
          <w:divBdr>
            <w:top w:val="none" w:sz="0" w:space="0" w:color="auto"/>
            <w:left w:val="none" w:sz="0" w:space="0" w:color="auto"/>
            <w:bottom w:val="none" w:sz="0" w:space="0" w:color="auto"/>
            <w:right w:val="none" w:sz="0" w:space="0" w:color="auto"/>
          </w:divBdr>
        </w:div>
        <w:div w:id="1827086884">
          <w:marLeft w:val="0"/>
          <w:marRight w:val="0"/>
          <w:marTop w:val="0"/>
          <w:marBottom w:val="225"/>
          <w:divBdr>
            <w:top w:val="none" w:sz="0" w:space="0" w:color="auto"/>
            <w:left w:val="none" w:sz="0" w:space="0" w:color="auto"/>
            <w:bottom w:val="none" w:sz="0" w:space="0" w:color="auto"/>
            <w:right w:val="none" w:sz="0" w:space="0" w:color="auto"/>
          </w:divBdr>
        </w:div>
      </w:divsChild>
    </w:div>
    <w:div w:id="1478721236">
      <w:bodyDiv w:val="1"/>
      <w:marLeft w:val="0"/>
      <w:marRight w:val="0"/>
      <w:marTop w:val="0"/>
      <w:marBottom w:val="0"/>
      <w:divBdr>
        <w:top w:val="none" w:sz="0" w:space="0" w:color="auto"/>
        <w:left w:val="none" w:sz="0" w:space="0" w:color="auto"/>
        <w:bottom w:val="none" w:sz="0" w:space="0" w:color="auto"/>
        <w:right w:val="none" w:sz="0" w:space="0" w:color="auto"/>
      </w:divBdr>
    </w:div>
    <w:div w:id="1482190792">
      <w:bodyDiv w:val="1"/>
      <w:marLeft w:val="0"/>
      <w:marRight w:val="0"/>
      <w:marTop w:val="0"/>
      <w:marBottom w:val="0"/>
      <w:divBdr>
        <w:top w:val="none" w:sz="0" w:space="0" w:color="auto"/>
        <w:left w:val="none" w:sz="0" w:space="0" w:color="auto"/>
        <w:bottom w:val="none" w:sz="0" w:space="0" w:color="auto"/>
        <w:right w:val="none" w:sz="0" w:space="0" w:color="auto"/>
      </w:divBdr>
      <w:divsChild>
        <w:div w:id="1502817866">
          <w:marLeft w:val="360"/>
          <w:marRight w:val="0"/>
          <w:marTop w:val="150"/>
          <w:marBottom w:val="150"/>
          <w:divBdr>
            <w:top w:val="single" w:sz="6" w:space="0" w:color="E6E6E6"/>
            <w:left w:val="none" w:sz="0" w:space="0" w:color="auto"/>
            <w:bottom w:val="single" w:sz="6" w:space="0" w:color="E6E6E6"/>
            <w:right w:val="none" w:sz="0" w:space="0" w:color="auto"/>
          </w:divBdr>
        </w:div>
      </w:divsChild>
    </w:div>
    <w:div w:id="1484618943">
      <w:bodyDiv w:val="1"/>
      <w:marLeft w:val="0"/>
      <w:marRight w:val="0"/>
      <w:marTop w:val="0"/>
      <w:marBottom w:val="0"/>
      <w:divBdr>
        <w:top w:val="none" w:sz="0" w:space="0" w:color="auto"/>
        <w:left w:val="none" w:sz="0" w:space="0" w:color="auto"/>
        <w:bottom w:val="none" w:sz="0" w:space="0" w:color="auto"/>
        <w:right w:val="none" w:sz="0" w:space="0" w:color="auto"/>
      </w:divBdr>
    </w:div>
    <w:div w:id="1491023056">
      <w:bodyDiv w:val="1"/>
      <w:marLeft w:val="0"/>
      <w:marRight w:val="0"/>
      <w:marTop w:val="0"/>
      <w:marBottom w:val="0"/>
      <w:divBdr>
        <w:top w:val="none" w:sz="0" w:space="0" w:color="auto"/>
        <w:left w:val="none" w:sz="0" w:space="0" w:color="auto"/>
        <w:bottom w:val="none" w:sz="0" w:space="0" w:color="auto"/>
        <w:right w:val="none" w:sz="0" w:space="0" w:color="auto"/>
      </w:divBdr>
    </w:div>
    <w:div w:id="1500848057">
      <w:bodyDiv w:val="1"/>
      <w:marLeft w:val="0"/>
      <w:marRight w:val="0"/>
      <w:marTop w:val="0"/>
      <w:marBottom w:val="0"/>
      <w:divBdr>
        <w:top w:val="none" w:sz="0" w:space="0" w:color="auto"/>
        <w:left w:val="none" w:sz="0" w:space="0" w:color="auto"/>
        <w:bottom w:val="none" w:sz="0" w:space="0" w:color="auto"/>
        <w:right w:val="none" w:sz="0" w:space="0" w:color="auto"/>
      </w:divBdr>
    </w:div>
    <w:div w:id="1501041933">
      <w:bodyDiv w:val="1"/>
      <w:marLeft w:val="0"/>
      <w:marRight w:val="0"/>
      <w:marTop w:val="0"/>
      <w:marBottom w:val="0"/>
      <w:divBdr>
        <w:top w:val="none" w:sz="0" w:space="0" w:color="auto"/>
        <w:left w:val="none" w:sz="0" w:space="0" w:color="auto"/>
        <w:bottom w:val="none" w:sz="0" w:space="0" w:color="auto"/>
        <w:right w:val="none" w:sz="0" w:space="0" w:color="auto"/>
      </w:divBdr>
    </w:div>
    <w:div w:id="1506901876">
      <w:bodyDiv w:val="1"/>
      <w:marLeft w:val="0"/>
      <w:marRight w:val="0"/>
      <w:marTop w:val="0"/>
      <w:marBottom w:val="0"/>
      <w:divBdr>
        <w:top w:val="none" w:sz="0" w:space="0" w:color="auto"/>
        <w:left w:val="none" w:sz="0" w:space="0" w:color="auto"/>
        <w:bottom w:val="none" w:sz="0" w:space="0" w:color="auto"/>
        <w:right w:val="none" w:sz="0" w:space="0" w:color="auto"/>
      </w:divBdr>
    </w:div>
    <w:div w:id="1508639974">
      <w:bodyDiv w:val="1"/>
      <w:marLeft w:val="0"/>
      <w:marRight w:val="0"/>
      <w:marTop w:val="0"/>
      <w:marBottom w:val="0"/>
      <w:divBdr>
        <w:top w:val="none" w:sz="0" w:space="0" w:color="auto"/>
        <w:left w:val="none" w:sz="0" w:space="0" w:color="auto"/>
        <w:bottom w:val="none" w:sz="0" w:space="0" w:color="auto"/>
        <w:right w:val="none" w:sz="0" w:space="0" w:color="auto"/>
      </w:divBdr>
      <w:divsChild>
        <w:div w:id="431558602">
          <w:marLeft w:val="0"/>
          <w:marRight w:val="0"/>
          <w:marTop w:val="0"/>
          <w:marBottom w:val="150"/>
          <w:divBdr>
            <w:top w:val="none" w:sz="0" w:space="0" w:color="auto"/>
            <w:left w:val="none" w:sz="0" w:space="0" w:color="auto"/>
            <w:bottom w:val="none" w:sz="0" w:space="0" w:color="auto"/>
            <w:right w:val="none" w:sz="0" w:space="0" w:color="auto"/>
          </w:divBdr>
          <w:divsChild>
            <w:div w:id="768550795">
              <w:marLeft w:val="0"/>
              <w:marRight w:val="0"/>
              <w:marTop w:val="0"/>
              <w:marBottom w:val="0"/>
              <w:divBdr>
                <w:top w:val="none" w:sz="0" w:space="0" w:color="auto"/>
                <w:left w:val="none" w:sz="0" w:space="0" w:color="auto"/>
                <w:bottom w:val="none" w:sz="0" w:space="0" w:color="auto"/>
                <w:right w:val="none" w:sz="0" w:space="0" w:color="auto"/>
              </w:divBdr>
              <w:divsChild>
                <w:div w:id="195509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2760">
          <w:marLeft w:val="0"/>
          <w:marRight w:val="0"/>
          <w:marTop w:val="0"/>
          <w:marBottom w:val="0"/>
          <w:divBdr>
            <w:top w:val="none" w:sz="0" w:space="0" w:color="auto"/>
            <w:left w:val="none" w:sz="0" w:space="0" w:color="auto"/>
            <w:bottom w:val="none" w:sz="0" w:space="0" w:color="auto"/>
            <w:right w:val="none" w:sz="0" w:space="0" w:color="auto"/>
          </w:divBdr>
        </w:div>
      </w:divsChild>
    </w:div>
    <w:div w:id="1510874299">
      <w:bodyDiv w:val="1"/>
      <w:marLeft w:val="0"/>
      <w:marRight w:val="0"/>
      <w:marTop w:val="0"/>
      <w:marBottom w:val="0"/>
      <w:divBdr>
        <w:top w:val="none" w:sz="0" w:space="0" w:color="auto"/>
        <w:left w:val="none" w:sz="0" w:space="0" w:color="auto"/>
        <w:bottom w:val="none" w:sz="0" w:space="0" w:color="auto"/>
        <w:right w:val="none" w:sz="0" w:space="0" w:color="auto"/>
      </w:divBdr>
      <w:divsChild>
        <w:div w:id="1532305159">
          <w:marLeft w:val="0"/>
          <w:marRight w:val="0"/>
          <w:marTop w:val="0"/>
          <w:marBottom w:val="0"/>
          <w:divBdr>
            <w:top w:val="none" w:sz="0" w:space="0" w:color="auto"/>
            <w:left w:val="none" w:sz="0" w:space="0" w:color="auto"/>
            <w:bottom w:val="none" w:sz="0" w:space="0" w:color="auto"/>
            <w:right w:val="none" w:sz="0" w:space="0" w:color="auto"/>
          </w:divBdr>
        </w:div>
        <w:div w:id="1862669139">
          <w:marLeft w:val="0"/>
          <w:marRight w:val="0"/>
          <w:marTop w:val="150"/>
          <w:marBottom w:val="300"/>
          <w:divBdr>
            <w:top w:val="none" w:sz="0" w:space="0" w:color="auto"/>
            <w:left w:val="none" w:sz="0" w:space="0" w:color="auto"/>
            <w:bottom w:val="none" w:sz="0" w:space="0" w:color="auto"/>
            <w:right w:val="none" w:sz="0" w:space="0" w:color="auto"/>
          </w:divBdr>
        </w:div>
      </w:divsChild>
    </w:div>
    <w:div w:id="1521316619">
      <w:bodyDiv w:val="1"/>
      <w:marLeft w:val="0"/>
      <w:marRight w:val="0"/>
      <w:marTop w:val="0"/>
      <w:marBottom w:val="0"/>
      <w:divBdr>
        <w:top w:val="none" w:sz="0" w:space="0" w:color="auto"/>
        <w:left w:val="none" w:sz="0" w:space="0" w:color="auto"/>
        <w:bottom w:val="none" w:sz="0" w:space="0" w:color="auto"/>
        <w:right w:val="none" w:sz="0" w:space="0" w:color="auto"/>
      </w:divBdr>
    </w:div>
    <w:div w:id="1525821867">
      <w:bodyDiv w:val="1"/>
      <w:marLeft w:val="0"/>
      <w:marRight w:val="0"/>
      <w:marTop w:val="0"/>
      <w:marBottom w:val="0"/>
      <w:divBdr>
        <w:top w:val="none" w:sz="0" w:space="0" w:color="auto"/>
        <w:left w:val="none" w:sz="0" w:space="0" w:color="auto"/>
        <w:bottom w:val="none" w:sz="0" w:space="0" w:color="auto"/>
        <w:right w:val="none" w:sz="0" w:space="0" w:color="auto"/>
      </w:divBdr>
    </w:div>
    <w:div w:id="1529417766">
      <w:bodyDiv w:val="1"/>
      <w:marLeft w:val="0"/>
      <w:marRight w:val="0"/>
      <w:marTop w:val="0"/>
      <w:marBottom w:val="0"/>
      <w:divBdr>
        <w:top w:val="none" w:sz="0" w:space="0" w:color="auto"/>
        <w:left w:val="none" w:sz="0" w:space="0" w:color="auto"/>
        <w:bottom w:val="none" w:sz="0" w:space="0" w:color="auto"/>
        <w:right w:val="none" w:sz="0" w:space="0" w:color="auto"/>
      </w:divBdr>
      <w:divsChild>
        <w:div w:id="2102410597">
          <w:marLeft w:val="0"/>
          <w:marRight w:val="0"/>
          <w:marTop w:val="0"/>
          <w:marBottom w:val="0"/>
          <w:divBdr>
            <w:top w:val="none" w:sz="0" w:space="0" w:color="auto"/>
            <w:left w:val="none" w:sz="0" w:space="0" w:color="auto"/>
            <w:bottom w:val="none" w:sz="0" w:space="0" w:color="auto"/>
            <w:right w:val="none" w:sz="0" w:space="0" w:color="auto"/>
          </w:divBdr>
          <w:divsChild>
            <w:div w:id="604046806">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1530799409">
      <w:bodyDiv w:val="1"/>
      <w:marLeft w:val="0"/>
      <w:marRight w:val="0"/>
      <w:marTop w:val="0"/>
      <w:marBottom w:val="0"/>
      <w:divBdr>
        <w:top w:val="none" w:sz="0" w:space="0" w:color="auto"/>
        <w:left w:val="none" w:sz="0" w:space="0" w:color="auto"/>
        <w:bottom w:val="none" w:sz="0" w:space="0" w:color="auto"/>
        <w:right w:val="none" w:sz="0" w:space="0" w:color="auto"/>
      </w:divBdr>
    </w:div>
    <w:div w:id="1546864664">
      <w:bodyDiv w:val="1"/>
      <w:marLeft w:val="0"/>
      <w:marRight w:val="0"/>
      <w:marTop w:val="0"/>
      <w:marBottom w:val="0"/>
      <w:divBdr>
        <w:top w:val="none" w:sz="0" w:space="0" w:color="auto"/>
        <w:left w:val="none" w:sz="0" w:space="0" w:color="auto"/>
        <w:bottom w:val="none" w:sz="0" w:space="0" w:color="auto"/>
        <w:right w:val="none" w:sz="0" w:space="0" w:color="auto"/>
      </w:divBdr>
    </w:div>
    <w:div w:id="1550189530">
      <w:bodyDiv w:val="1"/>
      <w:marLeft w:val="0"/>
      <w:marRight w:val="0"/>
      <w:marTop w:val="0"/>
      <w:marBottom w:val="0"/>
      <w:divBdr>
        <w:top w:val="none" w:sz="0" w:space="0" w:color="auto"/>
        <w:left w:val="none" w:sz="0" w:space="0" w:color="auto"/>
        <w:bottom w:val="none" w:sz="0" w:space="0" w:color="auto"/>
        <w:right w:val="none" w:sz="0" w:space="0" w:color="auto"/>
      </w:divBdr>
      <w:divsChild>
        <w:div w:id="223376131">
          <w:marLeft w:val="0"/>
          <w:marRight w:val="0"/>
          <w:marTop w:val="0"/>
          <w:marBottom w:val="30"/>
          <w:divBdr>
            <w:top w:val="none" w:sz="0" w:space="0" w:color="auto"/>
            <w:left w:val="none" w:sz="0" w:space="0" w:color="auto"/>
            <w:bottom w:val="none" w:sz="0" w:space="0" w:color="auto"/>
            <w:right w:val="none" w:sz="0" w:space="0" w:color="auto"/>
          </w:divBdr>
        </w:div>
      </w:divsChild>
    </w:div>
    <w:div w:id="1550455882">
      <w:bodyDiv w:val="1"/>
      <w:marLeft w:val="0"/>
      <w:marRight w:val="0"/>
      <w:marTop w:val="0"/>
      <w:marBottom w:val="0"/>
      <w:divBdr>
        <w:top w:val="none" w:sz="0" w:space="0" w:color="auto"/>
        <w:left w:val="none" w:sz="0" w:space="0" w:color="auto"/>
        <w:bottom w:val="none" w:sz="0" w:space="0" w:color="auto"/>
        <w:right w:val="none" w:sz="0" w:space="0" w:color="auto"/>
      </w:divBdr>
      <w:divsChild>
        <w:div w:id="761412881">
          <w:marLeft w:val="0"/>
          <w:marRight w:val="0"/>
          <w:marTop w:val="150"/>
          <w:marBottom w:val="0"/>
          <w:divBdr>
            <w:top w:val="none" w:sz="0" w:space="0" w:color="auto"/>
            <w:left w:val="none" w:sz="0" w:space="0" w:color="auto"/>
            <w:bottom w:val="none" w:sz="0" w:space="0" w:color="auto"/>
            <w:right w:val="none" w:sz="0" w:space="0" w:color="auto"/>
          </w:divBdr>
        </w:div>
      </w:divsChild>
    </w:div>
    <w:div w:id="1566454279">
      <w:bodyDiv w:val="1"/>
      <w:marLeft w:val="0"/>
      <w:marRight w:val="0"/>
      <w:marTop w:val="0"/>
      <w:marBottom w:val="0"/>
      <w:divBdr>
        <w:top w:val="none" w:sz="0" w:space="0" w:color="auto"/>
        <w:left w:val="none" w:sz="0" w:space="0" w:color="auto"/>
        <w:bottom w:val="none" w:sz="0" w:space="0" w:color="auto"/>
        <w:right w:val="none" w:sz="0" w:space="0" w:color="auto"/>
      </w:divBdr>
    </w:div>
    <w:div w:id="1577544164">
      <w:bodyDiv w:val="1"/>
      <w:marLeft w:val="0"/>
      <w:marRight w:val="0"/>
      <w:marTop w:val="0"/>
      <w:marBottom w:val="0"/>
      <w:divBdr>
        <w:top w:val="none" w:sz="0" w:space="0" w:color="auto"/>
        <w:left w:val="none" w:sz="0" w:space="0" w:color="auto"/>
        <w:bottom w:val="none" w:sz="0" w:space="0" w:color="auto"/>
        <w:right w:val="none" w:sz="0" w:space="0" w:color="auto"/>
      </w:divBdr>
    </w:div>
    <w:div w:id="1578172714">
      <w:bodyDiv w:val="1"/>
      <w:marLeft w:val="0"/>
      <w:marRight w:val="0"/>
      <w:marTop w:val="0"/>
      <w:marBottom w:val="0"/>
      <w:divBdr>
        <w:top w:val="none" w:sz="0" w:space="0" w:color="auto"/>
        <w:left w:val="none" w:sz="0" w:space="0" w:color="auto"/>
        <w:bottom w:val="none" w:sz="0" w:space="0" w:color="auto"/>
        <w:right w:val="none" w:sz="0" w:space="0" w:color="auto"/>
      </w:divBdr>
    </w:div>
    <w:div w:id="1591811963">
      <w:bodyDiv w:val="1"/>
      <w:marLeft w:val="0"/>
      <w:marRight w:val="0"/>
      <w:marTop w:val="0"/>
      <w:marBottom w:val="0"/>
      <w:divBdr>
        <w:top w:val="none" w:sz="0" w:space="0" w:color="auto"/>
        <w:left w:val="none" w:sz="0" w:space="0" w:color="auto"/>
        <w:bottom w:val="none" w:sz="0" w:space="0" w:color="auto"/>
        <w:right w:val="none" w:sz="0" w:space="0" w:color="auto"/>
      </w:divBdr>
    </w:div>
    <w:div w:id="1608613580">
      <w:bodyDiv w:val="1"/>
      <w:marLeft w:val="0"/>
      <w:marRight w:val="0"/>
      <w:marTop w:val="0"/>
      <w:marBottom w:val="0"/>
      <w:divBdr>
        <w:top w:val="none" w:sz="0" w:space="0" w:color="auto"/>
        <w:left w:val="none" w:sz="0" w:space="0" w:color="auto"/>
        <w:bottom w:val="none" w:sz="0" w:space="0" w:color="auto"/>
        <w:right w:val="none" w:sz="0" w:space="0" w:color="auto"/>
      </w:divBdr>
    </w:div>
    <w:div w:id="1612660143">
      <w:bodyDiv w:val="1"/>
      <w:marLeft w:val="0"/>
      <w:marRight w:val="0"/>
      <w:marTop w:val="0"/>
      <w:marBottom w:val="0"/>
      <w:divBdr>
        <w:top w:val="none" w:sz="0" w:space="0" w:color="auto"/>
        <w:left w:val="none" w:sz="0" w:space="0" w:color="auto"/>
        <w:bottom w:val="none" w:sz="0" w:space="0" w:color="auto"/>
        <w:right w:val="none" w:sz="0" w:space="0" w:color="auto"/>
      </w:divBdr>
    </w:div>
    <w:div w:id="1613512790">
      <w:bodyDiv w:val="1"/>
      <w:marLeft w:val="0"/>
      <w:marRight w:val="0"/>
      <w:marTop w:val="0"/>
      <w:marBottom w:val="0"/>
      <w:divBdr>
        <w:top w:val="none" w:sz="0" w:space="0" w:color="auto"/>
        <w:left w:val="none" w:sz="0" w:space="0" w:color="auto"/>
        <w:bottom w:val="none" w:sz="0" w:space="0" w:color="auto"/>
        <w:right w:val="none" w:sz="0" w:space="0" w:color="auto"/>
      </w:divBdr>
      <w:divsChild>
        <w:div w:id="167060018">
          <w:marLeft w:val="0"/>
          <w:marRight w:val="0"/>
          <w:marTop w:val="0"/>
          <w:marBottom w:val="0"/>
          <w:divBdr>
            <w:top w:val="none" w:sz="0" w:space="0" w:color="auto"/>
            <w:left w:val="none" w:sz="0" w:space="0" w:color="auto"/>
            <w:bottom w:val="none" w:sz="0" w:space="0" w:color="auto"/>
            <w:right w:val="none" w:sz="0" w:space="0" w:color="auto"/>
          </w:divBdr>
        </w:div>
      </w:divsChild>
    </w:div>
    <w:div w:id="1616667796">
      <w:bodyDiv w:val="1"/>
      <w:marLeft w:val="0"/>
      <w:marRight w:val="0"/>
      <w:marTop w:val="0"/>
      <w:marBottom w:val="0"/>
      <w:divBdr>
        <w:top w:val="none" w:sz="0" w:space="0" w:color="auto"/>
        <w:left w:val="none" w:sz="0" w:space="0" w:color="auto"/>
        <w:bottom w:val="none" w:sz="0" w:space="0" w:color="auto"/>
        <w:right w:val="none" w:sz="0" w:space="0" w:color="auto"/>
      </w:divBdr>
    </w:div>
    <w:div w:id="1620599143">
      <w:bodyDiv w:val="1"/>
      <w:marLeft w:val="0"/>
      <w:marRight w:val="0"/>
      <w:marTop w:val="0"/>
      <w:marBottom w:val="0"/>
      <w:divBdr>
        <w:top w:val="none" w:sz="0" w:space="0" w:color="auto"/>
        <w:left w:val="none" w:sz="0" w:space="0" w:color="auto"/>
        <w:bottom w:val="none" w:sz="0" w:space="0" w:color="auto"/>
        <w:right w:val="none" w:sz="0" w:space="0" w:color="auto"/>
      </w:divBdr>
    </w:div>
    <w:div w:id="1623459113">
      <w:bodyDiv w:val="1"/>
      <w:marLeft w:val="0"/>
      <w:marRight w:val="0"/>
      <w:marTop w:val="0"/>
      <w:marBottom w:val="0"/>
      <w:divBdr>
        <w:top w:val="none" w:sz="0" w:space="0" w:color="auto"/>
        <w:left w:val="none" w:sz="0" w:space="0" w:color="auto"/>
        <w:bottom w:val="none" w:sz="0" w:space="0" w:color="auto"/>
        <w:right w:val="none" w:sz="0" w:space="0" w:color="auto"/>
      </w:divBdr>
      <w:divsChild>
        <w:div w:id="546181845">
          <w:marLeft w:val="0"/>
          <w:marRight w:val="0"/>
          <w:marTop w:val="0"/>
          <w:marBottom w:val="0"/>
          <w:divBdr>
            <w:top w:val="none" w:sz="0" w:space="0" w:color="auto"/>
            <w:left w:val="none" w:sz="0" w:space="0" w:color="auto"/>
            <w:bottom w:val="none" w:sz="0" w:space="0" w:color="auto"/>
            <w:right w:val="none" w:sz="0" w:space="0" w:color="auto"/>
          </w:divBdr>
        </w:div>
        <w:div w:id="300039181">
          <w:marLeft w:val="0"/>
          <w:marRight w:val="0"/>
          <w:marTop w:val="75"/>
          <w:marBottom w:val="0"/>
          <w:divBdr>
            <w:top w:val="none" w:sz="0" w:space="0" w:color="auto"/>
            <w:left w:val="none" w:sz="0" w:space="0" w:color="auto"/>
            <w:bottom w:val="none" w:sz="0" w:space="0" w:color="auto"/>
            <w:right w:val="none" w:sz="0" w:space="0" w:color="auto"/>
          </w:divBdr>
        </w:div>
      </w:divsChild>
    </w:div>
    <w:div w:id="1625502435">
      <w:bodyDiv w:val="1"/>
      <w:marLeft w:val="0"/>
      <w:marRight w:val="0"/>
      <w:marTop w:val="0"/>
      <w:marBottom w:val="0"/>
      <w:divBdr>
        <w:top w:val="none" w:sz="0" w:space="0" w:color="auto"/>
        <w:left w:val="none" w:sz="0" w:space="0" w:color="auto"/>
        <w:bottom w:val="none" w:sz="0" w:space="0" w:color="auto"/>
        <w:right w:val="none" w:sz="0" w:space="0" w:color="auto"/>
      </w:divBdr>
    </w:div>
    <w:div w:id="1638993128">
      <w:bodyDiv w:val="1"/>
      <w:marLeft w:val="0"/>
      <w:marRight w:val="0"/>
      <w:marTop w:val="0"/>
      <w:marBottom w:val="0"/>
      <w:divBdr>
        <w:top w:val="none" w:sz="0" w:space="0" w:color="auto"/>
        <w:left w:val="none" w:sz="0" w:space="0" w:color="auto"/>
        <w:bottom w:val="none" w:sz="0" w:space="0" w:color="auto"/>
        <w:right w:val="none" w:sz="0" w:space="0" w:color="auto"/>
      </w:divBdr>
    </w:div>
    <w:div w:id="1639609054">
      <w:bodyDiv w:val="1"/>
      <w:marLeft w:val="0"/>
      <w:marRight w:val="0"/>
      <w:marTop w:val="0"/>
      <w:marBottom w:val="0"/>
      <w:divBdr>
        <w:top w:val="none" w:sz="0" w:space="0" w:color="auto"/>
        <w:left w:val="none" w:sz="0" w:space="0" w:color="auto"/>
        <w:bottom w:val="none" w:sz="0" w:space="0" w:color="auto"/>
        <w:right w:val="none" w:sz="0" w:space="0" w:color="auto"/>
      </w:divBdr>
    </w:div>
    <w:div w:id="1640262100">
      <w:bodyDiv w:val="1"/>
      <w:marLeft w:val="0"/>
      <w:marRight w:val="0"/>
      <w:marTop w:val="0"/>
      <w:marBottom w:val="0"/>
      <w:divBdr>
        <w:top w:val="none" w:sz="0" w:space="0" w:color="auto"/>
        <w:left w:val="none" w:sz="0" w:space="0" w:color="auto"/>
        <w:bottom w:val="none" w:sz="0" w:space="0" w:color="auto"/>
        <w:right w:val="none" w:sz="0" w:space="0" w:color="auto"/>
      </w:divBdr>
    </w:div>
    <w:div w:id="1645619241">
      <w:bodyDiv w:val="1"/>
      <w:marLeft w:val="0"/>
      <w:marRight w:val="0"/>
      <w:marTop w:val="0"/>
      <w:marBottom w:val="0"/>
      <w:divBdr>
        <w:top w:val="none" w:sz="0" w:space="0" w:color="auto"/>
        <w:left w:val="none" w:sz="0" w:space="0" w:color="auto"/>
        <w:bottom w:val="none" w:sz="0" w:space="0" w:color="auto"/>
        <w:right w:val="none" w:sz="0" w:space="0" w:color="auto"/>
      </w:divBdr>
    </w:div>
    <w:div w:id="1650595816">
      <w:bodyDiv w:val="1"/>
      <w:marLeft w:val="0"/>
      <w:marRight w:val="0"/>
      <w:marTop w:val="0"/>
      <w:marBottom w:val="0"/>
      <w:divBdr>
        <w:top w:val="none" w:sz="0" w:space="0" w:color="auto"/>
        <w:left w:val="none" w:sz="0" w:space="0" w:color="auto"/>
        <w:bottom w:val="none" w:sz="0" w:space="0" w:color="auto"/>
        <w:right w:val="none" w:sz="0" w:space="0" w:color="auto"/>
      </w:divBdr>
      <w:divsChild>
        <w:div w:id="1485854992">
          <w:marLeft w:val="0"/>
          <w:marRight w:val="0"/>
          <w:marTop w:val="225"/>
          <w:marBottom w:val="225"/>
          <w:divBdr>
            <w:top w:val="none" w:sz="0" w:space="0" w:color="auto"/>
            <w:left w:val="none" w:sz="0" w:space="0" w:color="auto"/>
            <w:bottom w:val="none" w:sz="0" w:space="0" w:color="auto"/>
            <w:right w:val="none" w:sz="0" w:space="0" w:color="auto"/>
          </w:divBdr>
        </w:div>
      </w:divsChild>
    </w:div>
    <w:div w:id="1660570192">
      <w:bodyDiv w:val="1"/>
      <w:marLeft w:val="0"/>
      <w:marRight w:val="0"/>
      <w:marTop w:val="0"/>
      <w:marBottom w:val="0"/>
      <w:divBdr>
        <w:top w:val="none" w:sz="0" w:space="0" w:color="auto"/>
        <w:left w:val="none" w:sz="0" w:space="0" w:color="auto"/>
        <w:bottom w:val="none" w:sz="0" w:space="0" w:color="auto"/>
        <w:right w:val="none" w:sz="0" w:space="0" w:color="auto"/>
      </w:divBdr>
      <w:divsChild>
        <w:div w:id="1630356363">
          <w:blockQuote w:val="1"/>
          <w:marLeft w:val="0"/>
          <w:marRight w:val="0"/>
          <w:marTop w:val="300"/>
          <w:marBottom w:val="300"/>
          <w:divBdr>
            <w:top w:val="none" w:sz="0" w:space="0" w:color="auto"/>
            <w:left w:val="single" w:sz="48" w:space="8" w:color="EFF0F0"/>
            <w:bottom w:val="none" w:sz="0" w:space="0" w:color="auto"/>
            <w:right w:val="none" w:sz="0" w:space="8" w:color="auto"/>
          </w:divBdr>
        </w:div>
        <w:div w:id="904099077">
          <w:blockQuote w:val="1"/>
          <w:marLeft w:val="0"/>
          <w:marRight w:val="0"/>
          <w:marTop w:val="300"/>
          <w:marBottom w:val="300"/>
          <w:divBdr>
            <w:top w:val="none" w:sz="0" w:space="0" w:color="auto"/>
            <w:left w:val="single" w:sz="48" w:space="8" w:color="EFF0F0"/>
            <w:bottom w:val="none" w:sz="0" w:space="0" w:color="auto"/>
            <w:right w:val="none" w:sz="0" w:space="8" w:color="auto"/>
          </w:divBdr>
        </w:div>
      </w:divsChild>
    </w:div>
    <w:div w:id="1660578540">
      <w:bodyDiv w:val="1"/>
      <w:marLeft w:val="0"/>
      <w:marRight w:val="0"/>
      <w:marTop w:val="0"/>
      <w:marBottom w:val="0"/>
      <w:divBdr>
        <w:top w:val="none" w:sz="0" w:space="0" w:color="auto"/>
        <w:left w:val="none" w:sz="0" w:space="0" w:color="auto"/>
        <w:bottom w:val="none" w:sz="0" w:space="0" w:color="auto"/>
        <w:right w:val="none" w:sz="0" w:space="0" w:color="auto"/>
      </w:divBdr>
    </w:div>
    <w:div w:id="1662849070">
      <w:bodyDiv w:val="1"/>
      <w:marLeft w:val="0"/>
      <w:marRight w:val="0"/>
      <w:marTop w:val="0"/>
      <w:marBottom w:val="0"/>
      <w:divBdr>
        <w:top w:val="none" w:sz="0" w:space="0" w:color="auto"/>
        <w:left w:val="none" w:sz="0" w:space="0" w:color="auto"/>
        <w:bottom w:val="none" w:sz="0" w:space="0" w:color="auto"/>
        <w:right w:val="none" w:sz="0" w:space="0" w:color="auto"/>
      </w:divBdr>
    </w:div>
    <w:div w:id="1669282751">
      <w:bodyDiv w:val="1"/>
      <w:marLeft w:val="0"/>
      <w:marRight w:val="0"/>
      <w:marTop w:val="0"/>
      <w:marBottom w:val="0"/>
      <w:divBdr>
        <w:top w:val="none" w:sz="0" w:space="0" w:color="auto"/>
        <w:left w:val="none" w:sz="0" w:space="0" w:color="auto"/>
        <w:bottom w:val="none" w:sz="0" w:space="0" w:color="auto"/>
        <w:right w:val="none" w:sz="0" w:space="0" w:color="auto"/>
      </w:divBdr>
    </w:div>
    <w:div w:id="1669941488">
      <w:bodyDiv w:val="1"/>
      <w:marLeft w:val="0"/>
      <w:marRight w:val="0"/>
      <w:marTop w:val="0"/>
      <w:marBottom w:val="0"/>
      <w:divBdr>
        <w:top w:val="none" w:sz="0" w:space="0" w:color="auto"/>
        <w:left w:val="none" w:sz="0" w:space="0" w:color="auto"/>
        <w:bottom w:val="none" w:sz="0" w:space="0" w:color="auto"/>
        <w:right w:val="none" w:sz="0" w:space="0" w:color="auto"/>
      </w:divBdr>
    </w:div>
    <w:div w:id="1677420743">
      <w:bodyDiv w:val="1"/>
      <w:marLeft w:val="0"/>
      <w:marRight w:val="0"/>
      <w:marTop w:val="0"/>
      <w:marBottom w:val="0"/>
      <w:divBdr>
        <w:top w:val="none" w:sz="0" w:space="0" w:color="auto"/>
        <w:left w:val="none" w:sz="0" w:space="0" w:color="auto"/>
        <w:bottom w:val="none" w:sz="0" w:space="0" w:color="auto"/>
        <w:right w:val="none" w:sz="0" w:space="0" w:color="auto"/>
      </w:divBdr>
    </w:div>
    <w:div w:id="1678147224">
      <w:bodyDiv w:val="1"/>
      <w:marLeft w:val="0"/>
      <w:marRight w:val="0"/>
      <w:marTop w:val="0"/>
      <w:marBottom w:val="0"/>
      <w:divBdr>
        <w:top w:val="none" w:sz="0" w:space="0" w:color="auto"/>
        <w:left w:val="none" w:sz="0" w:space="0" w:color="auto"/>
        <w:bottom w:val="none" w:sz="0" w:space="0" w:color="auto"/>
        <w:right w:val="none" w:sz="0" w:space="0" w:color="auto"/>
      </w:divBdr>
    </w:div>
    <w:div w:id="1680963361">
      <w:bodyDiv w:val="1"/>
      <w:marLeft w:val="0"/>
      <w:marRight w:val="0"/>
      <w:marTop w:val="0"/>
      <w:marBottom w:val="0"/>
      <w:divBdr>
        <w:top w:val="none" w:sz="0" w:space="0" w:color="auto"/>
        <w:left w:val="none" w:sz="0" w:space="0" w:color="auto"/>
        <w:bottom w:val="none" w:sz="0" w:space="0" w:color="auto"/>
        <w:right w:val="none" w:sz="0" w:space="0" w:color="auto"/>
      </w:divBdr>
      <w:divsChild>
        <w:div w:id="276179073">
          <w:marLeft w:val="0"/>
          <w:marRight w:val="0"/>
          <w:marTop w:val="0"/>
          <w:marBottom w:val="0"/>
          <w:divBdr>
            <w:top w:val="none" w:sz="0" w:space="0" w:color="auto"/>
            <w:left w:val="none" w:sz="0" w:space="0" w:color="auto"/>
            <w:bottom w:val="none" w:sz="0" w:space="0" w:color="auto"/>
            <w:right w:val="none" w:sz="0" w:space="0" w:color="auto"/>
          </w:divBdr>
        </w:div>
      </w:divsChild>
    </w:div>
    <w:div w:id="1681615741">
      <w:bodyDiv w:val="1"/>
      <w:marLeft w:val="0"/>
      <w:marRight w:val="0"/>
      <w:marTop w:val="0"/>
      <w:marBottom w:val="0"/>
      <w:divBdr>
        <w:top w:val="none" w:sz="0" w:space="0" w:color="auto"/>
        <w:left w:val="none" w:sz="0" w:space="0" w:color="auto"/>
        <w:bottom w:val="none" w:sz="0" w:space="0" w:color="auto"/>
        <w:right w:val="none" w:sz="0" w:space="0" w:color="auto"/>
      </w:divBdr>
    </w:div>
    <w:div w:id="1686054731">
      <w:bodyDiv w:val="1"/>
      <w:marLeft w:val="0"/>
      <w:marRight w:val="0"/>
      <w:marTop w:val="0"/>
      <w:marBottom w:val="0"/>
      <w:divBdr>
        <w:top w:val="none" w:sz="0" w:space="0" w:color="auto"/>
        <w:left w:val="none" w:sz="0" w:space="0" w:color="auto"/>
        <w:bottom w:val="none" w:sz="0" w:space="0" w:color="auto"/>
        <w:right w:val="none" w:sz="0" w:space="0" w:color="auto"/>
      </w:divBdr>
    </w:div>
    <w:div w:id="1686974945">
      <w:bodyDiv w:val="1"/>
      <w:marLeft w:val="0"/>
      <w:marRight w:val="0"/>
      <w:marTop w:val="0"/>
      <w:marBottom w:val="0"/>
      <w:divBdr>
        <w:top w:val="none" w:sz="0" w:space="0" w:color="auto"/>
        <w:left w:val="none" w:sz="0" w:space="0" w:color="auto"/>
        <w:bottom w:val="none" w:sz="0" w:space="0" w:color="auto"/>
        <w:right w:val="none" w:sz="0" w:space="0" w:color="auto"/>
      </w:divBdr>
    </w:div>
    <w:div w:id="1688679050">
      <w:bodyDiv w:val="1"/>
      <w:marLeft w:val="0"/>
      <w:marRight w:val="0"/>
      <w:marTop w:val="0"/>
      <w:marBottom w:val="0"/>
      <w:divBdr>
        <w:top w:val="none" w:sz="0" w:space="0" w:color="auto"/>
        <w:left w:val="none" w:sz="0" w:space="0" w:color="auto"/>
        <w:bottom w:val="none" w:sz="0" w:space="0" w:color="auto"/>
        <w:right w:val="none" w:sz="0" w:space="0" w:color="auto"/>
      </w:divBdr>
    </w:div>
    <w:div w:id="1689871846">
      <w:bodyDiv w:val="1"/>
      <w:marLeft w:val="0"/>
      <w:marRight w:val="0"/>
      <w:marTop w:val="0"/>
      <w:marBottom w:val="0"/>
      <w:divBdr>
        <w:top w:val="none" w:sz="0" w:space="0" w:color="auto"/>
        <w:left w:val="none" w:sz="0" w:space="0" w:color="auto"/>
        <w:bottom w:val="none" w:sz="0" w:space="0" w:color="auto"/>
        <w:right w:val="none" w:sz="0" w:space="0" w:color="auto"/>
      </w:divBdr>
      <w:divsChild>
        <w:div w:id="1898202623">
          <w:blockQuote w:val="1"/>
          <w:marLeft w:val="360"/>
          <w:marRight w:val="360"/>
          <w:marTop w:val="0"/>
          <w:marBottom w:val="0"/>
          <w:divBdr>
            <w:top w:val="none" w:sz="0" w:space="0" w:color="auto"/>
            <w:left w:val="none" w:sz="0" w:space="0" w:color="auto"/>
            <w:bottom w:val="none" w:sz="0" w:space="0" w:color="auto"/>
            <w:right w:val="none" w:sz="0" w:space="0" w:color="auto"/>
          </w:divBdr>
        </w:div>
      </w:divsChild>
    </w:div>
    <w:div w:id="1690109213">
      <w:bodyDiv w:val="1"/>
      <w:marLeft w:val="0"/>
      <w:marRight w:val="0"/>
      <w:marTop w:val="0"/>
      <w:marBottom w:val="0"/>
      <w:divBdr>
        <w:top w:val="none" w:sz="0" w:space="0" w:color="auto"/>
        <w:left w:val="none" w:sz="0" w:space="0" w:color="auto"/>
        <w:bottom w:val="none" w:sz="0" w:space="0" w:color="auto"/>
        <w:right w:val="none" w:sz="0" w:space="0" w:color="auto"/>
      </w:divBdr>
      <w:divsChild>
        <w:div w:id="1272590467">
          <w:marLeft w:val="0"/>
          <w:marRight w:val="0"/>
          <w:marTop w:val="60"/>
          <w:marBottom w:val="0"/>
          <w:divBdr>
            <w:top w:val="none" w:sz="0" w:space="0" w:color="auto"/>
            <w:left w:val="none" w:sz="0" w:space="0" w:color="auto"/>
            <w:bottom w:val="none" w:sz="0" w:space="0" w:color="auto"/>
            <w:right w:val="none" w:sz="0" w:space="0" w:color="auto"/>
          </w:divBdr>
        </w:div>
        <w:div w:id="913395787">
          <w:marLeft w:val="75"/>
          <w:marRight w:val="0"/>
          <w:marTop w:val="75"/>
          <w:marBottom w:val="0"/>
          <w:divBdr>
            <w:top w:val="none" w:sz="0" w:space="0" w:color="auto"/>
            <w:left w:val="none" w:sz="0" w:space="0" w:color="auto"/>
            <w:bottom w:val="none" w:sz="0" w:space="0" w:color="auto"/>
            <w:right w:val="none" w:sz="0" w:space="0" w:color="auto"/>
          </w:divBdr>
        </w:div>
      </w:divsChild>
    </w:div>
    <w:div w:id="1690335357">
      <w:bodyDiv w:val="1"/>
      <w:marLeft w:val="0"/>
      <w:marRight w:val="0"/>
      <w:marTop w:val="0"/>
      <w:marBottom w:val="0"/>
      <w:divBdr>
        <w:top w:val="none" w:sz="0" w:space="0" w:color="auto"/>
        <w:left w:val="none" w:sz="0" w:space="0" w:color="auto"/>
        <w:bottom w:val="none" w:sz="0" w:space="0" w:color="auto"/>
        <w:right w:val="none" w:sz="0" w:space="0" w:color="auto"/>
      </w:divBdr>
      <w:divsChild>
        <w:div w:id="1737849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57521969">
          <w:blockQuote w:val="1"/>
          <w:marLeft w:val="720"/>
          <w:marRight w:val="720"/>
          <w:marTop w:val="100"/>
          <w:marBottom w:val="100"/>
          <w:divBdr>
            <w:top w:val="none" w:sz="0" w:space="0" w:color="auto"/>
            <w:left w:val="none" w:sz="0" w:space="0" w:color="auto"/>
            <w:bottom w:val="none" w:sz="0" w:space="0" w:color="auto"/>
            <w:right w:val="none" w:sz="0" w:space="0" w:color="auto"/>
          </w:divBdr>
        </w:div>
        <w:div w:id="15630556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93529087">
      <w:bodyDiv w:val="1"/>
      <w:marLeft w:val="0"/>
      <w:marRight w:val="0"/>
      <w:marTop w:val="0"/>
      <w:marBottom w:val="0"/>
      <w:divBdr>
        <w:top w:val="none" w:sz="0" w:space="0" w:color="auto"/>
        <w:left w:val="none" w:sz="0" w:space="0" w:color="auto"/>
        <w:bottom w:val="none" w:sz="0" w:space="0" w:color="auto"/>
        <w:right w:val="none" w:sz="0" w:space="0" w:color="auto"/>
      </w:divBdr>
    </w:div>
    <w:div w:id="1695157221">
      <w:bodyDiv w:val="1"/>
      <w:marLeft w:val="0"/>
      <w:marRight w:val="0"/>
      <w:marTop w:val="0"/>
      <w:marBottom w:val="0"/>
      <w:divBdr>
        <w:top w:val="none" w:sz="0" w:space="0" w:color="auto"/>
        <w:left w:val="none" w:sz="0" w:space="0" w:color="auto"/>
        <w:bottom w:val="none" w:sz="0" w:space="0" w:color="auto"/>
        <w:right w:val="none" w:sz="0" w:space="0" w:color="auto"/>
      </w:divBdr>
    </w:div>
    <w:div w:id="1696227028">
      <w:bodyDiv w:val="1"/>
      <w:marLeft w:val="0"/>
      <w:marRight w:val="0"/>
      <w:marTop w:val="0"/>
      <w:marBottom w:val="0"/>
      <w:divBdr>
        <w:top w:val="none" w:sz="0" w:space="0" w:color="auto"/>
        <w:left w:val="none" w:sz="0" w:space="0" w:color="auto"/>
        <w:bottom w:val="none" w:sz="0" w:space="0" w:color="auto"/>
        <w:right w:val="none" w:sz="0" w:space="0" w:color="auto"/>
      </w:divBdr>
    </w:div>
    <w:div w:id="1700740290">
      <w:bodyDiv w:val="1"/>
      <w:marLeft w:val="0"/>
      <w:marRight w:val="0"/>
      <w:marTop w:val="0"/>
      <w:marBottom w:val="0"/>
      <w:divBdr>
        <w:top w:val="none" w:sz="0" w:space="0" w:color="auto"/>
        <w:left w:val="none" w:sz="0" w:space="0" w:color="auto"/>
        <w:bottom w:val="none" w:sz="0" w:space="0" w:color="auto"/>
        <w:right w:val="none" w:sz="0" w:space="0" w:color="auto"/>
      </w:divBdr>
    </w:div>
    <w:div w:id="1712459167">
      <w:bodyDiv w:val="1"/>
      <w:marLeft w:val="0"/>
      <w:marRight w:val="0"/>
      <w:marTop w:val="0"/>
      <w:marBottom w:val="0"/>
      <w:divBdr>
        <w:top w:val="none" w:sz="0" w:space="0" w:color="auto"/>
        <w:left w:val="none" w:sz="0" w:space="0" w:color="auto"/>
        <w:bottom w:val="none" w:sz="0" w:space="0" w:color="auto"/>
        <w:right w:val="none" w:sz="0" w:space="0" w:color="auto"/>
      </w:divBdr>
    </w:div>
    <w:div w:id="1724258639">
      <w:bodyDiv w:val="1"/>
      <w:marLeft w:val="0"/>
      <w:marRight w:val="0"/>
      <w:marTop w:val="0"/>
      <w:marBottom w:val="0"/>
      <w:divBdr>
        <w:top w:val="none" w:sz="0" w:space="0" w:color="auto"/>
        <w:left w:val="none" w:sz="0" w:space="0" w:color="auto"/>
        <w:bottom w:val="none" w:sz="0" w:space="0" w:color="auto"/>
        <w:right w:val="none" w:sz="0" w:space="0" w:color="auto"/>
      </w:divBdr>
    </w:div>
    <w:div w:id="1729958090">
      <w:bodyDiv w:val="1"/>
      <w:marLeft w:val="0"/>
      <w:marRight w:val="0"/>
      <w:marTop w:val="0"/>
      <w:marBottom w:val="0"/>
      <w:divBdr>
        <w:top w:val="none" w:sz="0" w:space="0" w:color="auto"/>
        <w:left w:val="none" w:sz="0" w:space="0" w:color="auto"/>
        <w:bottom w:val="none" w:sz="0" w:space="0" w:color="auto"/>
        <w:right w:val="none" w:sz="0" w:space="0" w:color="auto"/>
      </w:divBdr>
      <w:divsChild>
        <w:div w:id="493300578">
          <w:marLeft w:val="0"/>
          <w:marRight w:val="0"/>
          <w:marTop w:val="0"/>
          <w:marBottom w:val="0"/>
          <w:divBdr>
            <w:top w:val="none" w:sz="0" w:space="0" w:color="auto"/>
            <w:left w:val="none" w:sz="0" w:space="0" w:color="auto"/>
            <w:bottom w:val="none" w:sz="0" w:space="0" w:color="auto"/>
            <w:right w:val="none" w:sz="0" w:space="0" w:color="auto"/>
          </w:divBdr>
          <w:divsChild>
            <w:div w:id="1706102102">
              <w:marLeft w:val="0"/>
              <w:marRight w:val="0"/>
              <w:marTop w:val="0"/>
              <w:marBottom w:val="0"/>
              <w:divBdr>
                <w:top w:val="single" w:sz="6" w:space="8" w:color="auto"/>
                <w:left w:val="none" w:sz="0" w:space="0" w:color="auto"/>
                <w:bottom w:val="none" w:sz="0" w:space="0" w:color="auto"/>
                <w:right w:val="none" w:sz="0" w:space="0" w:color="auto"/>
              </w:divBdr>
            </w:div>
          </w:divsChild>
        </w:div>
      </w:divsChild>
    </w:div>
    <w:div w:id="1737362233">
      <w:bodyDiv w:val="1"/>
      <w:marLeft w:val="0"/>
      <w:marRight w:val="0"/>
      <w:marTop w:val="0"/>
      <w:marBottom w:val="0"/>
      <w:divBdr>
        <w:top w:val="none" w:sz="0" w:space="0" w:color="auto"/>
        <w:left w:val="none" w:sz="0" w:space="0" w:color="auto"/>
        <w:bottom w:val="none" w:sz="0" w:space="0" w:color="auto"/>
        <w:right w:val="none" w:sz="0" w:space="0" w:color="auto"/>
      </w:divBdr>
    </w:div>
    <w:div w:id="1744133744">
      <w:bodyDiv w:val="1"/>
      <w:marLeft w:val="0"/>
      <w:marRight w:val="0"/>
      <w:marTop w:val="0"/>
      <w:marBottom w:val="0"/>
      <w:divBdr>
        <w:top w:val="none" w:sz="0" w:space="0" w:color="auto"/>
        <w:left w:val="none" w:sz="0" w:space="0" w:color="auto"/>
        <w:bottom w:val="none" w:sz="0" w:space="0" w:color="auto"/>
        <w:right w:val="none" w:sz="0" w:space="0" w:color="auto"/>
      </w:divBdr>
    </w:div>
    <w:div w:id="1746296671">
      <w:bodyDiv w:val="1"/>
      <w:marLeft w:val="0"/>
      <w:marRight w:val="0"/>
      <w:marTop w:val="0"/>
      <w:marBottom w:val="0"/>
      <w:divBdr>
        <w:top w:val="none" w:sz="0" w:space="0" w:color="auto"/>
        <w:left w:val="none" w:sz="0" w:space="0" w:color="auto"/>
        <w:bottom w:val="none" w:sz="0" w:space="0" w:color="auto"/>
        <w:right w:val="none" w:sz="0" w:space="0" w:color="auto"/>
      </w:divBdr>
    </w:div>
    <w:div w:id="1748258517">
      <w:bodyDiv w:val="1"/>
      <w:marLeft w:val="0"/>
      <w:marRight w:val="0"/>
      <w:marTop w:val="0"/>
      <w:marBottom w:val="0"/>
      <w:divBdr>
        <w:top w:val="none" w:sz="0" w:space="0" w:color="auto"/>
        <w:left w:val="none" w:sz="0" w:space="0" w:color="auto"/>
        <w:bottom w:val="none" w:sz="0" w:space="0" w:color="auto"/>
        <w:right w:val="none" w:sz="0" w:space="0" w:color="auto"/>
      </w:divBdr>
    </w:div>
    <w:div w:id="1762947651">
      <w:bodyDiv w:val="1"/>
      <w:marLeft w:val="0"/>
      <w:marRight w:val="0"/>
      <w:marTop w:val="0"/>
      <w:marBottom w:val="0"/>
      <w:divBdr>
        <w:top w:val="none" w:sz="0" w:space="0" w:color="auto"/>
        <w:left w:val="none" w:sz="0" w:space="0" w:color="auto"/>
        <w:bottom w:val="none" w:sz="0" w:space="0" w:color="auto"/>
        <w:right w:val="none" w:sz="0" w:space="0" w:color="auto"/>
      </w:divBdr>
    </w:div>
    <w:div w:id="1775711238">
      <w:bodyDiv w:val="1"/>
      <w:marLeft w:val="0"/>
      <w:marRight w:val="0"/>
      <w:marTop w:val="0"/>
      <w:marBottom w:val="0"/>
      <w:divBdr>
        <w:top w:val="none" w:sz="0" w:space="0" w:color="auto"/>
        <w:left w:val="none" w:sz="0" w:space="0" w:color="auto"/>
        <w:bottom w:val="none" w:sz="0" w:space="0" w:color="auto"/>
        <w:right w:val="none" w:sz="0" w:space="0" w:color="auto"/>
      </w:divBdr>
    </w:div>
    <w:div w:id="1777941391">
      <w:bodyDiv w:val="1"/>
      <w:marLeft w:val="0"/>
      <w:marRight w:val="0"/>
      <w:marTop w:val="0"/>
      <w:marBottom w:val="0"/>
      <w:divBdr>
        <w:top w:val="none" w:sz="0" w:space="0" w:color="auto"/>
        <w:left w:val="none" w:sz="0" w:space="0" w:color="auto"/>
        <w:bottom w:val="none" w:sz="0" w:space="0" w:color="auto"/>
        <w:right w:val="none" w:sz="0" w:space="0" w:color="auto"/>
      </w:divBdr>
    </w:div>
    <w:div w:id="1779257877">
      <w:bodyDiv w:val="1"/>
      <w:marLeft w:val="0"/>
      <w:marRight w:val="0"/>
      <w:marTop w:val="0"/>
      <w:marBottom w:val="0"/>
      <w:divBdr>
        <w:top w:val="none" w:sz="0" w:space="0" w:color="auto"/>
        <w:left w:val="none" w:sz="0" w:space="0" w:color="auto"/>
        <w:bottom w:val="none" w:sz="0" w:space="0" w:color="auto"/>
        <w:right w:val="none" w:sz="0" w:space="0" w:color="auto"/>
      </w:divBdr>
    </w:div>
    <w:div w:id="1780644272">
      <w:bodyDiv w:val="1"/>
      <w:marLeft w:val="0"/>
      <w:marRight w:val="0"/>
      <w:marTop w:val="0"/>
      <w:marBottom w:val="0"/>
      <w:divBdr>
        <w:top w:val="none" w:sz="0" w:space="0" w:color="auto"/>
        <w:left w:val="none" w:sz="0" w:space="0" w:color="auto"/>
        <w:bottom w:val="none" w:sz="0" w:space="0" w:color="auto"/>
        <w:right w:val="none" w:sz="0" w:space="0" w:color="auto"/>
      </w:divBdr>
    </w:div>
    <w:div w:id="1780678779">
      <w:bodyDiv w:val="1"/>
      <w:marLeft w:val="0"/>
      <w:marRight w:val="0"/>
      <w:marTop w:val="0"/>
      <w:marBottom w:val="0"/>
      <w:divBdr>
        <w:top w:val="none" w:sz="0" w:space="0" w:color="auto"/>
        <w:left w:val="none" w:sz="0" w:space="0" w:color="auto"/>
        <w:bottom w:val="none" w:sz="0" w:space="0" w:color="auto"/>
        <w:right w:val="none" w:sz="0" w:space="0" w:color="auto"/>
      </w:divBdr>
      <w:divsChild>
        <w:div w:id="1609658749">
          <w:marLeft w:val="360"/>
          <w:marRight w:val="0"/>
          <w:marTop w:val="60"/>
          <w:marBottom w:val="300"/>
          <w:divBdr>
            <w:top w:val="none" w:sz="0" w:space="0" w:color="auto"/>
            <w:left w:val="none" w:sz="0" w:space="0" w:color="auto"/>
            <w:bottom w:val="none" w:sz="0" w:space="0" w:color="auto"/>
            <w:right w:val="none" w:sz="0" w:space="0" w:color="auto"/>
          </w:divBdr>
        </w:div>
      </w:divsChild>
    </w:div>
    <w:div w:id="1788042050">
      <w:bodyDiv w:val="1"/>
      <w:marLeft w:val="0"/>
      <w:marRight w:val="0"/>
      <w:marTop w:val="0"/>
      <w:marBottom w:val="0"/>
      <w:divBdr>
        <w:top w:val="none" w:sz="0" w:space="0" w:color="auto"/>
        <w:left w:val="none" w:sz="0" w:space="0" w:color="auto"/>
        <w:bottom w:val="none" w:sz="0" w:space="0" w:color="auto"/>
        <w:right w:val="none" w:sz="0" w:space="0" w:color="auto"/>
      </w:divBdr>
    </w:div>
    <w:div w:id="1789466567">
      <w:bodyDiv w:val="1"/>
      <w:marLeft w:val="0"/>
      <w:marRight w:val="0"/>
      <w:marTop w:val="0"/>
      <w:marBottom w:val="0"/>
      <w:divBdr>
        <w:top w:val="none" w:sz="0" w:space="0" w:color="auto"/>
        <w:left w:val="none" w:sz="0" w:space="0" w:color="auto"/>
        <w:bottom w:val="none" w:sz="0" w:space="0" w:color="auto"/>
        <w:right w:val="none" w:sz="0" w:space="0" w:color="auto"/>
      </w:divBdr>
      <w:divsChild>
        <w:div w:id="2050642848">
          <w:marLeft w:val="0"/>
          <w:marRight w:val="0"/>
          <w:marTop w:val="0"/>
          <w:marBottom w:val="0"/>
          <w:divBdr>
            <w:top w:val="none" w:sz="0" w:space="0" w:color="auto"/>
            <w:left w:val="none" w:sz="0" w:space="0" w:color="auto"/>
            <w:bottom w:val="none" w:sz="0" w:space="0" w:color="auto"/>
            <w:right w:val="none" w:sz="0" w:space="0" w:color="auto"/>
          </w:divBdr>
        </w:div>
        <w:div w:id="1217358715">
          <w:marLeft w:val="0"/>
          <w:marRight w:val="0"/>
          <w:marTop w:val="0"/>
          <w:marBottom w:val="0"/>
          <w:divBdr>
            <w:top w:val="none" w:sz="0" w:space="0" w:color="auto"/>
            <w:left w:val="none" w:sz="0" w:space="0" w:color="auto"/>
            <w:bottom w:val="single" w:sz="24" w:space="0" w:color="70787C"/>
            <w:right w:val="none" w:sz="0" w:space="0" w:color="auto"/>
          </w:divBdr>
        </w:div>
      </w:divsChild>
    </w:div>
    <w:div w:id="1791851123">
      <w:bodyDiv w:val="1"/>
      <w:marLeft w:val="0"/>
      <w:marRight w:val="0"/>
      <w:marTop w:val="0"/>
      <w:marBottom w:val="0"/>
      <w:divBdr>
        <w:top w:val="none" w:sz="0" w:space="0" w:color="auto"/>
        <w:left w:val="none" w:sz="0" w:space="0" w:color="auto"/>
        <w:bottom w:val="none" w:sz="0" w:space="0" w:color="auto"/>
        <w:right w:val="none" w:sz="0" w:space="0" w:color="auto"/>
      </w:divBdr>
    </w:div>
    <w:div w:id="1794053622">
      <w:bodyDiv w:val="1"/>
      <w:marLeft w:val="0"/>
      <w:marRight w:val="0"/>
      <w:marTop w:val="0"/>
      <w:marBottom w:val="0"/>
      <w:divBdr>
        <w:top w:val="none" w:sz="0" w:space="0" w:color="auto"/>
        <w:left w:val="none" w:sz="0" w:space="0" w:color="auto"/>
        <w:bottom w:val="none" w:sz="0" w:space="0" w:color="auto"/>
        <w:right w:val="none" w:sz="0" w:space="0" w:color="auto"/>
      </w:divBdr>
    </w:div>
    <w:div w:id="1796212359">
      <w:bodyDiv w:val="1"/>
      <w:marLeft w:val="0"/>
      <w:marRight w:val="0"/>
      <w:marTop w:val="0"/>
      <w:marBottom w:val="0"/>
      <w:divBdr>
        <w:top w:val="none" w:sz="0" w:space="0" w:color="auto"/>
        <w:left w:val="none" w:sz="0" w:space="0" w:color="auto"/>
        <w:bottom w:val="none" w:sz="0" w:space="0" w:color="auto"/>
        <w:right w:val="none" w:sz="0" w:space="0" w:color="auto"/>
      </w:divBdr>
    </w:div>
    <w:div w:id="1801876490">
      <w:bodyDiv w:val="1"/>
      <w:marLeft w:val="0"/>
      <w:marRight w:val="0"/>
      <w:marTop w:val="0"/>
      <w:marBottom w:val="0"/>
      <w:divBdr>
        <w:top w:val="none" w:sz="0" w:space="0" w:color="auto"/>
        <w:left w:val="none" w:sz="0" w:space="0" w:color="auto"/>
        <w:bottom w:val="none" w:sz="0" w:space="0" w:color="auto"/>
        <w:right w:val="none" w:sz="0" w:space="0" w:color="auto"/>
      </w:divBdr>
    </w:div>
    <w:div w:id="1806122183">
      <w:bodyDiv w:val="1"/>
      <w:marLeft w:val="0"/>
      <w:marRight w:val="0"/>
      <w:marTop w:val="0"/>
      <w:marBottom w:val="0"/>
      <w:divBdr>
        <w:top w:val="none" w:sz="0" w:space="0" w:color="auto"/>
        <w:left w:val="none" w:sz="0" w:space="0" w:color="auto"/>
        <w:bottom w:val="none" w:sz="0" w:space="0" w:color="auto"/>
        <w:right w:val="none" w:sz="0" w:space="0" w:color="auto"/>
      </w:divBdr>
    </w:div>
    <w:div w:id="1811363185">
      <w:bodyDiv w:val="1"/>
      <w:marLeft w:val="0"/>
      <w:marRight w:val="0"/>
      <w:marTop w:val="0"/>
      <w:marBottom w:val="0"/>
      <w:divBdr>
        <w:top w:val="none" w:sz="0" w:space="0" w:color="auto"/>
        <w:left w:val="none" w:sz="0" w:space="0" w:color="auto"/>
        <w:bottom w:val="none" w:sz="0" w:space="0" w:color="auto"/>
        <w:right w:val="none" w:sz="0" w:space="0" w:color="auto"/>
      </w:divBdr>
    </w:div>
    <w:div w:id="1814175500">
      <w:bodyDiv w:val="1"/>
      <w:marLeft w:val="0"/>
      <w:marRight w:val="0"/>
      <w:marTop w:val="0"/>
      <w:marBottom w:val="0"/>
      <w:divBdr>
        <w:top w:val="none" w:sz="0" w:space="0" w:color="auto"/>
        <w:left w:val="none" w:sz="0" w:space="0" w:color="auto"/>
        <w:bottom w:val="none" w:sz="0" w:space="0" w:color="auto"/>
        <w:right w:val="none" w:sz="0" w:space="0" w:color="auto"/>
      </w:divBdr>
    </w:div>
    <w:div w:id="1815172941">
      <w:bodyDiv w:val="1"/>
      <w:marLeft w:val="0"/>
      <w:marRight w:val="0"/>
      <w:marTop w:val="0"/>
      <w:marBottom w:val="0"/>
      <w:divBdr>
        <w:top w:val="none" w:sz="0" w:space="0" w:color="auto"/>
        <w:left w:val="none" w:sz="0" w:space="0" w:color="auto"/>
        <w:bottom w:val="none" w:sz="0" w:space="0" w:color="auto"/>
        <w:right w:val="none" w:sz="0" w:space="0" w:color="auto"/>
      </w:divBdr>
    </w:div>
    <w:div w:id="1819569227">
      <w:bodyDiv w:val="1"/>
      <w:marLeft w:val="0"/>
      <w:marRight w:val="0"/>
      <w:marTop w:val="0"/>
      <w:marBottom w:val="0"/>
      <w:divBdr>
        <w:top w:val="none" w:sz="0" w:space="0" w:color="auto"/>
        <w:left w:val="none" w:sz="0" w:space="0" w:color="auto"/>
        <w:bottom w:val="none" w:sz="0" w:space="0" w:color="auto"/>
        <w:right w:val="none" w:sz="0" w:space="0" w:color="auto"/>
      </w:divBdr>
    </w:div>
    <w:div w:id="1825000867">
      <w:bodyDiv w:val="1"/>
      <w:marLeft w:val="0"/>
      <w:marRight w:val="0"/>
      <w:marTop w:val="0"/>
      <w:marBottom w:val="0"/>
      <w:divBdr>
        <w:top w:val="none" w:sz="0" w:space="0" w:color="auto"/>
        <w:left w:val="none" w:sz="0" w:space="0" w:color="auto"/>
        <w:bottom w:val="none" w:sz="0" w:space="0" w:color="auto"/>
        <w:right w:val="none" w:sz="0" w:space="0" w:color="auto"/>
      </w:divBdr>
    </w:div>
    <w:div w:id="1828128971">
      <w:bodyDiv w:val="1"/>
      <w:marLeft w:val="0"/>
      <w:marRight w:val="0"/>
      <w:marTop w:val="0"/>
      <w:marBottom w:val="0"/>
      <w:divBdr>
        <w:top w:val="none" w:sz="0" w:space="0" w:color="auto"/>
        <w:left w:val="none" w:sz="0" w:space="0" w:color="auto"/>
        <w:bottom w:val="none" w:sz="0" w:space="0" w:color="auto"/>
        <w:right w:val="none" w:sz="0" w:space="0" w:color="auto"/>
      </w:divBdr>
    </w:div>
    <w:div w:id="1830516526">
      <w:bodyDiv w:val="1"/>
      <w:marLeft w:val="0"/>
      <w:marRight w:val="0"/>
      <w:marTop w:val="0"/>
      <w:marBottom w:val="0"/>
      <w:divBdr>
        <w:top w:val="none" w:sz="0" w:space="0" w:color="auto"/>
        <w:left w:val="none" w:sz="0" w:space="0" w:color="auto"/>
        <w:bottom w:val="none" w:sz="0" w:space="0" w:color="auto"/>
        <w:right w:val="none" w:sz="0" w:space="0" w:color="auto"/>
      </w:divBdr>
    </w:div>
    <w:div w:id="1835761006">
      <w:bodyDiv w:val="1"/>
      <w:marLeft w:val="0"/>
      <w:marRight w:val="0"/>
      <w:marTop w:val="0"/>
      <w:marBottom w:val="0"/>
      <w:divBdr>
        <w:top w:val="none" w:sz="0" w:space="0" w:color="auto"/>
        <w:left w:val="none" w:sz="0" w:space="0" w:color="auto"/>
        <w:bottom w:val="none" w:sz="0" w:space="0" w:color="auto"/>
        <w:right w:val="none" w:sz="0" w:space="0" w:color="auto"/>
      </w:divBdr>
    </w:div>
    <w:div w:id="1836651885">
      <w:bodyDiv w:val="1"/>
      <w:marLeft w:val="0"/>
      <w:marRight w:val="0"/>
      <w:marTop w:val="0"/>
      <w:marBottom w:val="0"/>
      <w:divBdr>
        <w:top w:val="none" w:sz="0" w:space="0" w:color="auto"/>
        <w:left w:val="none" w:sz="0" w:space="0" w:color="auto"/>
        <w:bottom w:val="none" w:sz="0" w:space="0" w:color="auto"/>
        <w:right w:val="none" w:sz="0" w:space="0" w:color="auto"/>
      </w:divBdr>
      <w:divsChild>
        <w:div w:id="1690134836">
          <w:marLeft w:val="0"/>
          <w:marRight w:val="0"/>
          <w:marTop w:val="0"/>
          <w:marBottom w:val="150"/>
          <w:divBdr>
            <w:top w:val="none" w:sz="0" w:space="0" w:color="auto"/>
            <w:left w:val="none" w:sz="0" w:space="0" w:color="auto"/>
            <w:bottom w:val="none" w:sz="0" w:space="0" w:color="auto"/>
            <w:right w:val="none" w:sz="0" w:space="0" w:color="auto"/>
          </w:divBdr>
        </w:div>
        <w:div w:id="1765106948">
          <w:marLeft w:val="0"/>
          <w:marRight w:val="0"/>
          <w:marTop w:val="0"/>
          <w:marBottom w:val="0"/>
          <w:divBdr>
            <w:top w:val="none" w:sz="0" w:space="0" w:color="auto"/>
            <w:left w:val="none" w:sz="0" w:space="0" w:color="auto"/>
            <w:bottom w:val="none" w:sz="0" w:space="0" w:color="auto"/>
            <w:right w:val="none" w:sz="0" w:space="0" w:color="auto"/>
          </w:divBdr>
          <w:divsChild>
            <w:div w:id="1274626455">
              <w:marLeft w:val="0"/>
              <w:marRight w:val="0"/>
              <w:marTop w:val="0"/>
              <w:marBottom w:val="150"/>
              <w:divBdr>
                <w:top w:val="none" w:sz="0" w:space="0" w:color="auto"/>
                <w:left w:val="none" w:sz="0" w:space="0" w:color="auto"/>
                <w:bottom w:val="none" w:sz="0" w:space="0" w:color="auto"/>
                <w:right w:val="none" w:sz="0" w:space="0" w:color="auto"/>
              </w:divBdr>
              <w:divsChild>
                <w:div w:id="62477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963810">
      <w:bodyDiv w:val="1"/>
      <w:marLeft w:val="0"/>
      <w:marRight w:val="0"/>
      <w:marTop w:val="0"/>
      <w:marBottom w:val="0"/>
      <w:divBdr>
        <w:top w:val="none" w:sz="0" w:space="0" w:color="auto"/>
        <w:left w:val="none" w:sz="0" w:space="0" w:color="auto"/>
        <w:bottom w:val="none" w:sz="0" w:space="0" w:color="auto"/>
        <w:right w:val="none" w:sz="0" w:space="0" w:color="auto"/>
      </w:divBdr>
      <w:divsChild>
        <w:div w:id="2022464864">
          <w:marLeft w:val="0"/>
          <w:marRight w:val="0"/>
          <w:marTop w:val="0"/>
          <w:marBottom w:val="0"/>
          <w:divBdr>
            <w:top w:val="none" w:sz="0" w:space="0" w:color="auto"/>
            <w:left w:val="none" w:sz="0" w:space="0" w:color="auto"/>
            <w:bottom w:val="none" w:sz="0" w:space="0" w:color="auto"/>
            <w:right w:val="none" w:sz="0" w:space="0" w:color="auto"/>
          </w:divBdr>
        </w:div>
        <w:div w:id="552154899">
          <w:marLeft w:val="0"/>
          <w:marRight w:val="0"/>
          <w:marTop w:val="0"/>
          <w:marBottom w:val="0"/>
          <w:divBdr>
            <w:top w:val="none" w:sz="0" w:space="0" w:color="auto"/>
            <w:left w:val="none" w:sz="0" w:space="0" w:color="auto"/>
            <w:bottom w:val="single" w:sz="24" w:space="0" w:color="70787C"/>
            <w:right w:val="none" w:sz="0" w:space="0" w:color="auto"/>
          </w:divBdr>
        </w:div>
      </w:divsChild>
    </w:div>
    <w:div w:id="1851018981">
      <w:bodyDiv w:val="1"/>
      <w:marLeft w:val="0"/>
      <w:marRight w:val="0"/>
      <w:marTop w:val="0"/>
      <w:marBottom w:val="0"/>
      <w:divBdr>
        <w:top w:val="none" w:sz="0" w:space="0" w:color="auto"/>
        <w:left w:val="none" w:sz="0" w:space="0" w:color="auto"/>
        <w:bottom w:val="none" w:sz="0" w:space="0" w:color="auto"/>
        <w:right w:val="none" w:sz="0" w:space="0" w:color="auto"/>
      </w:divBdr>
    </w:div>
    <w:div w:id="1856766025">
      <w:bodyDiv w:val="1"/>
      <w:marLeft w:val="0"/>
      <w:marRight w:val="0"/>
      <w:marTop w:val="0"/>
      <w:marBottom w:val="0"/>
      <w:divBdr>
        <w:top w:val="none" w:sz="0" w:space="0" w:color="auto"/>
        <w:left w:val="none" w:sz="0" w:space="0" w:color="auto"/>
        <w:bottom w:val="none" w:sz="0" w:space="0" w:color="auto"/>
        <w:right w:val="none" w:sz="0" w:space="0" w:color="auto"/>
      </w:divBdr>
    </w:div>
    <w:div w:id="1858956138">
      <w:bodyDiv w:val="1"/>
      <w:marLeft w:val="0"/>
      <w:marRight w:val="0"/>
      <w:marTop w:val="0"/>
      <w:marBottom w:val="0"/>
      <w:divBdr>
        <w:top w:val="none" w:sz="0" w:space="0" w:color="auto"/>
        <w:left w:val="none" w:sz="0" w:space="0" w:color="auto"/>
        <w:bottom w:val="none" w:sz="0" w:space="0" w:color="auto"/>
        <w:right w:val="none" w:sz="0" w:space="0" w:color="auto"/>
      </w:divBdr>
    </w:div>
    <w:div w:id="1875460074">
      <w:bodyDiv w:val="1"/>
      <w:marLeft w:val="0"/>
      <w:marRight w:val="0"/>
      <w:marTop w:val="0"/>
      <w:marBottom w:val="0"/>
      <w:divBdr>
        <w:top w:val="none" w:sz="0" w:space="0" w:color="auto"/>
        <w:left w:val="none" w:sz="0" w:space="0" w:color="auto"/>
        <w:bottom w:val="none" w:sz="0" w:space="0" w:color="auto"/>
        <w:right w:val="none" w:sz="0" w:space="0" w:color="auto"/>
      </w:divBdr>
      <w:divsChild>
        <w:div w:id="586423269">
          <w:marLeft w:val="0"/>
          <w:marRight w:val="0"/>
          <w:marTop w:val="92"/>
          <w:marBottom w:val="369"/>
          <w:divBdr>
            <w:top w:val="single" w:sz="6" w:space="9" w:color="D3D5DB"/>
            <w:left w:val="none" w:sz="0" w:space="0" w:color="auto"/>
            <w:bottom w:val="none" w:sz="0" w:space="0" w:color="auto"/>
            <w:right w:val="none" w:sz="0" w:space="0" w:color="auto"/>
          </w:divBdr>
          <w:divsChild>
            <w:div w:id="1341085219">
              <w:marLeft w:val="0"/>
              <w:marRight w:val="0"/>
              <w:marTop w:val="0"/>
              <w:marBottom w:val="0"/>
              <w:divBdr>
                <w:top w:val="none" w:sz="0" w:space="0" w:color="auto"/>
                <w:left w:val="none" w:sz="0" w:space="0" w:color="auto"/>
                <w:bottom w:val="none" w:sz="0" w:space="0" w:color="auto"/>
                <w:right w:val="none" w:sz="0" w:space="0" w:color="auto"/>
              </w:divBdr>
              <w:divsChild>
                <w:div w:id="1863518140">
                  <w:marLeft w:val="0"/>
                  <w:marRight w:val="0"/>
                  <w:marTop w:val="0"/>
                  <w:marBottom w:val="0"/>
                  <w:divBdr>
                    <w:top w:val="none" w:sz="0" w:space="0" w:color="auto"/>
                    <w:left w:val="none" w:sz="0" w:space="0" w:color="auto"/>
                    <w:bottom w:val="none" w:sz="0" w:space="0" w:color="auto"/>
                    <w:right w:val="none" w:sz="0" w:space="0" w:color="auto"/>
                  </w:divBdr>
                  <w:divsChild>
                    <w:div w:id="70368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105952">
          <w:marLeft w:val="0"/>
          <w:marRight w:val="0"/>
          <w:marTop w:val="369"/>
          <w:marBottom w:val="0"/>
          <w:divBdr>
            <w:top w:val="none" w:sz="0" w:space="0" w:color="auto"/>
            <w:left w:val="none" w:sz="0" w:space="0" w:color="auto"/>
            <w:bottom w:val="none" w:sz="0" w:space="0" w:color="auto"/>
            <w:right w:val="none" w:sz="0" w:space="0" w:color="auto"/>
          </w:divBdr>
        </w:div>
      </w:divsChild>
    </w:div>
    <w:div w:id="1875460212">
      <w:bodyDiv w:val="1"/>
      <w:marLeft w:val="0"/>
      <w:marRight w:val="0"/>
      <w:marTop w:val="0"/>
      <w:marBottom w:val="0"/>
      <w:divBdr>
        <w:top w:val="none" w:sz="0" w:space="0" w:color="auto"/>
        <w:left w:val="none" w:sz="0" w:space="0" w:color="auto"/>
        <w:bottom w:val="none" w:sz="0" w:space="0" w:color="auto"/>
        <w:right w:val="none" w:sz="0" w:space="0" w:color="auto"/>
      </w:divBdr>
    </w:div>
    <w:div w:id="1880899538">
      <w:bodyDiv w:val="1"/>
      <w:marLeft w:val="0"/>
      <w:marRight w:val="0"/>
      <w:marTop w:val="0"/>
      <w:marBottom w:val="0"/>
      <w:divBdr>
        <w:top w:val="none" w:sz="0" w:space="0" w:color="auto"/>
        <w:left w:val="none" w:sz="0" w:space="0" w:color="auto"/>
        <w:bottom w:val="none" w:sz="0" w:space="0" w:color="auto"/>
        <w:right w:val="none" w:sz="0" w:space="0" w:color="auto"/>
      </w:divBdr>
    </w:div>
    <w:div w:id="1891188670">
      <w:bodyDiv w:val="1"/>
      <w:marLeft w:val="0"/>
      <w:marRight w:val="0"/>
      <w:marTop w:val="0"/>
      <w:marBottom w:val="0"/>
      <w:divBdr>
        <w:top w:val="none" w:sz="0" w:space="0" w:color="auto"/>
        <w:left w:val="none" w:sz="0" w:space="0" w:color="auto"/>
        <w:bottom w:val="none" w:sz="0" w:space="0" w:color="auto"/>
        <w:right w:val="none" w:sz="0" w:space="0" w:color="auto"/>
      </w:divBdr>
    </w:div>
    <w:div w:id="1894735554">
      <w:bodyDiv w:val="1"/>
      <w:marLeft w:val="0"/>
      <w:marRight w:val="0"/>
      <w:marTop w:val="0"/>
      <w:marBottom w:val="0"/>
      <w:divBdr>
        <w:top w:val="none" w:sz="0" w:space="0" w:color="auto"/>
        <w:left w:val="none" w:sz="0" w:space="0" w:color="auto"/>
        <w:bottom w:val="none" w:sz="0" w:space="0" w:color="auto"/>
        <w:right w:val="none" w:sz="0" w:space="0" w:color="auto"/>
      </w:divBdr>
    </w:div>
    <w:div w:id="1901166273">
      <w:bodyDiv w:val="1"/>
      <w:marLeft w:val="0"/>
      <w:marRight w:val="0"/>
      <w:marTop w:val="0"/>
      <w:marBottom w:val="0"/>
      <w:divBdr>
        <w:top w:val="none" w:sz="0" w:space="0" w:color="auto"/>
        <w:left w:val="none" w:sz="0" w:space="0" w:color="auto"/>
        <w:bottom w:val="none" w:sz="0" w:space="0" w:color="auto"/>
        <w:right w:val="none" w:sz="0" w:space="0" w:color="auto"/>
      </w:divBdr>
    </w:div>
    <w:div w:id="1908110838">
      <w:bodyDiv w:val="1"/>
      <w:marLeft w:val="0"/>
      <w:marRight w:val="0"/>
      <w:marTop w:val="0"/>
      <w:marBottom w:val="0"/>
      <w:divBdr>
        <w:top w:val="none" w:sz="0" w:space="0" w:color="auto"/>
        <w:left w:val="none" w:sz="0" w:space="0" w:color="auto"/>
        <w:bottom w:val="none" w:sz="0" w:space="0" w:color="auto"/>
        <w:right w:val="none" w:sz="0" w:space="0" w:color="auto"/>
      </w:divBdr>
      <w:divsChild>
        <w:div w:id="1346785532">
          <w:marLeft w:val="0"/>
          <w:marRight w:val="150"/>
          <w:marTop w:val="135"/>
          <w:marBottom w:val="150"/>
          <w:divBdr>
            <w:top w:val="none" w:sz="0" w:space="0" w:color="auto"/>
            <w:left w:val="none" w:sz="0" w:space="0" w:color="auto"/>
            <w:bottom w:val="single" w:sz="6" w:space="0" w:color="C6C6C6"/>
            <w:right w:val="none" w:sz="0" w:space="0" w:color="auto"/>
          </w:divBdr>
        </w:div>
      </w:divsChild>
    </w:div>
    <w:div w:id="1908607389">
      <w:bodyDiv w:val="1"/>
      <w:marLeft w:val="0"/>
      <w:marRight w:val="0"/>
      <w:marTop w:val="0"/>
      <w:marBottom w:val="0"/>
      <w:divBdr>
        <w:top w:val="none" w:sz="0" w:space="0" w:color="auto"/>
        <w:left w:val="none" w:sz="0" w:space="0" w:color="auto"/>
        <w:bottom w:val="none" w:sz="0" w:space="0" w:color="auto"/>
        <w:right w:val="none" w:sz="0" w:space="0" w:color="auto"/>
      </w:divBdr>
    </w:div>
    <w:div w:id="1911109023">
      <w:bodyDiv w:val="1"/>
      <w:marLeft w:val="0"/>
      <w:marRight w:val="0"/>
      <w:marTop w:val="0"/>
      <w:marBottom w:val="0"/>
      <w:divBdr>
        <w:top w:val="none" w:sz="0" w:space="0" w:color="auto"/>
        <w:left w:val="none" w:sz="0" w:space="0" w:color="auto"/>
        <w:bottom w:val="none" w:sz="0" w:space="0" w:color="auto"/>
        <w:right w:val="none" w:sz="0" w:space="0" w:color="auto"/>
      </w:divBdr>
    </w:div>
    <w:div w:id="1913159620">
      <w:bodyDiv w:val="1"/>
      <w:marLeft w:val="0"/>
      <w:marRight w:val="0"/>
      <w:marTop w:val="0"/>
      <w:marBottom w:val="0"/>
      <w:divBdr>
        <w:top w:val="none" w:sz="0" w:space="0" w:color="auto"/>
        <w:left w:val="none" w:sz="0" w:space="0" w:color="auto"/>
        <w:bottom w:val="none" w:sz="0" w:space="0" w:color="auto"/>
        <w:right w:val="none" w:sz="0" w:space="0" w:color="auto"/>
      </w:divBdr>
    </w:div>
    <w:div w:id="1914267496">
      <w:bodyDiv w:val="1"/>
      <w:marLeft w:val="0"/>
      <w:marRight w:val="0"/>
      <w:marTop w:val="0"/>
      <w:marBottom w:val="0"/>
      <w:divBdr>
        <w:top w:val="none" w:sz="0" w:space="0" w:color="auto"/>
        <w:left w:val="none" w:sz="0" w:space="0" w:color="auto"/>
        <w:bottom w:val="none" w:sz="0" w:space="0" w:color="auto"/>
        <w:right w:val="none" w:sz="0" w:space="0" w:color="auto"/>
      </w:divBdr>
    </w:div>
    <w:div w:id="1922057901">
      <w:bodyDiv w:val="1"/>
      <w:marLeft w:val="0"/>
      <w:marRight w:val="0"/>
      <w:marTop w:val="0"/>
      <w:marBottom w:val="0"/>
      <w:divBdr>
        <w:top w:val="none" w:sz="0" w:space="0" w:color="auto"/>
        <w:left w:val="none" w:sz="0" w:space="0" w:color="auto"/>
        <w:bottom w:val="none" w:sz="0" w:space="0" w:color="auto"/>
        <w:right w:val="none" w:sz="0" w:space="0" w:color="auto"/>
      </w:divBdr>
      <w:divsChild>
        <w:div w:id="1352873594">
          <w:marLeft w:val="0"/>
          <w:marRight w:val="0"/>
          <w:marTop w:val="0"/>
          <w:marBottom w:val="0"/>
          <w:divBdr>
            <w:top w:val="none" w:sz="0" w:space="0" w:color="auto"/>
            <w:left w:val="none" w:sz="0" w:space="0" w:color="auto"/>
            <w:bottom w:val="none" w:sz="0" w:space="0" w:color="auto"/>
            <w:right w:val="none" w:sz="0" w:space="0" w:color="auto"/>
          </w:divBdr>
          <w:divsChild>
            <w:div w:id="13589641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22131943">
      <w:bodyDiv w:val="1"/>
      <w:marLeft w:val="0"/>
      <w:marRight w:val="0"/>
      <w:marTop w:val="0"/>
      <w:marBottom w:val="0"/>
      <w:divBdr>
        <w:top w:val="none" w:sz="0" w:space="0" w:color="auto"/>
        <w:left w:val="none" w:sz="0" w:space="0" w:color="auto"/>
        <w:bottom w:val="none" w:sz="0" w:space="0" w:color="auto"/>
        <w:right w:val="none" w:sz="0" w:space="0" w:color="auto"/>
      </w:divBdr>
      <w:divsChild>
        <w:div w:id="148635801">
          <w:marLeft w:val="0"/>
          <w:marRight w:val="285"/>
          <w:marTop w:val="0"/>
          <w:marBottom w:val="150"/>
          <w:divBdr>
            <w:top w:val="none" w:sz="0" w:space="0" w:color="auto"/>
            <w:left w:val="none" w:sz="0" w:space="0" w:color="auto"/>
            <w:bottom w:val="none" w:sz="0" w:space="0" w:color="auto"/>
            <w:right w:val="none" w:sz="0" w:space="0" w:color="auto"/>
          </w:divBdr>
          <w:divsChild>
            <w:div w:id="1262949988">
              <w:marLeft w:val="0"/>
              <w:marRight w:val="0"/>
              <w:marTop w:val="0"/>
              <w:marBottom w:val="0"/>
              <w:divBdr>
                <w:top w:val="none" w:sz="0" w:space="0" w:color="auto"/>
                <w:left w:val="none" w:sz="0" w:space="0" w:color="auto"/>
                <w:bottom w:val="none" w:sz="0" w:space="0" w:color="auto"/>
                <w:right w:val="none" w:sz="0" w:space="0" w:color="auto"/>
              </w:divBdr>
              <w:divsChild>
                <w:div w:id="1109934747">
                  <w:marLeft w:val="0"/>
                  <w:marRight w:val="0"/>
                  <w:marTop w:val="90"/>
                  <w:marBottom w:val="120"/>
                  <w:divBdr>
                    <w:top w:val="none" w:sz="0" w:space="0" w:color="auto"/>
                    <w:left w:val="none" w:sz="0" w:space="0" w:color="auto"/>
                    <w:bottom w:val="none" w:sz="0" w:space="0" w:color="auto"/>
                    <w:right w:val="none" w:sz="0" w:space="0" w:color="auto"/>
                  </w:divBdr>
                  <w:divsChild>
                    <w:div w:id="191454880">
                      <w:marLeft w:val="0"/>
                      <w:marRight w:val="0"/>
                      <w:marTop w:val="0"/>
                      <w:marBottom w:val="0"/>
                      <w:divBdr>
                        <w:top w:val="none" w:sz="0" w:space="0" w:color="auto"/>
                        <w:left w:val="none" w:sz="0" w:space="0" w:color="auto"/>
                        <w:bottom w:val="none" w:sz="0" w:space="0" w:color="auto"/>
                        <w:right w:val="none" w:sz="0" w:space="0" w:color="auto"/>
                      </w:divBdr>
                      <w:divsChild>
                        <w:div w:id="2111922954">
                          <w:marLeft w:val="0"/>
                          <w:marRight w:val="0"/>
                          <w:marTop w:val="0"/>
                          <w:marBottom w:val="0"/>
                          <w:divBdr>
                            <w:top w:val="none" w:sz="0" w:space="0" w:color="auto"/>
                            <w:left w:val="none" w:sz="0" w:space="0" w:color="auto"/>
                            <w:bottom w:val="none" w:sz="0" w:space="0" w:color="auto"/>
                            <w:right w:val="none" w:sz="0" w:space="0" w:color="auto"/>
                          </w:divBdr>
                          <w:divsChild>
                            <w:div w:id="208995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6378411">
      <w:bodyDiv w:val="1"/>
      <w:marLeft w:val="0"/>
      <w:marRight w:val="0"/>
      <w:marTop w:val="0"/>
      <w:marBottom w:val="0"/>
      <w:divBdr>
        <w:top w:val="none" w:sz="0" w:space="0" w:color="auto"/>
        <w:left w:val="none" w:sz="0" w:space="0" w:color="auto"/>
        <w:bottom w:val="none" w:sz="0" w:space="0" w:color="auto"/>
        <w:right w:val="none" w:sz="0" w:space="0" w:color="auto"/>
      </w:divBdr>
    </w:div>
    <w:div w:id="1931698903">
      <w:bodyDiv w:val="1"/>
      <w:marLeft w:val="0"/>
      <w:marRight w:val="0"/>
      <w:marTop w:val="0"/>
      <w:marBottom w:val="0"/>
      <w:divBdr>
        <w:top w:val="none" w:sz="0" w:space="0" w:color="auto"/>
        <w:left w:val="none" w:sz="0" w:space="0" w:color="auto"/>
        <w:bottom w:val="none" w:sz="0" w:space="0" w:color="auto"/>
        <w:right w:val="none" w:sz="0" w:space="0" w:color="auto"/>
      </w:divBdr>
    </w:div>
    <w:div w:id="1936329184">
      <w:bodyDiv w:val="1"/>
      <w:marLeft w:val="0"/>
      <w:marRight w:val="0"/>
      <w:marTop w:val="0"/>
      <w:marBottom w:val="0"/>
      <w:divBdr>
        <w:top w:val="none" w:sz="0" w:space="0" w:color="auto"/>
        <w:left w:val="none" w:sz="0" w:space="0" w:color="auto"/>
        <w:bottom w:val="none" w:sz="0" w:space="0" w:color="auto"/>
        <w:right w:val="none" w:sz="0" w:space="0" w:color="auto"/>
      </w:divBdr>
      <w:divsChild>
        <w:div w:id="1163424699">
          <w:marLeft w:val="0"/>
          <w:marRight w:val="285"/>
          <w:marTop w:val="0"/>
          <w:marBottom w:val="150"/>
          <w:divBdr>
            <w:top w:val="none" w:sz="0" w:space="0" w:color="auto"/>
            <w:left w:val="none" w:sz="0" w:space="0" w:color="auto"/>
            <w:bottom w:val="none" w:sz="0" w:space="0" w:color="auto"/>
            <w:right w:val="none" w:sz="0" w:space="0" w:color="auto"/>
          </w:divBdr>
          <w:divsChild>
            <w:div w:id="759374795">
              <w:marLeft w:val="0"/>
              <w:marRight w:val="0"/>
              <w:marTop w:val="0"/>
              <w:marBottom w:val="0"/>
              <w:divBdr>
                <w:top w:val="none" w:sz="0" w:space="0" w:color="auto"/>
                <w:left w:val="none" w:sz="0" w:space="0" w:color="auto"/>
                <w:bottom w:val="none" w:sz="0" w:space="0" w:color="auto"/>
                <w:right w:val="none" w:sz="0" w:space="0" w:color="auto"/>
              </w:divBdr>
              <w:divsChild>
                <w:div w:id="170868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409634">
      <w:bodyDiv w:val="1"/>
      <w:marLeft w:val="0"/>
      <w:marRight w:val="0"/>
      <w:marTop w:val="0"/>
      <w:marBottom w:val="0"/>
      <w:divBdr>
        <w:top w:val="none" w:sz="0" w:space="0" w:color="auto"/>
        <w:left w:val="none" w:sz="0" w:space="0" w:color="auto"/>
        <w:bottom w:val="none" w:sz="0" w:space="0" w:color="auto"/>
        <w:right w:val="none" w:sz="0" w:space="0" w:color="auto"/>
      </w:divBdr>
      <w:divsChild>
        <w:div w:id="710762182">
          <w:marLeft w:val="0"/>
          <w:marRight w:val="285"/>
          <w:marTop w:val="0"/>
          <w:marBottom w:val="0"/>
          <w:divBdr>
            <w:top w:val="none" w:sz="0" w:space="0" w:color="auto"/>
            <w:left w:val="none" w:sz="0" w:space="0" w:color="auto"/>
            <w:bottom w:val="none" w:sz="0" w:space="0" w:color="auto"/>
            <w:right w:val="none" w:sz="0" w:space="0" w:color="auto"/>
          </w:divBdr>
          <w:divsChild>
            <w:div w:id="1996451302">
              <w:marLeft w:val="0"/>
              <w:marRight w:val="0"/>
              <w:marTop w:val="0"/>
              <w:marBottom w:val="150"/>
              <w:divBdr>
                <w:top w:val="single" w:sz="24" w:space="0" w:color="70787C"/>
                <w:left w:val="none" w:sz="0" w:space="0" w:color="auto"/>
                <w:bottom w:val="none" w:sz="0" w:space="0" w:color="auto"/>
                <w:right w:val="none" w:sz="0" w:space="0" w:color="auto"/>
              </w:divBdr>
            </w:div>
          </w:divsChild>
        </w:div>
      </w:divsChild>
    </w:div>
    <w:div w:id="1945067282">
      <w:bodyDiv w:val="1"/>
      <w:marLeft w:val="0"/>
      <w:marRight w:val="0"/>
      <w:marTop w:val="0"/>
      <w:marBottom w:val="0"/>
      <w:divBdr>
        <w:top w:val="none" w:sz="0" w:space="0" w:color="auto"/>
        <w:left w:val="none" w:sz="0" w:space="0" w:color="auto"/>
        <w:bottom w:val="none" w:sz="0" w:space="0" w:color="auto"/>
        <w:right w:val="none" w:sz="0" w:space="0" w:color="auto"/>
      </w:divBdr>
    </w:div>
    <w:div w:id="1980524994">
      <w:bodyDiv w:val="1"/>
      <w:marLeft w:val="0"/>
      <w:marRight w:val="0"/>
      <w:marTop w:val="0"/>
      <w:marBottom w:val="0"/>
      <w:divBdr>
        <w:top w:val="none" w:sz="0" w:space="0" w:color="auto"/>
        <w:left w:val="none" w:sz="0" w:space="0" w:color="auto"/>
        <w:bottom w:val="none" w:sz="0" w:space="0" w:color="auto"/>
        <w:right w:val="none" w:sz="0" w:space="0" w:color="auto"/>
      </w:divBdr>
    </w:div>
    <w:div w:id="1983339646">
      <w:bodyDiv w:val="1"/>
      <w:marLeft w:val="0"/>
      <w:marRight w:val="0"/>
      <w:marTop w:val="0"/>
      <w:marBottom w:val="0"/>
      <w:divBdr>
        <w:top w:val="none" w:sz="0" w:space="0" w:color="auto"/>
        <w:left w:val="none" w:sz="0" w:space="0" w:color="auto"/>
        <w:bottom w:val="none" w:sz="0" w:space="0" w:color="auto"/>
        <w:right w:val="none" w:sz="0" w:space="0" w:color="auto"/>
      </w:divBdr>
    </w:div>
    <w:div w:id="1992709714">
      <w:bodyDiv w:val="1"/>
      <w:marLeft w:val="0"/>
      <w:marRight w:val="0"/>
      <w:marTop w:val="0"/>
      <w:marBottom w:val="0"/>
      <w:divBdr>
        <w:top w:val="none" w:sz="0" w:space="0" w:color="auto"/>
        <w:left w:val="none" w:sz="0" w:space="0" w:color="auto"/>
        <w:bottom w:val="none" w:sz="0" w:space="0" w:color="auto"/>
        <w:right w:val="none" w:sz="0" w:space="0" w:color="auto"/>
      </w:divBdr>
    </w:div>
    <w:div w:id="1993869269">
      <w:bodyDiv w:val="1"/>
      <w:marLeft w:val="0"/>
      <w:marRight w:val="0"/>
      <w:marTop w:val="0"/>
      <w:marBottom w:val="0"/>
      <w:divBdr>
        <w:top w:val="none" w:sz="0" w:space="0" w:color="auto"/>
        <w:left w:val="none" w:sz="0" w:space="0" w:color="auto"/>
        <w:bottom w:val="none" w:sz="0" w:space="0" w:color="auto"/>
        <w:right w:val="none" w:sz="0" w:space="0" w:color="auto"/>
      </w:divBdr>
    </w:div>
    <w:div w:id="2020349802">
      <w:bodyDiv w:val="1"/>
      <w:marLeft w:val="0"/>
      <w:marRight w:val="0"/>
      <w:marTop w:val="0"/>
      <w:marBottom w:val="0"/>
      <w:divBdr>
        <w:top w:val="none" w:sz="0" w:space="0" w:color="auto"/>
        <w:left w:val="none" w:sz="0" w:space="0" w:color="auto"/>
        <w:bottom w:val="none" w:sz="0" w:space="0" w:color="auto"/>
        <w:right w:val="none" w:sz="0" w:space="0" w:color="auto"/>
      </w:divBdr>
      <w:divsChild>
        <w:div w:id="1337534537">
          <w:marLeft w:val="0"/>
          <w:marRight w:val="0"/>
          <w:marTop w:val="0"/>
          <w:marBottom w:val="0"/>
          <w:divBdr>
            <w:top w:val="none" w:sz="0" w:space="0" w:color="auto"/>
            <w:left w:val="none" w:sz="0" w:space="0" w:color="auto"/>
            <w:bottom w:val="none" w:sz="0" w:space="0" w:color="auto"/>
            <w:right w:val="none" w:sz="0" w:space="0" w:color="auto"/>
          </w:divBdr>
        </w:div>
        <w:div w:id="1520849709">
          <w:marLeft w:val="0"/>
          <w:marRight w:val="0"/>
          <w:marTop w:val="0"/>
          <w:marBottom w:val="0"/>
          <w:divBdr>
            <w:top w:val="none" w:sz="0" w:space="0" w:color="auto"/>
            <w:left w:val="none" w:sz="0" w:space="0" w:color="auto"/>
            <w:bottom w:val="none" w:sz="0" w:space="0" w:color="auto"/>
            <w:right w:val="none" w:sz="0" w:space="0" w:color="auto"/>
          </w:divBdr>
          <w:divsChild>
            <w:div w:id="14116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205617">
      <w:bodyDiv w:val="1"/>
      <w:marLeft w:val="0"/>
      <w:marRight w:val="0"/>
      <w:marTop w:val="0"/>
      <w:marBottom w:val="0"/>
      <w:divBdr>
        <w:top w:val="none" w:sz="0" w:space="0" w:color="auto"/>
        <w:left w:val="none" w:sz="0" w:space="0" w:color="auto"/>
        <w:bottom w:val="none" w:sz="0" w:space="0" w:color="auto"/>
        <w:right w:val="none" w:sz="0" w:space="0" w:color="auto"/>
      </w:divBdr>
    </w:div>
    <w:div w:id="2028479539">
      <w:bodyDiv w:val="1"/>
      <w:marLeft w:val="0"/>
      <w:marRight w:val="0"/>
      <w:marTop w:val="0"/>
      <w:marBottom w:val="0"/>
      <w:divBdr>
        <w:top w:val="none" w:sz="0" w:space="0" w:color="auto"/>
        <w:left w:val="none" w:sz="0" w:space="0" w:color="auto"/>
        <w:bottom w:val="none" w:sz="0" w:space="0" w:color="auto"/>
        <w:right w:val="none" w:sz="0" w:space="0" w:color="auto"/>
      </w:divBdr>
    </w:div>
    <w:div w:id="2029718075">
      <w:bodyDiv w:val="1"/>
      <w:marLeft w:val="0"/>
      <w:marRight w:val="0"/>
      <w:marTop w:val="0"/>
      <w:marBottom w:val="0"/>
      <w:divBdr>
        <w:top w:val="none" w:sz="0" w:space="0" w:color="auto"/>
        <w:left w:val="none" w:sz="0" w:space="0" w:color="auto"/>
        <w:bottom w:val="none" w:sz="0" w:space="0" w:color="auto"/>
        <w:right w:val="none" w:sz="0" w:space="0" w:color="auto"/>
      </w:divBdr>
    </w:div>
    <w:div w:id="2033648989">
      <w:bodyDiv w:val="1"/>
      <w:marLeft w:val="0"/>
      <w:marRight w:val="0"/>
      <w:marTop w:val="0"/>
      <w:marBottom w:val="0"/>
      <w:divBdr>
        <w:top w:val="none" w:sz="0" w:space="0" w:color="auto"/>
        <w:left w:val="none" w:sz="0" w:space="0" w:color="auto"/>
        <w:bottom w:val="none" w:sz="0" w:space="0" w:color="auto"/>
        <w:right w:val="none" w:sz="0" w:space="0" w:color="auto"/>
      </w:divBdr>
      <w:divsChild>
        <w:div w:id="805781738">
          <w:marLeft w:val="0"/>
          <w:marRight w:val="0"/>
          <w:marTop w:val="0"/>
          <w:marBottom w:val="0"/>
          <w:divBdr>
            <w:top w:val="none" w:sz="0" w:space="0" w:color="auto"/>
            <w:left w:val="none" w:sz="0" w:space="0" w:color="auto"/>
            <w:bottom w:val="none" w:sz="0" w:space="0" w:color="auto"/>
            <w:right w:val="none" w:sz="0" w:space="0" w:color="auto"/>
          </w:divBdr>
          <w:divsChild>
            <w:div w:id="1192110294">
              <w:marLeft w:val="0"/>
              <w:marRight w:val="0"/>
              <w:marTop w:val="0"/>
              <w:marBottom w:val="0"/>
              <w:divBdr>
                <w:top w:val="none" w:sz="0" w:space="0" w:color="auto"/>
                <w:left w:val="none" w:sz="0" w:space="0" w:color="auto"/>
                <w:bottom w:val="none" w:sz="0" w:space="0" w:color="auto"/>
                <w:right w:val="none" w:sz="0" w:space="0" w:color="auto"/>
              </w:divBdr>
              <w:divsChild>
                <w:div w:id="780800467">
                  <w:marLeft w:val="0"/>
                  <w:marRight w:val="0"/>
                  <w:marTop w:val="0"/>
                  <w:marBottom w:val="0"/>
                  <w:divBdr>
                    <w:top w:val="none" w:sz="0" w:space="0" w:color="auto"/>
                    <w:left w:val="none" w:sz="0" w:space="0" w:color="auto"/>
                    <w:bottom w:val="none" w:sz="0" w:space="0" w:color="auto"/>
                    <w:right w:val="none" w:sz="0" w:space="0" w:color="auto"/>
                  </w:divBdr>
                  <w:divsChild>
                    <w:div w:id="129841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480340">
      <w:bodyDiv w:val="1"/>
      <w:marLeft w:val="0"/>
      <w:marRight w:val="0"/>
      <w:marTop w:val="0"/>
      <w:marBottom w:val="0"/>
      <w:divBdr>
        <w:top w:val="none" w:sz="0" w:space="0" w:color="auto"/>
        <w:left w:val="none" w:sz="0" w:space="0" w:color="auto"/>
        <w:bottom w:val="none" w:sz="0" w:space="0" w:color="auto"/>
        <w:right w:val="none" w:sz="0" w:space="0" w:color="auto"/>
      </w:divBdr>
    </w:div>
    <w:div w:id="2046905286">
      <w:bodyDiv w:val="1"/>
      <w:marLeft w:val="0"/>
      <w:marRight w:val="0"/>
      <w:marTop w:val="0"/>
      <w:marBottom w:val="0"/>
      <w:divBdr>
        <w:top w:val="none" w:sz="0" w:space="0" w:color="auto"/>
        <w:left w:val="none" w:sz="0" w:space="0" w:color="auto"/>
        <w:bottom w:val="none" w:sz="0" w:space="0" w:color="auto"/>
        <w:right w:val="none" w:sz="0" w:space="0" w:color="auto"/>
      </w:divBdr>
      <w:divsChild>
        <w:div w:id="288048102">
          <w:marLeft w:val="0"/>
          <w:marRight w:val="0"/>
          <w:marTop w:val="0"/>
          <w:marBottom w:val="0"/>
          <w:divBdr>
            <w:top w:val="none" w:sz="0" w:space="0" w:color="auto"/>
            <w:left w:val="none" w:sz="0" w:space="0" w:color="auto"/>
            <w:bottom w:val="none" w:sz="0" w:space="0" w:color="auto"/>
            <w:right w:val="none" w:sz="0" w:space="0" w:color="auto"/>
          </w:divBdr>
        </w:div>
      </w:divsChild>
    </w:div>
    <w:div w:id="2047176194">
      <w:bodyDiv w:val="1"/>
      <w:marLeft w:val="0"/>
      <w:marRight w:val="0"/>
      <w:marTop w:val="0"/>
      <w:marBottom w:val="0"/>
      <w:divBdr>
        <w:top w:val="none" w:sz="0" w:space="0" w:color="auto"/>
        <w:left w:val="none" w:sz="0" w:space="0" w:color="auto"/>
        <w:bottom w:val="none" w:sz="0" w:space="0" w:color="auto"/>
        <w:right w:val="none" w:sz="0" w:space="0" w:color="auto"/>
      </w:divBdr>
    </w:div>
    <w:div w:id="2048676230">
      <w:bodyDiv w:val="1"/>
      <w:marLeft w:val="0"/>
      <w:marRight w:val="0"/>
      <w:marTop w:val="0"/>
      <w:marBottom w:val="0"/>
      <w:divBdr>
        <w:top w:val="none" w:sz="0" w:space="0" w:color="auto"/>
        <w:left w:val="none" w:sz="0" w:space="0" w:color="auto"/>
        <w:bottom w:val="none" w:sz="0" w:space="0" w:color="auto"/>
        <w:right w:val="none" w:sz="0" w:space="0" w:color="auto"/>
      </w:divBdr>
    </w:div>
    <w:div w:id="2051803676">
      <w:bodyDiv w:val="1"/>
      <w:marLeft w:val="0"/>
      <w:marRight w:val="0"/>
      <w:marTop w:val="0"/>
      <w:marBottom w:val="0"/>
      <w:divBdr>
        <w:top w:val="none" w:sz="0" w:space="0" w:color="auto"/>
        <w:left w:val="none" w:sz="0" w:space="0" w:color="auto"/>
        <w:bottom w:val="none" w:sz="0" w:space="0" w:color="auto"/>
        <w:right w:val="none" w:sz="0" w:space="0" w:color="auto"/>
      </w:divBdr>
    </w:div>
    <w:div w:id="2054966466">
      <w:bodyDiv w:val="1"/>
      <w:marLeft w:val="0"/>
      <w:marRight w:val="0"/>
      <w:marTop w:val="0"/>
      <w:marBottom w:val="0"/>
      <w:divBdr>
        <w:top w:val="none" w:sz="0" w:space="0" w:color="auto"/>
        <w:left w:val="none" w:sz="0" w:space="0" w:color="auto"/>
        <w:bottom w:val="none" w:sz="0" w:space="0" w:color="auto"/>
        <w:right w:val="none" w:sz="0" w:space="0" w:color="auto"/>
      </w:divBdr>
      <w:divsChild>
        <w:div w:id="710231558">
          <w:marLeft w:val="0"/>
          <w:marRight w:val="285"/>
          <w:marTop w:val="0"/>
          <w:marBottom w:val="0"/>
          <w:divBdr>
            <w:top w:val="none" w:sz="0" w:space="0" w:color="auto"/>
            <w:left w:val="none" w:sz="0" w:space="0" w:color="auto"/>
            <w:bottom w:val="none" w:sz="0" w:space="0" w:color="auto"/>
            <w:right w:val="none" w:sz="0" w:space="0" w:color="auto"/>
          </w:divBdr>
          <w:divsChild>
            <w:div w:id="961032610">
              <w:marLeft w:val="0"/>
              <w:marRight w:val="0"/>
              <w:marTop w:val="0"/>
              <w:marBottom w:val="150"/>
              <w:divBdr>
                <w:top w:val="single" w:sz="24" w:space="0" w:color="70787C"/>
                <w:left w:val="none" w:sz="0" w:space="0" w:color="auto"/>
                <w:bottom w:val="none" w:sz="0" w:space="0" w:color="auto"/>
                <w:right w:val="none" w:sz="0" w:space="0" w:color="auto"/>
              </w:divBdr>
            </w:div>
          </w:divsChild>
        </w:div>
      </w:divsChild>
    </w:div>
    <w:div w:id="2058312588">
      <w:bodyDiv w:val="1"/>
      <w:marLeft w:val="0"/>
      <w:marRight w:val="0"/>
      <w:marTop w:val="0"/>
      <w:marBottom w:val="0"/>
      <w:divBdr>
        <w:top w:val="none" w:sz="0" w:space="0" w:color="auto"/>
        <w:left w:val="none" w:sz="0" w:space="0" w:color="auto"/>
        <w:bottom w:val="none" w:sz="0" w:space="0" w:color="auto"/>
        <w:right w:val="none" w:sz="0" w:space="0" w:color="auto"/>
      </w:divBdr>
      <w:divsChild>
        <w:div w:id="1037704819">
          <w:marLeft w:val="0"/>
          <w:marRight w:val="0"/>
          <w:marTop w:val="0"/>
          <w:marBottom w:val="0"/>
          <w:divBdr>
            <w:top w:val="none" w:sz="0" w:space="0" w:color="auto"/>
            <w:left w:val="none" w:sz="0" w:space="0" w:color="auto"/>
            <w:bottom w:val="none" w:sz="0" w:space="0" w:color="auto"/>
            <w:right w:val="none" w:sz="0" w:space="0" w:color="auto"/>
          </w:divBdr>
        </w:div>
        <w:div w:id="621807576">
          <w:marLeft w:val="0"/>
          <w:marRight w:val="0"/>
          <w:marTop w:val="0"/>
          <w:marBottom w:val="0"/>
          <w:divBdr>
            <w:top w:val="none" w:sz="0" w:space="0" w:color="auto"/>
            <w:left w:val="none" w:sz="0" w:space="0" w:color="auto"/>
            <w:bottom w:val="none" w:sz="0" w:space="0" w:color="auto"/>
            <w:right w:val="none" w:sz="0" w:space="0" w:color="auto"/>
          </w:divBdr>
          <w:divsChild>
            <w:div w:id="107250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69191">
      <w:bodyDiv w:val="1"/>
      <w:marLeft w:val="0"/>
      <w:marRight w:val="0"/>
      <w:marTop w:val="0"/>
      <w:marBottom w:val="0"/>
      <w:divBdr>
        <w:top w:val="none" w:sz="0" w:space="0" w:color="auto"/>
        <w:left w:val="none" w:sz="0" w:space="0" w:color="auto"/>
        <w:bottom w:val="none" w:sz="0" w:space="0" w:color="auto"/>
        <w:right w:val="none" w:sz="0" w:space="0" w:color="auto"/>
      </w:divBdr>
    </w:div>
    <w:div w:id="2077312498">
      <w:bodyDiv w:val="1"/>
      <w:marLeft w:val="0"/>
      <w:marRight w:val="0"/>
      <w:marTop w:val="0"/>
      <w:marBottom w:val="0"/>
      <w:divBdr>
        <w:top w:val="none" w:sz="0" w:space="0" w:color="auto"/>
        <w:left w:val="none" w:sz="0" w:space="0" w:color="auto"/>
        <w:bottom w:val="none" w:sz="0" w:space="0" w:color="auto"/>
        <w:right w:val="none" w:sz="0" w:space="0" w:color="auto"/>
      </w:divBdr>
      <w:divsChild>
        <w:div w:id="4291482">
          <w:marLeft w:val="0"/>
          <w:marRight w:val="285"/>
          <w:marTop w:val="0"/>
          <w:marBottom w:val="150"/>
          <w:divBdr>
            <w:top w:val="none" w:sz="0" w:space="0" w:color="auto"/>
            <w:left w:val="none" w:sz="0" w:space="0" w:color="auto"/>
            <w:bottom w:val="none" w:sz="0" w:space="0" w:color="auto"/>
            <w:right w:val="none" w:sz="0" w:space="0" w:color="auto"/>
          </w:divBdr>
          <w:divsChild>
            <w:div w:id="2104648217">
              <w:marLeft w:val="0"/>
              <w:marRight w:val="0"/>
              <w:marTop w:val="0"/>
              <w:marBottom w:val="0"/>
              <w:divBdr>
                <w:top w:val="none" w:sz="0" w:space="0" w:color="auto"/>
                <w:left w:val="none" w:sz="0" w:space="0" w:color="auto"/>
                <w:bottom w:val="none" w:sz="0" w:space="0" w:color="auto"/>
                <w:right w:val="none" w:sz="0" w:space="0" w:color="auto"/>
              </w:divBdr>
              <w:divsChild>
                <w:div w:id="1528369243">
                  <w:marLeft w:val="0"/>
                  <w:marRight w:val="0"/>
                  <w:marTop w:val="90"/>
                  <w:marBottom w:val="120"/>
                  <w:divBdr>
                    <w:top w:val="none" w:sz="0" w:space="0" w:color="auto"/>
                    <w:left w:val="none" w:sz="0" w:space="0" w:color="auto"/>
                    <w:bottom w:val="none" w:sz="0" w:space="0" w:color="auto"/>
                    <w:right w:val="none" w:sz="0" w:space="0" w:color="auto"/>
                  </w:divBdr>
                  <w:divsChild>
                    <w:div w:id="991567860">
                      <w:marLeft w:val="0"/>
                      <w:marRight w:val="0"/>
                      <w:marTop w:val="0"/>
                      <w:marBottom w:val="0"/>
                      <w:divBdr>
                        <w:top w:val="none" w:sz="0" w:space="0" w:color="auto"/>
                        <w:left w:val="none" w:sz="0" w:space="0" w:color="auto"/>
                        <w:bottom w:val="none" w:sz="0" w:space="0" w:color="auto"/>
                        <w:right w:val="none" w:sz="0" w:space="0" w:color="auto"/>
                      </w:divBdr>
                      <w:divsChild>
                        <w:div w:id="1595276">
                          <w:marLeft w:val="0"/>
                          <w:marRight w:val="0"/>
                          <w:marTop w:val="0"/>
                          <w:marBottom w:val="0"/>
                          <w:divBdr>
                            <w:top w:val="none" w:sz="0" w:space="0" w:color="auto"/>
                            <w:left w:val="none" w:sz="0" w:space="0" w:color="auto"/>
                            <w:bottom w:val="none" w:sz="0" w:space="0" w:color="auto"/>
                            <w:right w:val="none" w:sz="0" w:space="0" w:color="auto"/>
                          </w:divBdr>
                          <w:divsChild>
                            <w:div w:id="1789735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0785742">
      <w:bodyDiv w:val="1"/>
      <w:marLeft w:val="0"/>
      <w:marRight w:val="0"/>
      <w:marTop w:val="0"/>
      <w:marBottom w:val="0"/>
      <w:divBdr>
        <w:top w:val="none" w:sz="0" w:space="0" w:color="auto"/>
        <w:left w:val="none" w:sz="0" w:space="0" w:color="auto"/>
        <w:bottom w:val="none" w:sz="0" w:space="0" w:color="auto"/>
        <w:right w:val="none" w:sz="0" w:space="0" w:color="auto"/>
      </w:divBdr>
    </w:div>
    <w:div w:id="2099255302">
      <w:bodyDiv w:val="1"/>
      <w:marLeft w:val="0"/>
      <w:marRight w:val="0"/>
      <w:marTop w:val="0"/>
      <w:marBottom w:val="0"/>
      <w:divBdr>
        <w:top w:val="none" w:sz="0" w:space="0" w:color="auto"/>
        <w:left w:val="none" w:sz="0" w:space="0" w:color="auto"/>
        <w:bottom w:val="none" w:sz="0" w:space="0" w:color="auto"/>
        <w:right w:val="none" w:sz="0" w:space="0" w:color="auto"/>
      </w:divBdr>
      <w:divsChild>
        <w:div w:id="1007245965">
          <w:marLeft w:val="0"/>
          <w:marRight w:val="0"/>
          <w:marTop w:val="0"/>
          <w:marBottom w:val="0"/>
          <w:divBdr>
            <w:top w:val="single" w:sz="6" w:space="1" w:color="64A2C4"/>
            <w:left w:val="single" w:sz="6" w:space="1" w:color="64A2C4"/>
            <w:bottom w:val="single" w:sz="6" w:space="1" w:color="64A2C4"/>
            <w:right w:val="single" w:sz="6" w:space="1" w:color="64A2C4"/>
          </w:divBdr>
        </w:div>
      </w:divsChild>
    </w:div>
    <w:div w:id="2101640078">
      <w:bodyDiv w:val="1"/>
      <w:marLeft w:val="0"/>
      <w:marRight w:val="0"/>
      <w:marTop w:val="0"/>
      <w:marBottom w:val="0"/>
      <w:divBdr>
        <w:top w:val="none" w:sz="0" w:space="0" w:color="auto"/>
        <w:left w:val="none" w:sz="0" w:space="0" w:color="auto"/>
        <w:bottom w:val="none" w:sz="0" w:space="0" w:color="auto"/>
        <w:right w:val="none" w:sz="0" w:space="0" w:color="auto"/>
      </w:divBdr>
      <w:divsChild>
        <w:div w:id="299921165">
          <w:marLeft w:val="0"/>
          <w:marRight w:val="0"/>
          <w:marTop w:val="0"/>
          <w:marBottom w:val="60"/>
          <w:divBdr>
            <w:top w:val="none" w:sz="0" w:space="0" w:color="auto"/>
            <w:left w:val="none" w:sz="0" w:space="0" w:color="auto"/>
            <w:bottom w:val="none" w:sz="0" w:space="0" w:color="auto"/>
            <w:right w:val="none" w:sz="0" w:space="0" w:color="auto"/>
          </w:divBdr>
        </w:div>
      </w:divsChild>
    </w:div>
    <w:div w:id="2106266088">
      <w:bodyDiv w:val="1"/>
      <w:marLeft w:val="0"/>
      <w:marRight w:val="0"/>
      <w:marTop w:val="0"/>
      <w:marBottom w:val="0"/>
      <w:divBdr>
        <w:top w:val="none" w:sz="0" w:space="0" w:color="auto"/>
        <w:left w:val="none" w:sz="0" w:space="0" w:color="auto"/>
        <w:bottom w:val="none" w:sz="0" w:space="0" w:color="auto"/>
        <w:right w:val="none" w:sz="0" w:space="0" w:color="auto"/>
      </w:divBdr>
    </w:div>
    <w:div w:id="2109888672">
      <w:bodyDiv w:val="1"/>
      <w:marLeft w:val="0"/>
      <w:marRight w:val="0"/>
      <w:marTop w:val="0"/>
      <w:marBottom w:val="0"/>
      <w:divBdr>
        <w:top w:val="none" w:sz="0" w:space="0" w:color="auto"/>
        <w:left w:val="none" w:sz="0" w:space="0" w:color="auto"/>
        <w:bottom w:val="none" w:sz="0" w:space="0" w:color="auto"/>
        <w:right w:val="none" w:sz="0" w:space="0" w:color="auto"/>
      </w:divBdr>
    </w:div>
    <w:div w:id="2116901590">
      <w:bodyDiv w:val="1"/>
      <w:marLeft w:val="0"/>
      <w:marRight w:val="0"/>
      <w:marTop w:val="0"/>
      <w:marBottom w:val="0"/>
      <w:divBdr>
        <w:top w:val="none" w:sz="0" w:space="0" w:color="auto"/>
        <w:left w:val="none" w:sz="0" w:space="0" w:color="auto"/>
        <w:bottom w:val="none" w:sz="0" w:space="0" w:color="auto"/>
        <w:right w:val="none" w:sz="0" w:space="0" w:color="auto"/>
      </w:divBdr>
    </w:div>
    <w:div w:id="2118212228">
      <w:bodyDiv w:val="1"/>
      <w:marLeft w:val="0"/>
      <w:marRight w:val="0"/>
      <w:marTop w:val="0"/>
      <w:marBottom w:val="0"/>
      <w:divBdr>
        <w:top w:val="none" w:sz="0" w:space="0" w:color="auto"/>
        <w:left w:val="none" w:sz="0" w:space="0" w:color="auto"/>
        <w:bottom w:val="none" w:sz="0" w:space="0" w:color="auto"/>
        <w:right w:val="none" w:sz="0" w:space="0" w:color="auto"/>
      </w:divBdr>
    </w:div>
    <w:div w:id="2118283268">
      <w:bodyDiv w:val="1"/>
      <w:marLeft w:val="0"/>
      <w:marRight w:val="0"/>
      <w:marTop w:val="0"/>
      <w:marBottom w:val="0"/>
      <w:divBdr>
        <w:top w:val="none" w:sz="0" w:space="0" w:color="auto"/>
        <w:left w:val="none" w:sz="0" w:space="0" w:color="auto"/>
        <w:bottom w:val="none" w:sz="0" w:space="0" w:color="auto"/>
        <w:right w:val="none" w:sz="0" w:space="0" w:color="auto"/>
      </w:divBdr>
    </w:div>
    <w:div w:id="2123762801">
      <w:bodyDiv w:val="1"/>
      <w:marLeft w:val="0"/>
      <w:marRight w:val="0"/>
      <w:marTop w:val="0"/>
      <w:marBottom w:val="0"/>
      <w:divBdr>
        <w:top w:val="none" w:sz="0" w:space="0" w:color="auto"/>
        <w:left w:val="none" w:sz="0" w:space="0" w:color="auto"/>
        <w:bottom w:val="none" w:sz="0" w:space="0" w:color="auto"/>
        <w:right w:val="none" w:sz="0" w:space="0" w:color="auto"/>
      </w:divBdr>
    </w:div>
    <w:div w:id="2126189556">
      <w:bodyDiv w:val="1"/>
      <w:marLeft w:val="0"/>
      <w:marRight w:val="0"/>
      <w:marTop w:val="0"/>
      <w:marBottom w:val="0"/>
      <w:divBdr>
        <w:top w:val="none" w:sz="0" w:space="0" w:color="auto"/>
        <w:left w:val="none" w:sz="0" w:space="0" w:color="auto"/>
        <w:bottom w:val="none" w:sz="0" w:space="0" w:color="auto"/>
        <w:right w:val="none" w:sz="0" w:space="0" w:color="auto"/>
      </w:divBdr>
      <w:divsChild>
        <w:div w:id="1512180750">
          <w:marLeft w:val="0"/>
          <w:marRight w:val="0"/>
          <w:marTop w:val="0"/>
          <w:marBottom w:val="0"/>
          <w:divBdr>
            <w:top w:val="none" w:sz="0" w:space="0" w:color="auto"/>
            <w:left w:val="none" w:sz="0" w:space="0" w:color="auto"/>
            <w:bottom w:val="none" w:sz="0" w:space="0" w:color="auto"/>
            <w:right w:val="none" w:sz="0" w:space="0" w:color="auto"/>
          </w:divBdr>
        </w:div>
      </w:divsChild>
    </w:div>
    <w:div w:id="2132311440">
      <w:bodyDiv w:val="1"/>
      <w:marLeft w:val="0"/>
      <w:marRight w:val="0"/>
      <w:marTop w:val="0"/>
      <w:marBottom w:val="0"/>
      <w:divBdr>
        <w:top w:val="none" w:sz="0" w:space="0" w:color="auto"/>
        <w:left w:val="none" w:sz="0" w:space="0" w:color="auto"/>
        <w:bottom w:val="none" w:sz="0" w:space="0" w:color="auto"/>
        <w:right w:val="none" w:sz="0" w:space="0" w:color="auto"/>
      </w:divBdr>
    </w:div>
    <w:div w:id="214191840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jamestown.org/programs/edm/single/?tx_ttnews%5Btt_news%5D=38748&amp;tx_ttnews%5BbackPid%5D=27&amp;cHash=dfb6e8da90b34a10f50382157e9bc117"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Stephe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7</TotalTime>
  <Pages>37</Pages>
  <Words>18177</Words>
  <Characters>103611</Characters>
  <Application>Microsoft Macintosh Word</Application>
  <DocSecurity>0</DocSecurity>
  <Lines>863</Lines>
  <Paragraphs>243</Paragraphs>
  <ScaleCrop>false</ScaleCrop>
  <Company>Whitman College</Company>
  <LinksUpToDate>false</LinksUpToDate>
  <CharactersWithSpaces>121545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Weil</dc:creator>
  <cp:keywords/>
  <dc:description/>
  <cp:lastModifiedBy>Stephen Weil</cp:lastModifiedBy>
  <cp:revision>37</cp:revision>
  <dcterms:created xsi:type="dcterms:W3CDTF">2013-06-28T14:57:00Z</dcterms:created>
  <dcterms:modified xsi:type="dcterms:W3CDTF">2013-06-28T15:26:00Z</dcterms:modified>
</cp:coreProperties>
</file>