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46FBB4" w14:textId="435E6053" w:rsidR="009B3F66" w:rsidRDefault="009B3F66" w:rsidP="009B3F66">
      <w:pPr>
        <w:pStyle w:val="Heading1"/>
      </w:pPr>
      <w:r>
        <w:t>L.A. Relations Aff</w:t>
      </w:r>
      <w:bookmarkStart w:id="0" w:name="_GoBack"/>
      <w:bookmarkEnd w:id="0"/>
    </w:p>
    <w:p w14:paraId="3C78AA21" w14:textId="7A5E7F4F" w:rsidR="003068FF" w:rsidRPr="009B3F66" w:rsidRDefault="009B3F66" w:rsidP="003068FF">
      <w:pPr>
        <w:pStyle w:val="Heading2"/>
        <w:rPr>
          <w:rFonts w:cs="Times New Roman"/>
        </w:rPr>
      </w:pPr>
      <w:r>
        <w:rPr>
          <w:rFonts w:cs="Times New Roman"/>
        </w:rPr>
        <w:lastRenderedPageBreak/>
        <w:t xml:space="preserve">L.A. </w:t>
      </w:r>
      <w:r w:rsidR="003068FF" w:rsidRPr="009B3F66">
        <w:rPr>
          <w:rFonts w:cs="Times New Roman"/>
        </w:rPr>
        <w:t>Relations Solvency</w:t>
      </w:r>
    </w:p>
    <w:p w14:paraId="7C239AF0" w14:textId="77777777" w:rsidR="006F2D3D" w:rsidRPr="009B3F66" w:rsidRDefault="00AA4C3B" w:rsidP="00AA4C3B">
      <w:pPr>
        <w:pStyle w:val="Heading3"/>
        <w:rPr>
          <w:rFonts w:cs="Times New Roman"/>
        </w:rPr>
      </w:pPr>
      <w:r w:rsidRPr="009B3F66">
        <w:rPr>
          <w:rFonts w:cs="Times New Roman"/>
        </w:rPr>
        <w:t>Removing Embargo Key to U.S.-L.A. Relations</w:t>
      </w:r>
    </w:p>
    <w:p w14:paraId="64C2CF44" w14:textId="1C5D949D" w:rsidR="00AA4C3B" w:rsidRPr="009B3F66" w:rsidRDefault="00AA4C3B" w:rsidP="003742A1">
      <w:pPr>
        <w:pStyle w:val="Heading4"/>
        <w:rPr>
          <w:rFonts w:cs="Times New Roman"/>
        </w:rPr>
      </w:pPr>
      <w:r w:rsidRPr="009B3F66">
        <w:rPr>
          <w:rFonts w:cs="Times New Roman"/>
        </w:rPr>
        <w:t xml:space="preserve">Lifting the embargo </w:t>
      </w:r>
      <w:r w:rsidR="000F27E9" w:rsidRPr="009B3F66">
        <w:rPr>
          <w:rFonts w:cs="Times New Roman"/>
        </w:rPr>
        <w:t>improves the perception of the U.S. in Latin America.</w:t>
      </w:r>
    </w:p>
    <w:p w14:paraId="2096542C" w14:textId="77777777" w:rsidR="00AA4C3B" w:rsidRPr="009B3F66" w:rsidRDefault="00AA4C3B" w:rsidP="00AA4C3B">
      <w:pPr>
        <w:rPr>
          <w:rStyle w:val="StyleStyleBold12pt"/>
          <w:rFonts w:ascii="Times New Roman" w:hAnsi="Times New Roman" w:cs="Times New Roman"/>
        </w:rPr>
      </w:pPr>
    </w:p>
    <w:p w14:paraId="4227E81D" w14:textId="77777777" w:rsidR="00AA4C3B" w:rsidRPr="009B3F66" w:rsidRDefault="00AA4C3B" w:rsidP="00AA4C3B">
      <w:pPr>
        <w:rPr>
          <w:rFonts w:ascii="Times New Roman" w:hAnsi="Times New Roman" w:cs="Times New Roman"/>
          <w:color w:val="444444"/>
          <w:shd w:val="clear" w:color="auto" w:fill="FFFFFF"/>
        </w:rPr>
      </w:pPr>
      <w:r w:rsidRPr="009B3F66">
        <w:rPr>
          <w:rFonts w:ascii="Times New Roman" w:hAnsi="Times New Roman" w:cs="Times New Roman"/>
          <w:color w:val="444444"/>
          <w:shd w:val="clear" w:color="auto" w:fill="FFFFFF"/>
        </w:rPr>
        <w:t xml:space="preserve">Carlos </w:t>
      </w:r>
      <w:r w:rsidRPr="009B3F66">
        <w:rPr>
          <w:rFonts w:ascii="Times New Roman" w:hAnsi="Times New Roman" w:cs="Times New Roman"/>
          <w:b/>
          <w:color w:val="444444"/>
          <w:u w:val="single"/>
          <w:shd w:val="clear" w:color="auto" w:fill="FFFFFF"/>
        </w:rPr>
        <w:t>PASCUAL</w:t>
      </w:r>
      <w:r w:rsidRPr="009B3F66">
        <w:rPr>
          <w:rFonts w:ascii="Times New Roman" w:hAnsi="Times New Roman" w:cs="Times New Roman"/>
          <w:color w:val="444444"/>
          <w:shd w:val="clear" w:color="auto" w:fill="FFFFFF"/>
        </w:rPr>
        <w:t xml:space="preserve"> Vice President and Director of Foreign Policy The Brookings Institution </w:t>
      </w:r>
      <w:r w:rsidRPr="009B3F66">
        <w:rPr>
          <w:rFonts w:ascii="Times New Roman" w:hAnsi="Times New Roman" w:cs="Times New Roman"/>
          <w:b/>
          <w:color w:val="444444"/>
          <w:u w:val="single"/>
          <w:shd w:val="clear" w:color="auto" w:fill="FFFFFF"/>
        </w:rPr>
        <w:t>AND</w:t>
      </w:r>
      <w:r w:rsidRPr="009B3F66">
        <w:rPr>
          <w:rFonts w:ascii="Times New Roman" w:hAnsi="Times New Roman" w:cs="Times New Roman"/>
          <w:color w:val="444444"/>
          <w:shd w:val="clear" w:color="auto" w:fill="FFFFFF"/>
        </w:rPr>
        <w:t xml:space="preserve"> Vicki </w:t>
      </w:r>
      <w:r w:rsidRPr="009B3F66">
        <w:rPr>
          <w:rFonts w:ascii="Times New Roman" w:hAnsi="Times New Roman" w:cs="Times New Roman"/>
          <w:b/>
          <w:color w:val="444444"/>
          <w:u w:val="single"/>
          <w:shd w:val="clear" w:color="auto" w:fill="FFFFFF"/>
        </w:rPr>
        <w:t>HUDDLESTON</w:t>
      </w:r>
      <w:r w:rsidRPr="009B3F66">
        <w:rPr>
          <w:rFonts w:ascii="Times New Roman" w:hAnsi="Times New Roman" w:cs="Times New Roman"/>
          <w:color w:val="444444"/>
          <w:shd w:val="clear" w:color="auto" w:fill="FFFFFF"/>
        </w:rPr>
        <w:t xml:space="preserve"> Visiting Fellow The Brookings Institution </w:t>
      </w:r>
      <w:r w:rsidRPr="009B3F66">
        <w:rPr>
          <w:rFonts w:ascii="Times New Roman" w:hAnsi="Times New Roman" w:cs="Times New Roman"/>
          <w:b/>
          <w:color w:val="444444"/>
          <w:u w:val="single"/>
          <w:shd w:val="clear" w:color="auto" w:fill="FFFFFF"/>
        </w:rPr>
        <w:t>‘9</w:t>
      </w:r>
      <w:r w:rsidRPr="009B3F66">
        <w:rPr>
          <w:rFonts w:ascii="Times New Roman" w:hAnsi="Times New Roman" w:cs="Times New Roman"/>
          <w:color w:val="444444"/>
          <w:shd w:val="clear" w:color="auto" w:fill="FFFFFF"/>
        </w:rPr>
        <w:t xml:space="preserve"> (April 2009, Cuba: A New Policy of Critical and Constructive Engagement,</w:t>
      </w:r>
    </w:p>
    <w:p w14:paraId="100068FE" w14:textId="77777777" w:rsidR="00AA4C3B" w:rsidRPr="009B3F66" w:rsidRDefault="00AA4C3B" w:rsidP="00AA4C3B">
      <w:pPr>
        <w:rPr>
          <w:rStyle w:val="StyleStyleBold12pt"/>
          <w:rFonts w:ascii="Times New Roman" w:hAnsi="Times New Roman" w:cs="Times New Roman"/>
        </w:rPr>
      </w:pPr>
      <w:r w:rsidRPr="009B3F66">
        <w:rPr>
          <w:rFonts w:ascii="Times New Roman" w:hAnsi="Times New Roman" w:cs="Times New Roman"/>
          <w:color w:val="444444"/>
          <w:shd w:val="clear" w:color="auto" w:fill="FFFFFF"/>
        </w:rPr>
        <w:t>http://www.brookings.edu/~/media/research/files/reports/2009/4/cuba/0413_cuba.pdf)</w:t>
      </w:r>
    </w:p>
    <w:p w14:paraId="7AC8A48C" w14:textId="77777777" w:rsidR="00AA4C3B" w:rsidRPr="009B3F66" w:rsidRDefault="00AA4C3B" w:rsidP="00AA4C3B">
      <w:pPr>
        <w:rPr>
          <w:rFonts w:ascii="Times New Roman" w:hAnsi="Times New Roman" w:cs="Times New Roman"/>
        </w:rPr>
      </w:pPr>
    </w:p>
    <w:p w14:paraId="7E5D8B9D" w14:textId="77777777" w:rsidR="00AA4C3B" w:rsidRPr="009B3F66" w:rsidRDefault="00AA4C3B" w:rsidP="00AA4C3B">
      <w:pPr>
        <w:rPr>
          <w:rFonts w:ascii="Times New Roman" w:hAnsi="Times New Roman" w:cs="Times New Roman"/>
        </w:rPr>
      </w:pPr>
      <w:r w:rsidRPr="009B3F66">
        <w:rPr>
          <w:rFonts w:ascii="Times New Roman" w:hAnsi="Times New Roman" w:cs="Times New Roman"/>
        </w:rPr>
        <w:t xml:space="preserve">Cuba policy should be a pressing issue for the Obama administration because it offers a unique opportunity for the president to transform our relations with the hemisphere. Even a slight shift away </w:t>
      </w:r>
      <w:r w:rsidRPr="009B3F66">
        <w:rPr>
          <w:rFonts w:ascii="Times New Roman" w:hAnsi="Times New Roman" w:cs="Times New Roman"/>
          <w:sz w:val="12"/>
        </w:rPr>
        <w:t xml:space="preserve">  </w:t>
      </w:r>
      <w:r w:rsidRPr="009B3F66">
        <w:rPr>
          <w:rFonts w:ascii="Times New Roman" w:hAnsi="Times New Roman" w:cs="Times New Roman"/>
        </w:rPr>
        <w:t xml:space="preserve">from hostility to engagement will permit the United </w:t>
      </w:r>
      <w:r w:rsidRPr="009B3F66">
        <w:rPr>
          <w:rFonts w:ascii="Times New Roman" w:hAnsi="Times New Roman" w:cs="Times New Roman"/>
          <w:sz w:val="12"/>
        </w:rPr>
        <w:t xml:space="preserve">  </w:t>
      </w:r>
      <w:r w:rsidRPr="009B3F66">
        <w:rPr>
          <w:rFonts w:ascii="Times New Roman" w:hAnsi="Times New Roman" w:cs="Times New Roman"/>
        </w:rPr>
        <w:t xml:space="preserve">States to work more closely with the region to effectively advance a common agenda toward Cuba. </w:t>
      </w:r>
      <w:r w:rsidRPr="009B3F66">
        <w:rPr>
          <w:rFonts w:ascii="Times New Roman" w:hAnsi="Times New Roman" w:cs="Times New Roman"/>
          <w:sz w:val="12"/>
        </w:rPr>
        <w:t xml:space="preserve">  </w:t>
      </w:r>
      <w:r w:rsidRPr="009B3F66">
        <w:rPr>
          <w:rFonts w:ascii="Times New Roman" w:hAnsi="Times New Roman" w:cs="Times New Roman"/>
        </w:rPr>
        <w:t xml:space="preserve">By announcing a policy of critical and constructive </w:t>
      </w:r>
      <w:r w:rsidRPr="009B3F66">
        <w:rPr>
          <w:rFonts w:ascii="Times New Roman" w:hAnsi="Times New Roman" w:cs="Times New Roman"/>
          <w:sz w:val="12"/>
        </w:rPr>
        <w:t xml:space="preserve">  </w:t>
      </w:r>
      <w:r w:rsidRPr="009B3F66">
        <w:rPr>
          <w:rFonts w:ascii="Times New Roman" w:hAnsi="Times New Roman" w:cs="Times New Roman"/>
        </w:rPr>
        <w:t xml:space="preserve">engagement at the April Summit of the Americas in </w:t>
      </w:r>
      <w:r w:rsidRPr="009B3F66">
        <w:rPr>
          <w:rFonts w:ascii="Times New Roman" w:hAnsi="Times New Roman" w:cs="Times New Roman"/>
          <w:sz w:val="12"/>
        </w:rPr>
        <w:t xml:space="preserve">  </w:t>
      </w:r>
      <w:r w:rsidRPr="009B3F66">
        <w:rPr>
          <w:rFonts w:ascii="Times New Roman" w:hAnsi="Times New Roman" w:cs="Times New Roman"/>
        </w:rPr>
        <w:t xml:space="preserve">Trinidad and Tobago, the president can prove that </w:t>
      </w:r>
      <w:r w:rsidRPr="009B3F66">
        <w:rPr>
          <w:rFonts w:ascii="Times New Roman" w:hAnsi="Times New Roman" w:cs="Times New Roman"/>
          <w:sz w:val="12"/>
        </w:rPr>
        <w:t xml:space="preserve">  </w:t>
      </w:r>
      <w:r w:rsidRPr="009B3F66">
        <w:rPr>
          <w:rFonts w:ascii="Times New Roman" w:hAnsi="Times New Roman" w:cs="Times New Roman"/>
        </w:rPr>
        <w:t xml:space="preserve">he has been listening to the region. He can underline this commitment by removing all restrictions </w:t>
      </w:r>
      <w:r w:rsidRPr="009B3F66">
        <w:rPr>
          <w:rFonts w:ascii="Times New Roman" w:hAnsi="Times New Roman" w:cs="Times New Roman"/>
          <w:sz w:val="12"/>
        </w:rPr>
        <w:t xml:space="preserve">  </w:t>
      </w:r>
      <w:r w:rsidRPr="009B3F66">
        <w:rPr>
          <w:rFonts w:ascii="Times New Roman" w:hAnsi="Times New Roman" w:cs="Times New Roman"/>
        </w:rPr>
        <w:t>on travel and remittances on Cuban Americans</w:t>
      </w:r>
      <w:proofErr w:type="gramStart"/>
      <w:r w:rsidRPr="009B3F66">
        <w:rPr>
          <w:rFonts w:ascii="Times New Roman" w:hAnsi="Times New Roman" w:cs="Times New Roman"/>
        </w:rPr>
        <w:t xml:space="preserve">, </w:t>
      </w:r>
      <w:r w:rsidRPr="009B3F66">
        <w:rPr>
          <w:rFonts w:ascii="Times New Roman" w:hAnsi="Times New Roman" w:cs="Times New Roman"/>
          <w:sz w:val="12"/>
        </w:rPr>
        <w:t xml:space="preserve">  </w:t>
      </w:r>
      <w:r w:rsidRPr="009B3F66">
        <w:rPr>
          <w:rFonts w:ascii="Times New Roman" w:hAnsi="Times New Roman" w:cs="Times New Roman"/>
        </w:rPr>
        <w:t>and</w:t>
      </w:r>
      <w:proofErr w:type="gramEnd"/>
      <w:r w:rsidRPr="009B3F66">
        <w:rPr>
          <w:rFonts w:ascii="Times New Roman" w:hAnsi="Times New Roman" w:cs="Times New Roman"/>
        </w:rPr>
        <w:t xml:space="preserve"> engaging in dialogue with the regime, as promised during his campaign. </w:t>
      </w:r>
      <w:r w:rsidRPr="009B3F66">
        <w:rPr>
          <w:rStyle w:val="StyleBoldUnderline"/>
          <w:rFonts w:ascii="Times New Roman" w:hAnsi="Times New Roman" w:cs="Times New Roman"/>
        </w:rPr>
        <w:t>By reciprocally improving our diplomatic relations with Cuba, we will enhance our understanding of the island, its people, and its leaders. However, while these measures will   promote understanding, improve the lives of people   on the island, and build support for a new relationship between our countries, they are insufficient to   ensure the changes needed to result in normal diplomatic relations over time.</w:t>
      </w:r>
      <w:r w:rsidRPr="009B3F66">
        <w:rPr>
          <w:rFonts w:ascii="Times New Roman" w:hAnsi="Times New Roman" w:cs="Times New Roman"/>
        </w:rPr>
        <w:t xml:space="preserve"> </w:t>
      </w:r>
      <w:r w:rsidRPr="009B3F66">
        <w:rPr>
          <w:rFonts w:ascii="Times New Roman" w:hAnsi="Times New Roman" w:cs="Times New Roman"/>
          <w:sz w:val="12"/>
        </w:rPr>
        <w:t xml:space="preserve">  </w:t>
      </w:r>
      <w:r w:rsidRPr="009B3F66">
        <w:rPr>
          <w:rStyle w:val="StyleBoldUnderline"/>
          <w:rFonts w:ascii="Times New Roman" w:hAnsi="Times New Roman" w:cs="Times New Roman"/>
        </w:rPr>
        <w:t>If the president is to advance U.S. interests</w:t>
      </w:r>
      <w:r w:rsidRPr="009B3F66">
        <w:rPr>
          <w:rFonts w:ascii="Times New Roman" w:hAnsi="Times New Roman" w:cs="Times New Roman"/>
        </w:rPr>
        <w:t xml:space="preserve"> and </w:t>
      </w:r>
      <w:r w:rsidRPr="009B3F66">
        <w:rPr>
          <w:rFonts w:ascii="Times New Roman" w:hAnsi="Times New Roman" w:cs="Times New Roman"/>
          <w:sz w:val="12"/>
        </w:rPr>
        <w:t xml:space="preserve">  </w:t>
      </w:r>
      <w:r w:rsidRPr="009B3F66">
        <w:rPr>
          <w:rFonts w:ascii="Times New Roman" w:hAnsi="Times New Roman" w:cs="Times New Roman"/>
        </w:rPr>
        <w:t xml:space="preserve">principles, </w:t>
      </w:r>
      <w:r w:rsidRPr="009B3F66">
        <w:rPr>
          <w:rStyle w:val="StyleBoldUnderline"/>
          <w:rFonts w:ascii="Times New Roman" w:hAnsi="Times New Roman" w:cs="Times New Roman"/>
        </w:rPr>
        <w:t xml:space="preserve">he will need a new policy and a </w:t>
      </w:r>
      <w:proofErr w:type="gramStart"/>
      <w:r w:rsidRPr="009B3F66">
        <w:rPr>
          <w:rStyle w:val="StyleBoldUnderline"/>
          <w:rFonts w:ascii="Times New Roman" w:hAnsi="Times New Roman" w:cs="Times New Roman"/>
        </w:rPr>
        <w:t>long term</w:t>
      </w:r>
      <w:proofErr w:type="gramEnd"/>
      <w:r w:rsidRPr="009B3F66">
        <w:rPr>
          <w:rStyle w:val="StyleBoldUnderline"/>
          <w:rFonts w:ascii="Times New Roman" w:hAnsi="Times New Roman" w:cs="Times New Roman"/>
        </w:rPr>
        <w:t xml:space="preserve"> strategic vision for U.S. relations with Cuba.  If he is prepared to discard the failed policy of   regime change and adopt one of critical and constructive engagement, he and his administration   will lay the foundations for a new approach toward Cuba and the </w:t>
      </w:r>
      <w:proofErr w:type="spellStart"/>
      <w:proofErr w:type="gramStart"/>
      <w:r w:rsidRPr="009B3F66">
        <w:rPr>
          <w:rStyle w:val="StyleBoldUnderline"/>
          <w:rFonts w:ascii="Times New Roman" w:hAnsi="Times New Roman" w:cs="Times New Roman"/>
        </w:rPr>
        <w:t>latin</w:t>
      </w:r>
      <w:proofErr w:type="spellEnd"/>
      <w:proofErr w:type="gramEnd"/>
      <w:r w:rsidRPr="009B3F66">
        <w:rPr>
          <w:rStyle w:val="StyleBoldUnderline"/>
          <w:rFonts w:ascii="Times New Roman" w:hAnsi="Times New Roman" w:cs="Times New Roman"/>
        </w:rPr>
        <w:t xml:space="preserve"> America</w:t>
      </w:r>
      <w:r w:rsidRPr="009B3F66">
        <w:rPr>
          <w:rFonts w:ascii="Times New Roman" w:hAnsi="Times New Roman" w:cs="Times New Roman"/>
        </w:rPr>
        <w:t xml:space="preserve">. </w:t>
      </w:r>
      <w:proofErr w:type="gramStart"/>
      <w:r w:rsidRPr="009B3F66">
        <w:rPr>
          <w:rFonts w:ascii="Times New Roman" w:hAnsi="Times New Roman" w:cs="Times New Roman"/>
        </w:rPr>
        <w:t>like</w:t>
      </w:r>
      <w:proofErr w:type="gramEnd"/>
      <w:r w:rsidRPr="009B3F66">
        <w:rPr>
          <w:rFonts w:ascii="Times New Roman" w:hAnsi="Times New Roman" w:cs="Times New Roman"/>
        </w:rPr>
        <w:t xml:space="preserve"> his predecessors, president Obama has the authority </w:t>
      </w:r>
      <w:r w:rsidRPr="009B3F66">
        <w:rPr>
          <w:rFonts w:ascii="Times New Roman" w:hAnsi="Times New Roman" w:cs="Times New Roman"/>
          <w:sz w:val="12"/>
        </w:rPr>
        <w:t xml:space="preserve">  </w:t>
      </w:r>
      <w:r w:rsidRPr="009B3F66">
        <w:rPr>
          <w:rFonts w:ascii="Times New Roman" w:hAnsi="Times New Roman" w:cs="Times New Roman"/>
        </w:rPr>
        <w:t xml:space="preserve">to substantially modify embargo regulations in order to advance a policy of engagement that would </w:t>
      </w:r>
      <w:r w:rsidRPr="009B3F66">
        <w:rPr>
          <w:rFonts w:ascii="Times New Roman" w:hAnsi="Times New Roman" w:cs="Times New Roman"/>
          <w:sz w:val="12"/>
        </w:rPr>
        <w:t xml:space="preserve">  </w:t>
      </w:r>
      <w:r w:rsidRPr="009B3F66">
        <w:rPr>
          <w:rFonts w:ascii="Times New Roman" w:hAnsi="Times New Roman" w:cs="Times New Roman"/>
        </w:rPr>
        <w:t xml:space="preserve">broaden and deepen contacts with the Cuban </w:t>
      </w:r>
      <w:r w:rsidRPr="009B3F66">
        <w:rPr>
          <w:rFonts w:ascii="Times New Roman" w:hAnsi="Times New Roman" w:cs="Times New Roman"/>
          <w:sz w:val="12"/>
        </w:rPr>
        <w:t xml:space="preserve">  </w:t>
      </w:r>
      <w:r w:rsidRPr="009B3F66">
        <w:rPr>
          <w:rFonts w:ascii="Times New Roman" w:hAnsi="Times New Roman" w:cs="Times New Roman"/>
        </w:rPr>
        <w:t xml:space="preserve">people and their government. </w:t>
      </w:r>
      <w:r w:rsidRPr="009B3F66">
        <w:rPr>
          <w:rStyle w:val="StyleBoldUnderline"/>
          <w:rFonts w:ascii="Times New Roman" w:hAnsi="Times New Roman" w:cs="Times New Roman"/>
        </w:rPr>
        <w:t>He has the popular   support—domestic and international—to engage   Cuba, and, by so doing, to staunch our diminishing influence on the island and recapture the high   road in our relations with the hemisphere.</w:t>
      </w:r>
      <w:r w:rsidRPr="009B3F66">
        <w:rPr>
          <w:rFonts w:ascii="Times New Roman" w:hAnsi="Times New Roman" w:cs="Times New Roman"/>
        </w:rPr>
        <w:t xml:space="preserve"> </w:t>
      </w:r>
      <w:r w:rsidRPr="009B3F66">
        <w:rPr>
          <w:rFonts w:ascii="Times New Roman" w:hAnsi="Times New Roman" w:cs="Times New Roman"/>
          <w:sz w:val="12"/>
        </w:rPr>
        <w:t xml:space="preserve">  </w:t>
      </w:r>
      <w:r w:rsidRPr="009B3F66">
        <w:rPr>
          <w:rFonts w:ascii="Times New Roman" w:hAnsi="Times New Roman" w:cs="Times New Roman"/>
        </w:rPr>
        <w:t xml:space="preserve">Although it will take Cuban cooperation to achieve </w:t>
      </w:r>
      <w:r w:rsidRPr="009B3F66">
        <w:rPr>
          <w:rFonts w:ascii="Times New Roman" w:hAnsi="Times New Roman" w:cs="Times New Roman"/>
          <w:sz w:val="12"/>
        </w:rPr>
        <w:t xml:space="preserve">  </w:t>
      </w:r>
      <w:r w:rsidRPr="009B3F66">
        <w:rPr>
          <w:rFonts w:ascii="Times New Roman" w:hAnsi="Times New Roman" w:cs="Times New Roman"/>
        </w:rPr>
        <w:t xml:space="preserve">a real improvement in relations, we should avoid </w:t>
      </w:r>
      <w:r w:rsidRPr="009B3F66">
        <w:rPr>
          <w:rFonts w:ascii="Times New Roman" w:hAnsi="Times New Roman" w:cs="Times New Roman"/>
          <w:sz w:val="12"/>
        </w:rPr>
        <w:t xml:space="preserve">  </w:t>
      </w:r>
      <w:r w:rsidRPr="009B3F66">
        <w:rPr>
          <w:rFonts w:ascii="Times New Roman" w:hAnsi="Times New Roman" w:cs="Times New Roman"/>
        </w:rPr>
        <w:t xml:space="preserve">the mistake of predicating our initiatives on the </w:t>
      </w:r>
      <w:r w:rsidRPr="009B3F66">
        <w:rPr>
          <w:rFonts w:ascii="Times New Roman" w:hAnsi="Times New Roman" w:cs="Times New Roman"/>
          <w:sz w:val="12"/>
        </w:rPr>
        <w:t xml:space="preserve">  </w:t>
      </w:r>
      <w:r w:rsidRPr="009B3F66">
        <w:rPr>
          <w:rFonts w:ascii="Times New Roman" w:hAnsi="Times New Roman" w:cs="Times New Roman"/>
        </w:rPr>
        <w:t xml:space="preserve">actions of the Cuban government. The United </w:t>
      </w:r>
      <w:r w:rsidRPr="009B3F66">
        <w:rPr>
          <w:rFonts w:ascii="Times New Roman" w:hAnsi="Times New Roman" w:cs="Times New Roman"/>
          <w:sz w:val="12"/>
        </w:rPr>
        <w:t xml:space="preserve">  </w:t>
      </w:r>
      <w:r w:rsidRPr="009B3F66">
        <w:rPr>
          <w:rFonts w:ascii="Times New Roman" w:hAnsi="Times New Roman" w:cs="Times New Roman"/>
        </w:rPr>
        <w:t xml:space="preserve">States must evaluate and act in its own interests. </w:t>
      </w:r>
      <w:r w:rsidRPr="009B3F66">
        <w:rPr>
          <w:rFonts w:ascii="Times New Roman" w:hAnsi="Times New Roman" w:cs="Times New Roman"/>
          <w:sz w:val="12"/>
        </w:rPr>
        <w:t xml:space="preserve">  </w:t>
      </w:r>
      <w:r w:rsidRPr="009B3F66">
        <w:rPr>
          <w:rFonts w:ascii="Times New Roman" w:hAnsi="Times New Roman" w:cs="Times New Roman"/>
        </w:rPr>
        <w:t xml:space="preserve">We must not tie our every action to those of the </w:t>
      </w:r>
      <w:r w:rsidRPr="009B3F66">
        <w:rPr>
          <w:rFonts w:ascii="Times New Roman" w:hAnsi="Times New Roman" w:cs="Times New Roman"/>
          <w:sz w:val="12"/>
        </w:rPr>
        <w:t xml:space="preserve">  </w:t>
      </w:r>
      <w:r w:rsidRPr="009B3F66">
        <w:rPr>
          <w:rFonts w:ascii="Times New Roman" w:hAnsi="Times New Roman" w:cs="Times New Roman"/>
        </w:rPr>
        <w:t xml:space="preserve">Cuban government, because doing so would allow Cuban officials to set U.S. policy, preventing </w:t>
      </w:r>
      <w:r w:rsidRPr="009B3F66">
        <w:rPr>
          <w:rFonts w:ascii="Times New Roman" w:hAnsi="Times New Roman" w:cs="Times New Roman"/>
          <w:sz w:val="12"/>
        </w:rPr>
        <w:t xml:space="preserve">  </w:t>
      </w:r>
      <w:r w:rsidRPr="009B3F66">
        <w:rPr>
          <w:rFonts w:ascii="Times New Roman" w:hAnsi="Times New Roman" w:cs="Times New Roman"/>
        </w:rPr>
        <w:t xml:space="preserve">the United States from serving its own interests. </w:t>
      </w:r>
    </w:p>
    <w:p w14:paraId="65C1F082" w14:textId="77777777" w:rsidR="00AA4C3B" w:rsidRPr="009B3F66" w:rsidRDefault="00AA4C3B" w:rsidP="00AA4C3B">
      <w:pPr>
        <w:rPr>
          <w:rFonts w:ascii="Times New Roman" w:hAnsi="Times New Roman" w:cs="Times New Roman"/>
        </w:rPr>
      </w:pPr>
      <w:r w:rsidRPr="009B3F66">
        <w:rPr>
          <w:rStyle w:val="StyleBoldUnderline"/>
          <w:rFonts w:ascii="Times New Roman" w:hAnsi="Times New Roman" w:cs="Times New Roman"/>
        </w:rPr>
        <w:t xml:space="preserve">The majority of Cuban Americans </w:t>
      </w:r>
      <w:r w:rsidRPr="009B3F66">
        <w:rPr>
          <w:rFonts w:ascii="Times New Roman" w:hAnsi="Times New Roman" w:cs="Times New Roman"/>
        </w:rPr>
        <w:t xml:space="preserve">now </w:t>
      </w:r>
      <w:r w:rsidRPr="009B3F66">
        <w:rPr>
          <w:rStyle w:val="StyleBoldUnderline"/>
          <w:rFonts w:ascii="Times New Roman" w:hAnsi="Times New Roman" w:cs="Times New Roman"/>
        </w:rPr>
        <w:t xml:space="preserve">agree </w:t>
      </w:r>
      <w:r w:rsidRPr="009B3F66">
        <w:rPr>
          <w:rFonts w:ascii="Times New Roman" w:hAnsi="Times New Roman" w:cs="Times New Roman"/>
        </w:rPr>
        <w:t xml:space="preserve">with </w:t>
      </w:r>
      <w:r w:rsidRPr="009B3F66">
        <w:rPr>
          <w:rFonts w:ascii="Times New Roman" w:hAnsi="Times New Roman" w:cs="Times New Roman"/>
          <w:sz w:val="12"/>
        </w:rPr>
        <w:t xml:space="preserve">  </w:t>
      </w:r>
      <w:r w:rsidRPr="009B3F66">
        <w:rPr>
          <w:rFonts w:ascii="Times New Roman" w:hAnsi="Times New Roman" w:cs="Times New Roman"/>
        </w:rPr>
        <w:t xml:space="preserve">the American public </w:t>
      </w:r>
      <w:r w:rsidRPr="009B3F66">
        <w:rPr>
          <w:rStyle w:val="StyleBoldUnderline"/>
          <w:rFonts w:ascii="Times New Roman" w:hAnsi="Times New Roman" w:cs="Times New Roman"/>
        </w:rPr>
        <w:t>that our half-century-old   policy toward Cuba has failed</w:t>
      </w:r>
      <w:r w:rsidRPr="009B3F66">
        <w:rPr>
          <w:rFonts w:ascii="Times New Roman" w:hAnsi="Times New Roman" w:cs="Times New Roman"/>
        </w:rPr>
        <w:t xml:space="preserve">. For the first time </w:t>
      </w:r>
      <w:r w:rsidRPr="009B3F66">
        <w:rPr>
          <w:rFonts w:ascii="Times New Roman" w:hAnsi="Times New Roman" w:cs="Times New Roman"/>
          <w:sz w:val="12"/>
        </w:rPr>
        <w:t xml:space="preserve">  </w:t>
      </w:r>
      <w:r w:rsidRPr="009B3F66">
        <w:rPr>
          <w:rFonts w:ascii="Times New Roman" w:hAnsi="Times New Roman" w:cs="Times New Roman"/>
        </w:rPr>
        <w:t>since Florida international University (</w:t>
      </w:r>
      <w:proofErr w:type="spellStart"/>
      <w:r w:rsidRPr="009B3F66">
        <w:rPr>
          <w:rFonts w:ascii="Times New Roman" w:hAnsi="Times New Roman" w:cs="Times New Roman"/>
        </w:rPr>
        <w:t>FiU</w:t>
      </w:r>
      <w:proofErr w:type="spellEnd"/>
      <w:r w:rsidRPr="009B3F66">
        <w:rPr>
          <w:rFonts w:ascii="Times New Roman" w:hAnsi="Times New Roman" w:cs="Times New Roman"/>
        </w:rPr>
        <w:t xml:space="preserve">) began </w:t>
      </w:r>
      <w:r w:rsidRPr="009B3F66">
        <w:rPr>
          <w:rFonts w:ascii="Times New Roman" w:hAnsi="Times New Roman" w:cs="Times New Roman"/>
          <w:sz w:val="12"/>
        </w:rPr>
        <w:t xml:space="preserve">  </w:t>
      </w:r>
      <w:r w:rsidRPr="009B3F66">
        <w:rPr>
          <w:rFonts w:ascii="Times New Roman" w:hAnsi="Times New Roman" w:cs="Times New Roman"/>
        </w:rPr>
        <w:t xml:space="preserve">polling Cuban American residents in 1991, a December 2008 poll found that a majority of Cuban </w:t>
      </w:r>
      <w:r w:rsidRPr="009B3F66">
        <w:rPr>
          <w:rFonts w:ascii="Times New Roman" w:hAnsi="Times New Roman" w:cs="Times New Roman"/>
          <w:sz w:val="12"/>
        </w:rPr>
        <w:t xml:space="preserve">  </w:t>
      </w:r>
      <w:r w:rsidRPr="009B3F66">
        <w:rPr>
          <w:rFonts w:ascii="Times New Roman" w:hAnsi="Times New Roman" w:cs="Times New Roman"/>
        </w:rPr>
        <w:t xml:space="preserve">American voters favor ending current restrictions </w:t>
      </w:r>
      <w:r w:rsidRPr="009B3F66">
        <w:rPr>
          <w:rFonts w:ascii="Times New Roman" w:hAnsi="Times New Roman" w:cs="Times New Roman"/>
          <w:sz w:val="12"/>
        </w:rPr>
        <w:t xml:space="preserve">  </w:t>
      </w:r>
      <w:r w:rsidRPr="009B3F66">
        <w:rPr>
          <w:rFonts w:ascii="Times New Roman" w:hAnsi="Times New Roman" w:cs="Times New Roman"/>
        </w:rPr>
        <w:t xml:space="preserve">on travel and remittances to Cuba, and support a </w:t>
      </w:r>
      <w:r w:rsidRPr="009B3F66">
        <w:rPr>
          <w:rFonts w:ascii="Times New Roman" w:hAnsi="Times New Roman" w:cs="Times New Roman"/>
          <w:sz w:val="12"/>
        </w:rPr>
        <w:t xml:space="preserve">  </w:t>
      </w:r>
      <w:r w:rsidRPr="009B3F66">
        <w:rPr>
          <w:rFonts w:ascii="Times New Roman" w:hAnsi="Times New Roman" w:cs="Times New Roman"/>
        </w:rPr>
        <w:t xml:space="preserve">bilateral dialogue and normal diplomatic relations </w:t>
      </w:r>
      <w:r w:rsidRPr="009B3F66">
        <w:rPr>
          <w:rFonts w:ascii="Times New Roman" w:hAnsi="Times New Roman" w:cs="Times New Roman"/>
          <w:sz w:val="12"/>
        </w:rPr>
        <w:t xml:space="preserve">  </w:t>
      </w:r>
      <w:r w:rsidRPr="009B3F66">
        <w:rPr>
          <w:rFonts w:ascii="Times New Roman" w:hAnsi="Times New Roman" w:cs="Times New Roman"/>
        </w:rPr>
        <w:t>with the Cuban regime by substantial margins.</w:t>
      </w:r>
    </w:p>
    <w:p w14:paraId="5C348969" w14:textId="77777777" w:rsidR="003068FF" w:rsidRPr="009B3F66" w:rsidRDefault="003068FF" w:rsidP="003068FF">
      <w:pPr>
        <w:pStyle w:val="Heading3"/>
        <w:rPr>
          <w:rStyle w:val="StyleBoldUnderline"/>
          <w:rFonts w:cs="Times New Roman"/>
          <w:b/>
        </w:rPr>
      </w:pPr>
      <w:r w:rsidRPr="009B3F66">
        <w:rPr>
          <w:rStyle w:val="StyleBoldUnderline"/>
          <w:rFonts w:cs="Times New Roman"/>
          <w:b/>
        </w:rPr>
        <w:t xml:space="preserve">L.A. Key to U.S. </w:t>
      </w:r>
      <w:proofErr w:type="spellStart"/>
      <w:r w:rsidRPr="009B3F66">
        <w:rPr>
          <w:rStyle w:val="StyleBoldUnderline"/>
          <w:rFonts w:cs="Times New Roman"/>
          <w:b/>
        </w:rPr>
        <w:t>Softpower</w:t>
      </w:r>
      <w:proofErr w:type="spellEnd"/>
    </w:p>
    <w:p w14:paraId="66886758" w14:textId="77777777" w:rsidR="003068FF" w:rsidRPr="009B3F66" w:rsidRDefault="003068FF" w:rsidP="003068FF">
      <w:pPr>
        <w:pStyle w:val="Heading4"/>
        <w:rPr>
          <w:rStyle w:val="StyleBoldUnderline"/>
          <w:rFonts w:cs="Times New Roman"/>
          <w:b/>
          <w:sz w:val="24"/>
          <w:u w:val="none"/>
        </w:rPr>
      </w:pPr>
      <w:r w:rsidRPr="009B3F66">
        <w:rPr>
          <w:rStyle w:val="StyleBoldUnderline"/>
          <w:rFonts w:cs="Times New Roman"/>
          <w:b/>
          <w:sz w:val="24"/>
          <w:u w:val="none"/>
        </w:rPr>
        <w:t>US-Latin American relations solve climate change and soft power</w:t>
      </w:r>
    </w:p>
    <w:p w14:paraId="19F191E2" w14:textId="77777777" w:rsidR="003068FF" w:rsidRPr="009B3F66" w:rsidRDefault="003068FF" w:rsidP="003068FF">
      <w:pPr>
        <w:rPr>
          <w:rFonts w:ascii="Times New Roman" w:hAnsi="Times New Roman" w:cs="Times New Roman"/>
        </w:rPr>
      </w:pPr>
    </w:p>
    <w:p w14:paraId="637648B1" w14:textId="77777777" w:rsidR="003068FF" w:rsidRPr="009B3F66" w:rsidRDefault="003068FF" w:rsidP="003068FF">
      <w:pPr>
        <w:rPr>
          <w:rStyle w:val="StyleStyleBold12pt"/>
          <w:rFonts w:ascii="Times New Roman" w:hAnsi="Times New Roman" w:cs="Times New Roman"/>
          <w:b w:val="0"/>
          <w:sz w:val="16"/>
          <w:szCs w:val="16"/>
        </w:rPr>
      </w:pPr>
      <w:r w:rsidRPr="009B3F66">
        <w:rPr>
          <w:rStyle w:val="StyleStyleBold12pt"/>
          <w:rFonts w:ascii="Times New Roman" w:hAnsi="Times New Roman" w:cs="Times New Roman"/>
        </w:rPr>
        <w:t xml:space="preserve">Valenzuela 11- </w:t>
      </w:r>
      <w:r w:rsidRPr="009B3F66">
        <w:rPr>
          <w:rStyle w:val="StyleStyleBold12pt"/>
          <w:rFonts w:ascii="Times New Roman" w:hAnsi="Times New Roman" w:cs="Times New Roman"/>
          <w:b w:val="0"/>
          <w:sz w:val="16"/>
          <w:szCs w:val="16"/>
        </w:rPr>
        <w:t>Assistant Secretary, Bureau of Western Hemisphere Affairs (Arturo Valenzuela, January 6, 2011, .S</w:t>
      </w:r>
      <w:proofErr w:type="gramStart"/>
      <w:r w:rsidRPr="009B3F66">
        <w:rPr>
          <w:rStyle w:val="StyleStyleBold12pt"/>
          <w:rFonts w:ascii="Times New Roman" w:hAnsi="Times New Roman" w:cs="Times New Roman"/>
          <w:b w:val="0"/>
          <w:sz w:val="16"/>
          <w:szCs w:val="16"/>
        </w:rPr>
        <w:t>.-</w:t>
      </w:r>
      <w:proofErr w:type="gramEnd"/>
      <w:r w:rsidRPr="009B3F66">
        <w:rPr>
          <w:rStyle w:val="StyleStyleBold12pt"/>
          <w:rFonts w:ascii="Times New Roman" w:hAnsi="Times New Roman" w:cs="Times New Roman"/>
          <w:b w:val="0"/>
          <w:sz w:val="16"/>
          <w:szCs w:val="16"/>
        </w:rPr>
        <w:t>Latin American Relations: A Look Ahead, http://www.state.gov/p/wha/rls/rm/2011/154105.htm)</w:t>
      </w:r>
    </w:p>
    <w:p w14:paraId="4BCF93FA" w14:textId="77777777" w:rsidR="003068FF" w:rsidRPr="009B3F66" w:rsidRDefault="003068FF" w:rsidP="003068FF">
      <w:pPr>
        <w:pStyle w:val="NormalWeb"/>
        <w:shd w:val="clear" w:color="auto" w:fill="FFFFFF"/>
        <w:rPr>
          <w:color w:val="252525"/>
          <w:sz w:val="22"/>
          <w:szCs w:val="22"/>
        </w:rPr>
      </w:pPr>
      <w:r w:rsidRPr="009B3F66">
        <w:rPr>
          <w:rStyle w:val="StyleBoldUnderline"/>
        </w:rPr>
        <w:t xml:space="preserve">Since its first days in office, the Obama Administration has worked very hard to shift the balance in the U.S.-Latin American relationship in a positive and constructive direction </w:t>
      </w:r>
      <w:r w:rsidRPr="009B3F66">
        <w:rPr>
          <w:color w:val="252525"/>
          <w:sz w:val="22"/>
          <w:szCs w:val="22"/>
        </w:rPr>
        <w:t xml:space="preserve">– and we are confident that our approach is achieving results. I see so many here who, like me, have spent the better part of their careers studying the Americas, or U.S. policy in the region. For us, in particular, these are fascinating times. That’s because we are seeing the convergence of two powerful and positive trends: the consolidation of successful market democracies that are making big strides in meeting their peoples’ needs, and the growing global integration of Latin America. These trends are fundamentally reordering our interaction with each other.  </w:t>
      </w:r>
      <w:r w:rsidRPr="009B3F66">
        <w:rPr>
          <w:rStyle w:val="StyleBoldUnderline"/>
        </w:rPr>
        <w:t xml:space="preserve">Indeed, our greatest regional challenges – including inequality, the impunity of power, lack of rights, ineffective institutions, lack of opportunity – are receding in most countries in the Americas. And nations of the hemisphere are realizing their stake in new global challenges, like food security, climate change, transnational crime, and economic competitiveness. Most importantly, they are realizing their capacity to act, on a global level, to address these issues. </w:t>
      </w:r>
      <w:r w:rsidRPr="009B3F66">
        <w:rPr>
          <w:color w:val="252525"/>
          <w:sz w:val="22"/>
          <w:szCs w:val="22"/>
        </w:rPr>
        <w:t>So there is a whole new set of incentives for democratic societies to adjust national policies, pursue greater regional integration, and join in new networks of partnership around the world in order to help meet the tests of our times.  Therefore, any discussion of U.S. policy in the Americas has to start from the recognition that the world has changed. It’s getting harder to extrapolate from the past to predict what’s around the corner, or to advance our interests based on traditional ways of doing business.  These considerations are at the core of the Quadrennial Diplomacy and Development Review, also known as the QDDR, that the State Department just unveiled. Secretary Clinton initiated the groundbreaking QDDR process to enhance our capacity to lead through civilian power. As she has emphasized, advancing American interests and values will require leading other nations in solving shared problems in the 21st century. Therefore, we must increase our reliance on our diplomats and development experts as the first face of American power.  In 2011, the concepts underpinning the QDDR will also guide our approach of “dynamic engagement” that seeks to advance U.S. interests in partnership with Latin America as a whole, while recognizing the value of accommodating diverse needs and interests. The Obama Administration has focused our efforts on four over-arching priorities critical to people in every society: promoting social and economic opportunity for everyone; securing a clean energy future; ensuring the safety and security of all of our citizens; and building effective institutions of democratic governance. All this we seek to achieve while harnessing and strengthening multilateral and regional institutions, especially the Organization of American States.  Our priorities are based on the premise that the United States has a vital interest in contributing to the building of stable, prosperous, and democratic nations in this hemisphere that can play a pivotal role in building a rules-based international system capable of meeting today’s global challenges. Achieving that objective has required an important shift in the conduct of U.S. foreign policy. As President Obama and Secretary Clinton have said, policy must be conducted on the basis of mutual respect and co-responsibility through dialogue and engagement</w:t>
      </w:r>
      <w:r w:rsidRPr="009B3F66">
        <w:rPr>
          <w:rStyle w:val="StyleBoldUnderline"/>
        </w:rPr>
        <w:t>. The United States must be a more effective and determined partner in helping countries throughout the Americas achieve their own chosen paths as determined by their own people. With this in mind, we have developed collaborative platforms like Pathways to Prosperity and the Energy and Climate Partnership of the Americas</w:t>
      </w:r>
      <w:r w:rsidRPr="009B3F66">
        <w:t>, which invite partner governments to join us in addressing key elements of the hemispheric agenda.</w:t>
      </w:r>
      <w:r w:rsidRPr="009B3F66">
        <w:rPr>
          <w:color w:val="252525"/>
          <w:sz w:val="22"/>
          <w:szCs w:val="22"/>
        </w:rPr>
        <w:t xml:space="preserve"> We are also pursuing diplomatic initiatives to support racial and ethnic inclusion in the hemisphere and look forward to increasing these efforts during 2011, which the United Nations has named the International Year for People of African Descent.  Today, we remain very optimistic about the state of the hemisphere. Indeed, the Western Hemisphere is experiencing a period of economic and political health that is a far cry from the troubles of the past. Not only did the region avoid the worst effects of the financial crisis, </w:t>
      </w:r>
      <w:proofErr w:type="gramStart"/>
      <w:r w:rsidRPr="009B3F66">
        <w:rPr>
          <w:color w:val="252525"/>
          <w:sz w:val="22"/>
          <w:szCs w:val="22"/>
        </w:rPr>
        <w:t>but</w:t>
      </w:r>
      <w:proofErr w:type="gramEnd"/>
      <w:r w:rsidRPr="009B3F66">
        <w:rPr>
          <w:color w:val="252525"/>
          <w:sz w:val="22"/>
          <w:szCs w:val="22"/>
        </w:rPr>
        <w:t xml:space="preserve"> current growth rates are projected to exceed five percent this year. And politically speaking, we welcome the reduction in tensions between Colombia and its neighbors, and note the smooth transfer of power that has occurred in many countries throughout the Americas.  Moreover, the Obama Administration’s new strategy of engagement has contributed to a shift in Latin American public opinion. In the 2010 poll by the public opinion research firm</w:t>
      </w:r>
      <w:r w:rsidRPr="009B3F66">
        <w:rPr>
          <w:rStyle w:val="apple-converted-space"/>
          <w:rFonts w:eastAsiaTheme="majorEastAsia"/>
          <w:color w:val="252525"/>
          <w:sz w:val="22"/>
          <w:szCs w:val="22"/>
        </w:rPr>
        <w:t xml:space="preserve"> </w:t>
      </w:r>
      <w:proofErr w:type="spellStart"/>
      <w:r w:rsidRPr="009B3F66">
        <w:rPr>
          <w:i/>
          <w:iCs/>
          <w:color w:val="252525"/>
          <w:sz w:val="22"/>
          <w:szCs w:val="22"/>
        </w:rPr>
        <w:t>Latinobarometro</w:t>
      </w:r>
      <w:proofErr w:type="spellEnd"/>
      <w:r w:rsidRPr="009B3F66">
        <w:rPr>
          <w:color w:val="252525"/>
          <w:sz w:val="22"/>
          <w:szCs w:val="22"/>
        </w:rPr>
        <w:t xml:space="preserve">, two-thirds of the population in most countries had favorable attitudes toward the United States – an increase of 10 to 20 points from 2008 levels. </w:t>
      </w:r>
      <w:r w:rsidRPr="009B3F66">
        <w:rPr>
          <w:rStyle w:val="StyleBoldUnderline"/>
        </w:rPr>
        <w:t>The role of the United States in Latin America is also overwhelmingly viewed as positive.</w:t>
      </w:r>
      <w:r w:rsidRPr="009B3F66">
        <w:rPr>
          <w:color w:val="252525"/>
          <w:sz w:val="22"/>
          <w:szCs w:val="22"/>
        </w:rPr>
        <w:t xml:space="preserve"> This suggests that the Obama Administration’s strategy has prompted an important </w:t>
      </w:r>
      <w:r w:rsidRPr="009B3F66">
        <w:rPr>
          <w:rStyle w:val="StyleBoldUnderline"/>
        </w:rPr>
        <w:t xml:space="preserve">replenishment of U.S. soft power in Latin America, thereby reversing the dangerous depletion of good will toward the United States that had occurred during the prior decade. </w:t>
      </w:r>
      <w:r w:rsidRPr="009B3F66">
        <w:rPr>
          <w:color w:val="252525"/>
          <w:sz w:val="22"/>
          <w:szCs w:val="22"/>
        </w:rPr>
        <w:t xml:space="preserve">Indeed, the region’s reaction to the recent </w:t>
      </w:r>
      <w:proofErr w:type="spellStart"/>
      <w:r w:rsidRPr="009B3F66">
        <w:rPr>
          <w:color w:val="252525"/>
          <w:sz w:val="22"/>
          <w:szCs w:val="22"/>
        </w:rPr>
        <w:t>Wikileaks</w:t>
      </w:r>
      <w:proofErr w:type="spellEnd"/>
      <w:r w:rsidRPr="009B3F66">
        <w:rPr>
          <w:color w:val="252525"/>
          <w:sz w:val="22"/>
          <w:szCs w:val="22"/>
        </w:rPr>
        <w:t xml:space="preserve"> cables incident, far from disrupting our regional relations, has actually highlighted their renewed strength. While the United States deeply regrets the disclosure of any information that was intended to be confidential, we are also heartened by the support and understanding that has been offered by most of our regional partners.  </w:t>
      </w:r>
      <w:r w:rsidRPr="009B3F66">
        <w:rPr>
          <w:rStyle w:val="StyleBoldUnderline"/>
        </w:rPr>
        <w:t>We also recognize the central role played by economic integration in our hemispheric relations</w:t>
      </w:r>
      <w:r w:rsidRPr="009B3F66">
        <w:rPr>
          <w:color w:val="252525"/>
          <w:sz w:val="22"/>
          <w:szCs w:val="22"/>
        </w:rPr>
        <w:t>. In 2009, total U.S. merchandise trade between the United States and Latin America and the Caribbean reached $524 billion and more than 40 percent of the region’s exports flowed to the United States, making us the region’s single largest export destination – as well as the largest source of foreign direct investment – and the Western Hemisphere, including Canada, absorbs 42 percent of U.S. exports. Around 84 percent of our overall trade with the region takes place with our FTA partners. Half of our energy imports come from the Western Hemisphere.</w:t>
      </w:r>
    </w:p>
    <w:p w14:paraId="756CCA50" w14:textId="77777777" w:rsidR="003068FF" w:rsidRPr="009B3F66" w:rsidRDefault="003068FF" w:rsidP="00AA4C3B">
      <w:pPr>
        <w:rPr>
          <w:rFonts w:ascii="Times New Roman" w:hAnsi="Times New Roman" w:cs="Times New Roman"/>
        </w:rPr>
      </w:pPr>
    </w:p>
    <w:p w14:paraId="699A5FDD" w14:textId="77777777" w:rsidR="00AA4C3B" w:rsidRPr="009B3F66" w:rsidRDefault="00AA4C3B" w:rsidP="00AA4C3B">
      <w:pPr>
        <w:rPr>
          <w:rFonts w:ascii="Times New Roman" w:hAnsi="Times New Roman" w:cs="Times New Roman"/>
        </w:rPr>
      </w:pPr>
    </w:p>
    <w:p w14:paraId="625C846A" w14:textId="77777777" w:rsidR="003068FF" w:rsidRPr="009B3F66" w:rsidRDefault="003068FF" w:rsidP="003068FF">
      <w:pPr>
        <w:pStyle w:val="Heading3"/>
        <w:rPr>
          <w:rFonts w:cs="Times New Roman"/>
        </w:rPr>
      </w:pPr>
      <w:proofErr w:type="spellStart"/>
      <w:r w:rsidRPr="009B3F66">
        <w:rPr>
          <w:rFonts w:cs="Times New Roman"/>
        </w:rPr>
        <w:t>Softpower</w:t>
      </w:r>
      <w:proofErr w:type="spellEnd"/>
      <w:r w:rsidRPr="009B3F66">
        <w:rPr>
          <w:rFonts w:cs="Times New Roman"/>
        </w:rPr>
        <w:t xml:space="preserve"> Key to US Leadership</w:t>
      </w:r>
    </w:p>
    <w:p w14:paraId="1250BC43" w14:textId="77777777" w:rsidR="003068FF" w:rsidRPr="009B3F66" w:rsidRDefault="003068FF" w:rsidP="003068FF">
      <w:pPr>
        <w:pStyle w:val="Heading4"/>
        <w:rPr>
          <w:rFonts w:cs="Times New Roman"/>
          <w:shd w:val="clear" w:color="auto" w:fill="FFFFFF"/>
        </w:rPr>
      </w:pPr>
      <w:r w:rsidRPr="009B3F66">
        <w:rPr>
          <w:rFonts w:cs="Times New Roman"/>
          <w:shd w:val="clear" w:color="auto" w:fill="FFFFFF"/>
        </w:rPr>
        <w:t>Soft power key to US security</w:t>
      </w:r>
    </w:p>
    <w:p w14:paraId="3E532371" w14:textId="77777777" w:rsidR="003068FF" w:rsidRPr="009B3F66" w:rsidRDefault="003068FF" w:rsidP="003068FF">
      <w:pPr>
        <w:rPr>
          <w:rFonts w:ascii="Times New Roman" w:hAnsi="Times New Roman" w:cs="Times New Roman"/>
        </w:rPr>
      </w:pPr>
    </w:p>
    <w:p w14:paraId="16837C5F" w14:textId="77777777" w:rsidR="003068FF" w:rsidRPr="009B3F66" w:rsidRDefault="003068FF" w:rsidP="003068FF">
      <w:pPr>
        <w:rPr>
          <w:rStyle w:val="StyleStyleBold12pt"/>
          <w:rFonts w:ascii="Times New Roman" w:hAnsi="Times New Roman" w:cs="Times New Roman"/>
          <w:b w:val="0"/>
          <w:sz w:val="16"/>
          <w:szCs w:val="16"/>
        </w:rPr>
      </w:pPr>
      <w:r w:rsidRPr="009B3F66">
        <w:rPr>
          <w:rStyle w:val="StyleStyleBold12pt"/>
          <w:rFonts w:ascii="Times New Roman" w:hAnsi="Times New Roman" w:cs="Times New Roman"/>
        </w:rPr>
        <w:t xml:space="preserve">O’Hanlon and </w:t>
      </w:r>
      <w:proofErr w:type="spellStart"/>
      <w:r w:rsidRPr="009B3F66">
        <w:rPr>
          <w:rStyle w:val="StyleStyleBold12pt"/>
          <w:rFonts w:ascii="Times New Roman" w:hAnsi="Times New Roman" w:cs="Times New Roman"/>
        </w:rPr>
        <w:t>Petraens</w:t>
      </w:r>
      <w:proofErr w:type="spellEnd"/>
      <w:r w:rsidRPr="009B3F66">
        <w:rPr>
          <w:rStyle w:val="StyleStyleBold12pt"/>
          <w:rFonts w:ascii="Times New Roman" w:hAnsi="Times New Roman" w:cs="Times New Roman"/>
        </w:rPr>
        <w:t xml:space="preserve"> 13- </w:t>
      </w:r>
      <w:r w:rsidRPr="009B3F66">
        <w:rPr>
          <w:rFonts w:ascii="Times New Roman" w:hAnsi="Times New Roman" w:cs="Times New Roman"/>
          <w:sz w:val="16"/>
          <w:szCs w:val="16"/>
          <w:shd w:val="clear" w:color="auto" w:fill="FFFFFF"/>
        </w:rPr>
        <w:t>Director of Research, </w:t>
      </w:r>
      <w:hyperlink r:id="rId6" w:history="1">
        <w:r w:rsidRPr="009B3F66">
          <w:rPr>
            <w:rFonts w:ascii="Times New Roman" w:hAnsi="Times New Roman" w:cs="Times New Roman"/>
            <w:sz w:val="16"/>
            <w:szCs w:val="16"/>
            <w:shd w:val="clear" w:color="auto" w:fill="FFFFFF"/>
          </w:rPr>
          <w:t>Foreign Policy</w:t>
        </w:r>
      </w:hyperlink>
      <w:r w:rsidRPr="009B3F66">
        <w:rPr>
          <w:rFonts w:ascii="Times New Roman" w:hAnsi="Times New Roman" w:cs="Times New Roman"/>
          <w:sz w:val="21"/>
          <w:szCs w:val="21"/>
          <w:shd w:val="clear" w:color="auto" w:fill="FFFFFF"/>
        </w:rPr>
        <w:t xml:space="preserve"> (</w:t>
      </w:r>
      <w:r w:rsidRPr="009B3F66">
        <w:rPr>
          <w:rFonts w:ascii="Times New Roman" w:hAnsi="Times New Roman" w:cs="Times New Roman"/>
          <w:sz w:val="16"/>
          <w:szCs w:val="16"/>
          <w:shd w:val="clear" w:color="auto" w:fill="FFFFFF"/>
        </w:rPr>
        <w:t>Michael E. O’Hanlon, April 30</w:t>
      </w:r>
      <w:r w:rsidRPr="009B3F66">
        <w:rPr>
          <w:rFonts w:ascii="Times New Roman" w:hAnsi="Times New Roman" w:cs="Times New Roman"/>
          <w:sz w:val="16"/>
          <w:szCs w:val="16"/>
          <w:shd w:val="clear" w:color="auto" w:fill="FFFFFF"/>
          <w:vertAlign w:val="superscript"/>
        </w:rPr>
        <w:t>th</w:t>
      </w:r>
      <w:r w:rsidRPr="009B3F66">
        <w:rPr>
          <w:rFonts w:ascii="Times New Roman" w:hAnsi="Times New Roman" w:cs="Times New Roman"/>
          <w:sz w:val="16"/>
          <w:szCs w:val="16"/>
          <w:shd w:val="clear" w:color="auto" w:fill="FFFFFF"/>
        </w:rPr>
        <w:t xml:space="preserve"> 2013, Fund - Don't Cut - U.S. Soft Power, http://www.brookings.edu/research/opinions/2013/04/30-us-soft-power-ohanlon-petraeus)</w:t>
      </w:r>
    </w:p>
    <w:p w14:paraId="4D470594" w14:textId="77777777" w:rsidR="003068FF" w:rsidRPr="009B3F66" w:rsidRDefault="003068FF" w:rsidP="003068FF">
      <w:pPr>
        <w:rPr>
          <w:rFonts w:ascii="Times New Roman" w:hAnsi="Times New Roman" w:cs="Times New Roman"/>
          <w:color w:val="343434"/>
          <w:shd w:val="clear" w:color="auto" w:fill="FFFFFF"/>
        </w:rPr>
      </w:pPr>
    </w:p>
    <w:p w14:paraId="38ADDA07" w14:textId="77777777" w:rsidR="003068FF" w:rsidRPr="009B3F66" w:rsidRDefault="003068FF" w:rsidP="003068FF">
      <w:pPr>
        <w:rPr>
          <w:rFonts w:ascii="Times New Roman" w:hAnsi="Times New Roman" w:cs="Times New Roman"/>
          <w:color w:val="343434"/>
          <w:shd w:val="clear" w:color="auto" w:fill="FFFFFF"/>
        </w:rPr>
      </w:pPr>
      <w:r w:rsidRPr="009B3F66">
        <w:rPr>
          <w:rFonts w:ascii="Times New Roman" w:hAnsi="Times New Roman" w:cs="Times New Roman"/>
          <w:color w:val="343434"/>
          <w:shd w:val="clear" w:color="auto" w:fill="FFFFFF"/>
        </w:rPr>
        <w:t xml:space="preserve">Such an outcome would be bad for our nation’s security. As each of us has testified on Capitol Hill </w:t>
      </w:r>
      <w:r w:rsidRPr="009B3F66">
        <w:rPr>
          <w:rStyle w:val="StyleBoldUnderline"/>
          <w:rFonts w:ascii="Times New Roman" w:hAnsi="Times New Roman" w:cs="Times New Roman"/>
        </w:rPr>
        <w:t xml:space="preserve">in past years America’s ability to protect </w:t>
      </w:r>
      <w:proofErr w:type="gramStart"/>
      <w:r w:rsidRPr="009B3F66">
        <w:rPr>
          <w:rStyle w:val="StyleBoldUnderline"/>
          <w:rFonts w:ascii="Times New Roman" w:hAnsi="Times New Roman" w:cs="Times New Roman"/>
        </w:rPr>
        <w:t>itself</w:t>
      </w:r>
      <w:proofErr w:type="gramEnd"/>
      <w:r w:rsidRPr="009B3F66">
        <w:rPr>
          <w:rStyle w:val="StyleBoldUnderline"/>
          <w:rFonts w:ascii="Times New Roman" w:hAnsi="Times New Roman" w:cs="Times New Roman"/>
        </w:rPr>
        <w:t xml:space="preserve"> and advance its global interests often depends as much on its “softer” power as it does on our nation’s armed forces.</w:t>
      </w:r>
      <w:r w:rsidRPr="009B3F66">
        <w:rPr>
          <w:rFonts w:ascii="Times New Roman" w:hAnsi="Times New Roman" w:cs="Times New Roman"/>
          <w:color w:val="343434"/>
          <w:shd w:val="clear" w:color="auto" w:fill="FFFFFF"/>
        </w:rPr>
        <w:t xml:space="preserve"> </w:t>
      </w:r>
      <w:r w:rsidRPr="009B3F66">
        <w:rPr>
          <w:rStyle w:val="StyleBoldUnderline"/>
          <w:rFonts w:ascii="Times New Roman" w:hAnsi="Times New Roman" w:cs="Times New Roman"/>
        </w:rPr>
        <w:t>For example, though Latin American countries were themselves primarily responsible for their progress, the headway many of them made in stabilizing their countries in recent years has been a big plus for American security, too — and American aid had a role in that progress.</w:t>
      </w:r>
      <w:r w:rsidRPr="009B3F66">
        <w:rPr>
          <w:rFonts w:ascii="Times New Roman" w:hAnsi="Times New Roman" w:cs="Times New Roman"/>
          <w:color w:val="343434"/>
          <w:shd w:val="clear" w:color="auto" w:fill="FFFFFF"/>
        </w:rPr>
        <w:t xml:space="preserve"> That is part of why we have supported a budget deal that would repeal sequestration and achieve </w:t>
      </w:r>
      <w:proofErr w:type="gramStart"/>
      <w:r w:rsidRPr="009B3F66">
        <w:rPr>
          <w:rFonts w:ascii="Times New Roman" w:hAnsi="Times New Roman" w:cs="Times New Roman"/>
          <w:color w:val="343434"/>
          <w:shd w:val="clear" w:color="auto" w:fill="FFFFFF"/>
        </w:rPr>
        <w:t>most further</w:t>
      </w:r>
      <w:proofErr w:type="gramEnd"/>
      <w:r w:rsidRPr="009B3F66">
        <w:rPr>
          <w:rFonts w:ascii="Times New Roman" w:hAnsi="Times New Roman" w:cs="Times New Roman"/>
          <w:color w:val="343434"/>
          <w:shd w:val="clear" w:color="auto" w:fill="FFFFFF"/>
        </w:rPr>
        <w:t xml:space="preserve"> deficit reduction through savings in entitlement spending with similar increases in revenue generation. Implicit in our approach was the thinking that lawmakers should avoid the temptation to gut foreign aid just because it generally lacks a strong constituency in the United States.</w:t>
      </w:r>
    </w:p>
    <w:p w14:paraId="00922187" w14:textId="77777777" w:rsidR="003068FF" w:rsidRPr="009B3F66" w:rsidRDefault="003068FF" w:rsidP="00AA4C3B">
      <w:pPr>
        <w:rPr>
          <w:rFonts w:ascii="Times New Roman" w:hAnsi="Times New Roman" w:cs="Times New Roman"/>
        </w:rPr>
      </w:pPr>
    </w:p>
    <w:p w14:paraId="011CE980" w14:textId="77777777" w:rsidR="003068FF" w:rsidRPr="009B3F66" w:rsidRDefault="003068FF" w:rsidP="003068FF">
      <w:pPr>
        <w:pStyle w:val="Heading4"/>
        <w:rPr>
          <w:rFonts w:cs="Times New Roman"/>
          <w:shd w:val="clear" w:color="auto" w:fill="FFFFFF"/>
        </w:rPr>
      </w:pPr>
      <w:r w:rsidRPr="009B3F66">
        <w:rPr>
          <w:rFonts w:cs="Times New Roman"/>
          <w:shd w:val="clear" w:color="auto" w:fill="FFFFFF"/>
        </w:rPr>
        <w:t xml:space="preserve">Soft Power is more important for U.S. security than </w:t>
      </w:r>
      <w:proofErr w:type="spellStart"/>
      <w:r w:rsidRPr="009B3F66">
        <w:rPr>
          <w:rFonts w:cs="Times New Roman"/>
          <w:shd w:val="clear" w:color="auto" w:fill="FFFFFF"/>
        </w:rPr>
        <w:t>hardpower</w:t>
      </w:r>
      <w:proofErr w:type="spellEnd"/>
      <w:r w:rsidRPr="009B3F66">
        <w:rPr>
          <w:rFonts w:cs="Times New Roman"/>
          <w:shd w:val="clear" w:color="auto" w:fill="FFFFFF"/>
        </w:rPr>
        <w:t>.</w:t>
      </w:r>
    </w:p>
    <w:p w14:paraId="4D36827B" w14:textId="77777777" w:rsidR="003068FF" w:rsidRPr="009B3F66" w:rsidRDefault="003068FF" w:rsidP="003068FF">
      <w:pPr>
        <w:rPr>
          <w:rFonts w:ascii="Times New Roman" w:hAnsi="Times New Roman" w:cs="Times New Roman"/>
        </w:rPr>
      </w:pPr>
    </w:p>
    <w:p w14:paraId="3F3889C0" w14:textId="77777777" w:rsidR="003068FF" w:rsidRPr="009B3F66" w:rsidRDefault="003068FF" w:rsidP="003068FF">
      <w:pPr>
        <w:rPr>
          <w:rFonts w:ascii="Times New Roman" w:hAnsi="Times New Roman" w:cs="Times New Roman"/>
          <w:b/>
          <w:bCs/>
          <w:sz w:val="26"/>
        </w:rPr>
      </w:pPr>
      <w:r w:rsidRPr="009B3F66">
        <w:rPr>
          <w:rStyle w:val="StyleStyleBold12pt"/>
          <w:rFonts w:ascii="Times New Roman" w:hAnsi="Times New Roman" w:cs="Times New Roman"/>
        </w:rPr>
        <w:t xml:space="preserve">Bev 12- </w:t>
      </w:r>
      <w:r w:rsidRPr="009B3F66">
        <w:rPr>
          <w:rFonts w:ascii="Times New Roman" w:hAnsi="Times New Roman" w:cs="Times New Roman"/>
          <w:sz w:val="16"/>
          <w:szCs w:val="16"/>
          <w:shd w:val="clear" w:color="auto" w:fill="FFFFFF"/>
        </w:rPr>
        <w:t>Serial Entrepreneur, Publisher, Chief Editor, Author, Columnist, Book Reviewer. Forbes (Jennie S. Bev, 5/23/12, The Power of American "Soft Power", http://www.forbes.com/sites/85broads/2012/05/23/the-power-of-american-soft-power/)</w:t>
      </w:r>
    </w:p>
    <w:p w14:paraId="77096CE7" w14:textId="77777777" w:rsidR="003068FF" w:rsidRPr="009B3F66" w:rsidRDefault="003068FF" w:rsidP="003068FF">
      <w:pPr>
        <w:spacing w:before="225" w:after="225"/>
        <w:textAlignment w:val="baseline"/>
        <w:rPr>
          <w:rFonts w:ascii="Times New Roman" w:eastAsia="Times New Roman" w:hAnsi="Times New Roman" w:cs="Times New Roman"/>
        </w:rPr>
      </w:pPr>
      <w:r w:rsidRPr="009B3F66">
        <w:rPr>
          <w:rStyle w:val="StyleBoldUnderline"/>
          <w:rFonts w:ascii="Times New Roman" w:hAnsi="Times New Roman" w:cs="Times New Roman"/>
        </w:rPr>
        <w:t>The mammoth has gotten back up, but it is always the memory of one’s fall that lingers in mind.</w:t>
      </w:r>
      <w:r w:rsidRPr="009B3F66">
        <w:rPr>
          <w:rFonts w:ascii="Times New Roman" w:eastAsia="Times New Roman" w:hAnsi="Times New Roman" w:cs="Times New Roman"/>
        </w:rPr>
        <w:t xml:space="preserve"> We all remember that one fateful day when we attended the 341(a) bankruptcy hearing to meet creditors and not the thousands of days of financial stability. Just like we all remember vividly the day our loved one was buried six-feet under when he died and not the beautiful decades he shared his life with us. Failure and losing hurt, thus they are recorded for eternity in our long-term memory.  It is just how our brain works, thanks to millions of years of evolution. </w:t>
      </w:r>
      <w:r w:rsidRPr="009B3F66">
        <w:rPr>
          <w:rStyle w:val="StyleBoldUnderline"/>
          <w:rFonts w:ascii="Times New Roman" w:hAnsi="Times New Roman" w:cs="Times New Roman"/>
        </w:rPr>
        <w:t>The world was so shocked with the fall of USA, that its gradual rise hasn’t yet created a lasting mental image. Good news, American “soft power” is more powerful than any fiscal policy and political maneuver.</w:t>
      </w:r>
      <w:r w:rsidRPr="009B3F66">
        <w:rPr>
          <w:rFonts w:ascii="Times New Roman" w:eastAsia="Times New Roman" w:hAnsi="Times New Roman" w:cs="Times New Roman"/>
        </w:rPr>
        <w:t xml:space="preserve"> Joseph Nye of </w:t>
      </w:r>
      <w:hyperlink r:id="rId7" w:history="1">
        <w:r w:rsidRPr="009B3F66">
          <w:rPr>
            <w:rFonts w:ascii="Times New Roman" w:eastAsia="Times New Roman" w:hAnsi="Times New Roman" w:cs="Times New Roman"/>
            <w:bdr w:val="none" w:sz="0" w:space="0" w:color="auto" w:frame="1"/>
          </w:rPr>
          <w:t>Harvard University</w:t>
        </w:r>
      </w:hyperlink>
      <w:r w:rsidRPr="009B3F66">
        <w:rPr>
          <w:rFonts w:ascii="Times New Roman" w:eastAsia="Times New Roman" w:hAnsi="Times New Roman" w:cs="Times New Roman"/>
        </w:rPr>
        <w:t xml:space="preserve"> Kennedy School of Government says “soft power” refers to the ability to get through attraction rather than coercion or payments. By “to get” it means to receive favorable treatments based upon attractiveness of a country’s culture, ideals, and policies. For instance, inspired by TV series about medical doctors, some children in Taiwan aspire to study medicine at an American university. Infatuated by the idea of a fair trial, an Indonesian dissident aspires to become a lawyer. </w:t>
      </w:r>
      <w:r w:rsidRPr="009B3F66">
        <w:rPr>
          <w:rStyle w:val="StyleBoldUnderline"/>
          <w:rFonts w:ascii="Times New Roman" w:hAnsi="Times New Roman" w:cs="Times New Roman"/>
        </w:rPr>
        <w:t>“Soft power” can be hardcore power. And the American brand is still the best out there.</w:t>
      </w:r>
      <w:r w:rsidRPr="009B3F66">
        <w:rPr>
          <w:rFonts w:ascii="Times New Roman" w:eastAsia="Times New Roman" w:hAnsi="Times New Roman" w:cs="Times New Roman"/>
        </w:rPr>
        <w:t xml:space="preserve"> Also, thanks to low US dollar value, </w:t>
      </w:r>
      <w:proofErr w:type="gramStart"/>
      <w:r w:rsidRPr="009B3F66">
        <w:rPr>
          <w:rFonts w:ascii="Times New Roman" w:eastAsia="Times New Roman" w:hAnsi="Times New Roman" w:cs="Times New Roman"/>
        </w:rPr>
        <w:t>a record 62 million foreign tourists</w:t>
      </w:r>
      <w:proofErr w:type="gramEnd"/>
      <w:r w:rsidRPr="009B3F66">
        <w:rPr>
          <w:rFonts w:ascii="Times New Roman" w:eastAsia="Times New Roman" w:hAnsi="Times New Roman" w:cs="Times New Roman"/>
        </w:rPr>
        <w:t xml:space="preserve"> visited USA in 2011. In 2010, some 1.04 million immigrants applied for permanent residency, following 1.13 million in the previous year, which reflects the world’s insatiable faith in the US brand. The people of the world still believe that the USA is the place to visit, to reside, and to prosper.</w:t>
      </w:r>
    </w:p>
    <w:p w14:paraId="3FA3D82C" w14:textId="77777777" w:rsidR="003068FF" w:rsidRPr="009B3F66" w:rsidRDefault="003068FF" w:rsidP="00AA4C3B">
      <w:pPr>
        <w:rPr>
          <w:rFonts w:ascii="Times New Roman" w:hAnsi="Times New Roman" w:cs="Times New Roman"/>
        </w:rPr>
      </w:pPr>
    </w:p>
    <w:p w14:paraId="0BA8EC60" w14:textId="77777777" w:rsidR="00AA4C3B" w:rsidRPr="009B3F66" w:rsidRDefault="00AA4C3B" w:rsidP="00AA4C3B">
      <w:pPr>
        <w:rPr>
          <w:rFonts w:ascii="Times New Roman" w:hAnsi="Times New Roman" w:cs="Times New Roman"/>
        </w:rPr>
      </w:pPr>
    </w:p>
    <w:p w14:paraId="6A80D0ED" w14:textId="77777777" w:rsidR="00AA4C3B" w:rsidRPr="009B3F66" w:rsidRDefault="00AA4C3B" w:rsidP="00AA4C3B">
      <w:pPr>
        <w:pStyle w:val="Heading3"/>
        <w:rPr>
          <w:rFonts w:cs="Times New Roman"/>
        </w:rPr>
      </w:pPr>
      <w:r w:rsidRPr="009B3F66">
        <w:rPr>
          <w:rFonts w:cs="Times New Roman"/>
        </w:rPr>
        <w:t xml:space="preserve">Anti-Americanism </w:t>
      </w:r>
      <w:r w:rsidRPr="009B3F66">
        <w:rPr>
          <w:rFonts w:cs="Times New Roman"/>
        </w:rPr>
        <w:sym w:font="Wingdings" w:char="F0E0"/>
      </w:r>
      <w:r w:rsidRPr="009B3F66">
        <w:rPr>
          <w:rFonts w:cs="Times New Roman"/>
        </w:rPr>
        <w:t xml:space="preserve"> Terrorism</w:t>
      </w:r>
    </w:p>
    <w:p w14:paraId="6ADBFAD2" w14:textId="77777777" w:rsidR="00AA4C3B" w:rsidRPr="009B3F66" w:rsidRDefault="00AA4C3B" w:rsidP="00AA4C3B">
      <w:pPr>
        <w:pStyle w:val="Heading4"/>
        <w:rPr>
          <w:rFonts w:cs="Times New Roman"/>
        </w:rPr>
      </w:pPr>
      <w:r w:rsidRPr="009B3F66">
        <w:rPr>
          <w:rFonts w:cs="Times New Roman"/>
        </w:rPr>
        <w:t>Anti-Americanism increases the risk of terrorism- extremists like al Qaeda</w:t>
      </w:r>
    </w:p>
    <w:p w14:paraId="14324B9E" w14:textId="77777777" w:rsidR="00AA4C3B" w:rsidRPr="009B3F66" w:rsidRDefault="00AA4C3B" w:rsidP="00AA4C3B">
      <w:pPr>
        <w:rPr>
          <w:rFonts w:ascii="Times New Roman" w:hAnsi="Times New Roman" w:cs="Times New Roman"/>
        </w:rPr>
      </w:pPr>
    </w:p>
    <w:p w14:paraId="688BB3A7" w14:textId="77777777" w:rsidR="00AA4C3B" w:rsidRPr="009B3F66" w:rsidRDefault="00AA4C3B" w:rsidP="00AA4C3B">
      <w:pPr>
        <w:rPr>
          <w:rStyle w:val="StyleStyleBold12pt"/>
          <w:rFonts w:ascii="Times New Roman" w:hAnsi="Times New Roman" w:cs="Times New Roman"/>
          <w:b w:val="0"/>
          <w:sz w:val="20"/>
          <w:szCs w:val="20"/>
        </w:rPr>
      </w:pPr>
      <w:r w:rsidRPr="009B3F66">
        <w:rPr>
          <w:rStyle w:val="StyleStyleBold12pt"/>
          <w:rFonts w:ascii="Times New Roman" w:hAnsi="Times New Roman" w:cs="Times New Roman"/>
        </w:rPr>
        <w:t xml:space="preserve">Walt 05 </w:t>
      </w:r>
      <w:r w:rsidRPr="009B3F66">
        <w:rPr>
          <w:rStyle w:val="StyleStyleBold12pt"/>
          <w:rFonts w:ascii="Times New Roman" w:hAnsi="Times New Roman" w:cs="Times New Roman"/>
          <w:b w:val="0"/>
          <w:sz w:val="20"/>
          <w:szCs w:val="20"/>
        </w:rPr>
        <w:t>professor of international affairs at Harvard University's John F. Kennedy School of Government (Stephen M. Walt, October 2005, Taming American Power, http://www.jstor.org/stable/info/20031709)</w:t>
      </w:r>
    </w:p>
    <w:p w14:paraId="527803E7" w14:textId="77777777" w:rsidR="00AA4C3B" w:rsidRPr="009B3F66" w:rsidRDefault="00AA4C3B" w:rsidP="00AA4C3B">
      <w:pPr>
        <w:rPr>
          <w:rFonts w:ascii="Times New Roman" w:hAnsi="Times New Roman" w:cs="Times New Roman"/>
        </w:rPr>
      </w:pPr>
    </w:p>
    <w:p w14:paraId="613AA6E2" w14:textId="77777777" w:rsidR="00AA4C3B" w:rsidRPr="009B3F66" w:rsidRDefault="00AA4C3B" w:rsidP="00AA4C3B">
      <w:pPr>
        <w:rPr>
          <w:rFonts w:ascii="Times New Roman" w:hAnsi="Times New Roman" w:cs="Times New Roman"/>
        </w:rPr>
      </w:pPr>
      <w:r w:rsidRPr="009B3F66">
        <w:rPr>
          <w:rFonts w:ascii="Times New Roman" w:hAnsi="Times New Roman" w:cs="Times New Roman"/>
        </w:rPr>
        <w:t xml:space="preserve">Disagreement with U.S. foreign policy does not mean the policy </w:t>
      </w:r>
      <w:r w:rsidRPr="009B3F66">
        <w:rPr>
          <w:rFonts w:ascii="Times New Roman" w:hAnsi="Times New Roman" w:cs="Times New Roman"/>
          <w:sz w:val="12"/>
        </w:rPr>
        <w:t xml:space="preserve">  </w:t>
      </w:r>
      <w:r w:rsidRPr="009B3F66">
        <w:rPr>
          <w:rFonts w:ascii="Times New Roman" w:hAnsi="Times New Roman" w:cs="Times New Roman"/>
        </w:rPr>
        <w:t xml:space="preserve">is wrong, but it does mean U.S. actions come with a price. When </w:t>
      </w:r>
      <w:r w:rsidRPr="009B3F66">
        <w:rPr>
          <w:rFonts w:ascii="Times New Roman" w:hAnsi="Times New Roman" w:cs="Times New Roman"/>
          <w:sz w:val="12"/>
        </w:rPr>
        <w:t xml:space="preserve">  </w:t>
      </w:r>
      <w:r w:rsidRPr="009B3F66">
        <w:rPr>
          <w:rFonts w:ascii="Times New Roman" w:hAnsi="Times New Roman" w:cs="Times New Roman"/>
        </w:rPr>
        <w:t xml:space="preserve">foreign populations disapprove of U.S. policy and are fearful of U.S. </w:t>
      </w:r>
      <w:r w:rsidRPr="009B3F66">
        <w:rPr>
          <w:rFonts w:ascii="Times New Roman" w:hAnsi="Times New Roman" w:cs="Times New Roman"/>
          <w:sz w:val="12"/>
        </w:rPr>
        <w:t xml:space="preserve">  </w:t>
      </w:r>
      <w:proofErr w:type="gramStart"/>
      <w:r w:rsidRPr="009B3F66">
        <w:rPr>
          <w:rFonts w:ascii="Times New Roman" w:hAnsi="Times New Roman" w:cs="Times New Roman"/>
        </w:rPr>
        <w:t>dominance</w:t>
      </w:r>
      <w:proofErr w:type="gramEnd"/>
      <w:r w:rsidRPr="009B3F66">
        <w:rPr>
          <w:rFonts w:ascii="Times New Roman" w:hAnsi="Times New Roman" w:cs="Times New Roman"/>
        </w:rPr>
        <w:t xml:space="preserve">, their governments are less likely to endorse Washington's </w:t>
      </w:r>
      <w:r w:rsidRPr="009B3F66">
        <w:rPr>
          <w:rFonts w:ascii="Times New Roman" w:hAnsi="Times New Roman" w:cs="Times New Roman"/>
          <w:sz w:val="12"/>
        </w:rPr>
        <w:t xml:space="preserve">  </w:t>
      </w:r>
      <w:r w:rsidRPr="009B3F66">
        <w:rPr>
          <w:rFonts w:ascii="Times New Roman" w:hAnsi="Times New Roman" w:cs="Times New Roman"/>
        </w:rPr>
        <w:t xml:space="preserve">initiatives and more likely to look for ways to hinder them. </w:t>
      </w:r>
      <w:r w:rsidRPr="009B3F66">
        <w:rPr>
          <w:rStyle w:val="StyleBoldUnderline"/>
          <w:rFonts w:ascii="Times New Roman" w:hAnsi="Times New Roman" w:cs="Times New Roman"/>
        </w:rPr>
        <w:t>Rising anti-Americanism also increases the number of extremists who can be recruited into violent movements such as al Qaeda. The United States may still be able to gain others' compliance and overcome overt resistance</w:t>
      </w:r>
      <w:proofErr w:type="gramStart"/>
      <w:r w:rsidRPr="009B3F66">
        <w:rPr>
          <w:rStyle w:val="StyleBoldUnderline"/>
          <w:rFonts w:ascii="Times New Roman" w:hAnsi="Times New Roman" w:cs="Times New Roman"/>
        </w:rPr>
        <w:t>,   but</w:t>
      </w:r>
      <w:proofErr w:type="gramEnd"/>
      <w:r w:rsidRPr="009B3F66">
        <w:rPr>
          <w:rStyle w:val="StyleBoldUnderline"/>
          <w:rFonts w:ascii="Times New Roman" w:hAnsi="Times New Roman" w:cs="Times New Roman"/>
        </w:rPr>
        <w:t xml:space="preserve"> achieving success will be more difficult</w:t>
      </w:r>
      <w:r w:rsidRPr="009B3F66">
        <w:rPr>
          <w:rFonts w:ascii="Times New Roman" w:hAnsi="Times New Roman" w:cs="Times New Roman"/>
        </w:rPr>
        <w:t xml:space="preserve"> and more expensive. </w:t>
      </w:r>
      <w:r w:rsidRPr="009B3F66">
        <w:rPr>
          <w:rFonts w:ascii="Times New Roman" w:hAnsi="Times New Roman" w:cs="Times New Roman"/>
          <w:sz w:val="12"/>
        </w:rPr>
        <w:t xml:space="preserve">  </w:t>
      </w:r>
      <w:r w:rsidRPr="009B3F66">
        <w:rPr>
          <w:rFonts w:ascii="Times New Roman" w:hAnsi="Times New Roman" w:cs="Times New Roman"/>
        </w:rPr>
        <w:t xml:space="preserve">Regardless of whether they disagree with U.S. policy or with </w:t>
      </w:r>
      <w:r w:rsidRPr="009B3F66">
        <w:rPr>
          <w:rFonts w:ascii="Times New Roman" w:hAnsi="Times New Roman" w:cs="Times New Roman"/>
          <w:sz w:val="12"/>
        </w:rPr>
        <w:t xml:space="preserve">  </w:t>
      </w:r>
      <w:r w:rsidRPr="009B3F66">
        <w:rPr>
          <w:rFonts w:ascii="Times New Roman" w:hAnsi="Times New Roman" w:cs="Times New Roman"/>
        </w:rPr>
        <w:t xml:space="preserve">the simple fact of U.S. power, can other states do anything to tame the </w:t>
      </w:r>
      <w:r w:rsidRPr="009B3F66">
        <w:rPr>
          <w:rFonts w:ascii="Times New Roman" w:hAnsi="Times New Roman" w:cs="Times New Roman"/>
          <w:sz w:val="12"/>
        </w:rPr>
        <w:t xml:space="preserve">  </w:t>
      </w:r>
      <w:r w:rsidRPr="009B3F66">
        <w:rPr>
          <w:rFonts w:ascii="Times New Roman" w:hAnsi="Times New Roman" w:cs="Times New Roman"/>
        </w:rPr>
        <w:t xml:space="preserve">American colossus? Historian Niall Ferguson has argued that the central </w:t>
      </w:r>
      <w:r w:rsidRPr="009B3F66">
        <w:rPr>
          <w:rFonts w:ascii="Times New Roman" w:hAnsi="Times New Roman" w:cs="Times New Roman"/>
          <w:sz w:val="12"/>
        </w:rPr>
        <w:t xml:space="preserve">  </w:t>
      </w:r>
      <w:r w:rsidRPr="009B3F66">
        <w:rPr>
          <w:rFonts w:ascii="Times New Roman" w:hAnsi="Times New Roman" w:cs="Times New Roman"/>
        </w:rPr>
        <w:t xml:space="preserve">issue is whether Americans have a "will to power" equal to their global </w:t>
      </w:r>
      <w:r w:rsidRPr="009B3F66">
        <w:rPr>
          <w:rFonts w:ascii="Times New Roman" w:hAnsi="Times New Roman" w:cs="Times New Roman"/>
          <w:sz w:val="12"/>
        </w:rPr>
        <w:t xml:space="preserve">  </w:t>
      </w:r>
      <w:r w:rsidRPr="009B3F66">
        <w:rPr>
          <w:rFonts w:ascii="Times New Roman" w:hAnsi="Times New Roman" w:cs="Times New Roman"/>
        </w:rPr>
        <w:t xml:space="preserve">responsibilities. President Bush, for his part, has downplayed the risk </w:t>
      </w:r>
      <w:r w:rsidRPr="009B3F66">
        <w:rPr>
          <w:rFonts w:ascii="Times New Roman" w:hAnsi="Times New Roman" w:cs="Times New Roman"/>
          <w:sz w:val="12"/>
        </w:rPr>
        <w:t xml:space="preserve">  </w:t>
      </w:r>
      <w:r w:rsidRPr="009B3F66">
        <w:rPr>
          <w:rFonts w:ascii="Times New Roman" w:hAnsi="Times New Roman" w:cs="Times New Roman"/>
        </w:rPr>
        <w:t xml:space="preserve">of going it alone: "At some point we may be the only ones left. ... </w:t>
      </w:r>
      <w:r w:rsidRPr="009B3F66">
        <w:rPr>
          <w:rFonts w:ascii="Times New Roman" w:hAnsi="Times New Roman" w:cs="Times New Roman"/>
          <w:sz w:val="12"/>
        </w:rPr>
        <w:t xml:space="preserve">  </w:t>
      </w:r>
      <w:r w:rsidRPr="009B3F66">
        <w:rPr>
          <w:rFonts w:ascii="Times New Roman" w:hAnsi="Times New Roman" w:cs="Times New Roman"/>
        </w:rPr>
        <w:t xml:space="preserve">That's okay with me. We are America." Such statements imply that </w:t>
      </w:r>
      <w:r w:rsidRPr="009B3F66">
        <w:rPr>
          <w:rFonts w:ascii="Times New Roman" w:hAnsi="Times New Roman" w:cs="Times New Roman"/>
          <w:sz w:val="12"/>
        </w:rPr>
        <w:t xml:space="preserve">  </w:t>
      </w:r>
      <w:r w:rsidRPr="009B3F66">
        <w:rPr>
          <w:rFonts w:ascii="Times New Roman" w:hAnsi="Times New Roman" w:cs="Times New Roman"/>
        </w:rPr>
        <w:t xml:space="preserve">the United States can overcome any international resistance to its </w:t>
      </w:r>
      <w:r w:rsidRPr="009B3F66">
        <w:rPr>
          <w:rFonts w:ascii="Times New Roman" w:hAnsi="Times New Roman" w:cs="Times New Roman"/>
          <w:sz w:val="12"/>
        </w:rPr>
        <w:t xml:space="preserve">  </w:t>
      </w:r>
      <w:r w:rsidRPr="009B3F66">
        <w:rPr>
          <w:rFonts w:ascii="Times New Roman" w:hAnsi="Times New Roman" w:cs="Times New Roman"/>
        </w:rPr>
        <w:t xml:space="preserve">agenda so long as its resolve is firm. </w:t>
      </w:r>
    </w:p>
    <w:p w14:paraId="22211082" w14:textId="77777777" w:rsidR="00AA4C3B" w:rsidRPr="009B3F66" w:rsidRDefault="00AA4C3B" w:rsidP="00AA4C3B">
      <w:pPr>
        <w:rPr>
          <w:rFonts w:ascii="Times New Roman" w:hAnsi="Times New Roman" w:cs="Times New Roman"/>
        </w:rPr>
      </w:pPr>
      <w:r w:rsidRPr="009B3F66">
        <w:rPr>
          <w:rFonts w:ascii="Times New Roman" w:hAnsi="Times New Roman" w:cs="Times New Roman"/>
        </w:rPr>
        <w:t xml:space="preserve">But this confidence is unwarranted. Although other states cannot </w:t>
      </w:r>
      <w:r w:rsidRPr="009B3F66">
        <w:rPr>
          <w:rFonts w:ascii="Times New Roman" w:hAnsi="Times New Roman" w:cs="Times New Roman"/>
          <w:sz w:val="12"/>
        </w:rPr>
        <w:t xml:space="preserve">  </w:t>
      </w:r>
      <w:r w:rsidRPr="009B3F66">
        <w:rPr>
          <w:rFonts w:ascii="Times New Roman" w:hAnsi="Times New Roman" w:cs="Times New Roman"/>
        </w:rPr>
        <w:t xml:space="preserve">diminish U.S. primacy in the near term, there are still many ways they can rein in U.S. power. Some countries seek to manipulate the United </w:t>
      </w:r>
      <w:r w:rsidRPr="009B3F66">
        <w:rPr>
          <w:rFonts w:ascii="Times New Roman" w:hAnsi="Times New Roman" w:cs="Times New Roman"/>
          <w:sz w:val="12"/>
        </w:rPr>
        <w:t xml:space="preserve">  </w:t>
      </w:r>
      <w:r w:rsidRPr="009B3F66">
        <w:rPr>
          <w:rFonts w:ascii="Times New Roman" w:hAnsi="Times New Roman" w:cs="Times New Roman"/>
        </w:rPr>
        <w:t xml:space="preserve">States for their own purposes, using accommodation to gain Wash </w:t>
      </w:r>
      <w:r w:rsidRPr="009B3F66">
        <w:rPr>
          <w:rFonts w:ascii="Times New Roman" w:hAnsi="Times New Roman" w:cs="Times New Roman"/>
          <w:sz w:val="12"/>
        </w:rPr>
        <w:t xml:space="preserve">  </w:t>
      </w:r>
      <w:proofErr w:type="spellStart"/>
      <w:r w:rsidRPr="009B3F66">
        <w:rPr>
          <w:rFonts w:ascii="Times New Roman" w:hAnsi="Times New Roman" w:cs="Times New Roman"/>
        </w:rPr>
        <w:t>ington's</w:t>
      </w:r>
      <w:proofErr w:type="spellEnd"/>
      <w:r w:rsidRPr="009B3F66">
        <w:rPr>
          <w:rFonts w:ascii="Times New Roman" w:hAnsi="Times New Roman" w:cs="Times New Roman"/>
        </w:rPr>
        <w:t xml:space="preserve"> trust, support, and protection. Others are more confrontational</w:t>
      </w:r>
      <w:proofErr w:type="gramStart"/>
      <w:r w:rsidRPr="009B3F66">
        <w:rPr>
          <w:rFonts w:ascii="Times New Roman" w:hAnsi="Times New Roman" w:cs="Times New Roman"/>
        </w:rPr>
        <w:t xml:space="preserve">, </w:t>
      </w:r>
      <w:r w:rsidRPr="009B3F66">
        <w:rPr>
          <w:rFonts w:ascii="Times New Roman" w:hAnsi="Times New Roman" w:cs="Times New Roman"/>
          <w:sz w:val="12"/>
        </w:rPr>
        <w:t xml:space="preserve">  </w:t>
      </w:r>
      <w:r w:rsidRPr="009B3F66">
        <w:rPr>
          <w:rFonts w:ascii="Times New Roman" w:hAnsi="Times New Roman" w:cs="Times New Roman"/>
        </w:rPr>
        <w:t>attempting</w:t>
      </w:r>
      <w:proofErr w:type="gramEnd"/>
      <w:r w:rsidRPr="009B3F66">
        <w:rPr>
          <w:rFonts w:ascii="Times New Roman" w:hAnsi="Times New Roman" w:cs="Times New Roman"/>
        </w:rPr>
        <w:t xml:space="preserve"> to oppose and undercut U.S. interests. In either case, the </w:t>
      </w:r>
      <w:r w:rsidRPr="009B3F66">
        <w:rPr>
          <w:rFonts w:ascii="Times New Roman" w:hAnsi="Times New Roman" w:cs="Times New Roman"/>
          <w:sz w:val="12"/>
        </w:rPr>
        <w:t xml:space="preserve">  </w:t>
      </w:r>
      <w:r w:rsidRPr="009B3F66">
        <w:rPr>
          <w:rFonts w:ascii="Times New Roman" w:hAnsi="Times New Roman" w:cs="Times New Roman"/>
        </w:rPr>
        <w:t xml:space="preserve">United States' ability to defend or advance its own foreign policy </w:t>
      </w:r>
      <w:r w:rsidRPr="009B3F66">
        <w:rPr>
          <w:rFonts w:ascii="Times New Roman" w:hAnsi="Times New Roman" w:cs="Times New Roman"/>
          <w:sz w:val="12"/>
        </w:rPr>
        <w:t xml:space="preserve">  </w:t>
      </w:r>
      <w:r w:rsidRPr="009B3F66">
        <w:rPr>
          <w:rFonts w:ascii="Times New Roman" w:hAnsi="Times New Roman" w:cs="Times New Roman"/>
        </w:rPr>
        <w:t xml:space="preserve">agenda is impaired. </w:t>
      </w:r>
    </w:p>
    <w:p w14:paraId="69830DFC" w14:textId="77777777" w:rsidR="00AA4C3B" w:rsidRPr="009B3F66" w:rsidRDefault="00AA4C3B" w:rsidP="00AA4C3B">
      <w:pPr>
        <w:rPr>
          <w:rStyle w:val="StyleBoldUnderline"/>
          <w:rFonts w:ascii="Times New Roman" w:hAnsi="Times New Roman" w:cs="Times New Roman"/>
        </w:rPr>
      </w:pPr>
      <w:r w:rsidRPr="009B3F66">
        <w:rPr>
          <w:rFonts w:ascii="Times New Roman" w:hAnsi="Times New Roman" w:cs="Times New Roman"/>
        </w:rPr>
        <w:t xml:space="preserve">The United States is in a global struggle for hearts and minds, and </w:t>
      </w:r>
      <w:r w:rsidRPr="009B3F66">
        <w:rPr>
          <w:rFonts w:ascii="Times New Roman" w:hAnsi="Times New Roman" w:cs="Times New Roman"/>
          <w:sz w:val="12"/>
        </w:rPr>
        <w:t xml:space="preserve">  </w:t>
      </w:r>
      <w:r w:rsidRPr="009B3F66">
        <w:rPr>
          <w:rFonts w:ascii="Times New Roman" w:hAnsi="Times New Roman" w:cs="Times New Roman"/>
        </w:rPr>
        <w:t>it is losing</w:t>
      </w:r>
      <w:r w:rsidRPr="009B3F66">
        <w:rPr>
          <w:rStyle w:val="StyleBoldUnderline"/>
          <w:rFonts w:ascii="Times New Roman" w:hAnsi="Times New Roman" w:cs="Times New Roman"/>
        </w:rPr>
        <w:t xml:space="preserve">. If anti-Americanism continues to grow, Washington will face greater resistance and find it harder to attract support. Americans </w:t>
      </w:r>
      <w:proofErr w:type="gramStart"/>
      <w:r w:rsidRPr="009B3F66">
        <w:rPr>
          <w:rStyle w:val="StyleBoldUnderline"/>
          <w:rFonts w:ascii="Times New Roman" w:hAnsi="Times New Roman" w:cs="Times New Roman"/>
        </w:rPr>
        <w:t>will  feel</w:t>
      </w:r>
      <w:proofErr w:type="gramEnd"/>
      <w:r w:rsidRPr="009B3F66">
        <w:rPr>
          <w:rStyle w:val="StyleBoldUnderline"/>
          <w:rFonts w:ascii="Times New Roman" w:hAnsi="Times New Roman" w:cs="Times New Roman"/>
        </w:rPr>
        <w:t xml:space="preserve"> increasingly threatened in such a world, but trying to counter these threats alone will merely exacerbate the fear of U.S. power and isolate the United States </w:t>
      </w:r>
      <w:r w:rsidRPr="009B3F66">
        <w:rPr>
          <w:rFonts w:ascii="Times New Roman" w:hAnsi="Times New Roman" w:cs="Times New Roman"/>
        </w:rPr>
        <w:t>even more.</w:t>
      </w:r>
    </w:p>
    <w:p w14:paraId="63BC76AE" w14:textId="77777777" w:rsidR="00AA4C3B" w:rsidRPr="009B3F66" w:rsidRDefault="00AA4C3B" w:rsidP="002F40E6">
      <w:pPr>
        <w:rPr>
          <w:rFonts w:ascii="Times New Roman" w:hAnsi="Times New Roman" w:cs="Times New Roman"/>
        </w:rPr>
      </w:pPr>
    </w:p>
    <w:p w14:paraId="5021CDE6" w14:textId="77777777" w:rsidR="003068FF" w:rsidRPr="009B3F66" w:rsidRDefault="003068FF" w:rsidP="003068FF">
      <w:pPr>
        <w:pStyle w:val="Heading4"/>
        <w:rPr>
          <w:rFonts w:cs="Times New Roman"/>
        </w:rPr>
      </w:pPr>
      <w:r w:rsidRPr="009B3F66">
        <w:rPr>
          <w:rFonts w:cs="Times New Roman"/>
        </w:rPr>
        <w:t>Anti-Americanism fuels terrorism and sparks violence</w:t>
      </w:r>
    </w:p>
    <w:p w14:paraId="3BE4BE7B" w14:textId="77777777" w:rsidR="003068FF" w:rsidRPr="009B3F66" w:rsidRDefault="003068FF" w:rsidP="003068FF">
      <w:pPr>
        <w:rPr>
          <w:rFonts w:ascii="Times New Roman" w:hAnsi="Times New Roman" w:cs="Times New Roman"/>
        </w:rPr>
      </w:pPr>
    </w:p>
    <w:p w14:paraId="516C4AED" w14:textId="77777777" w:rsidR="003068FF" w:rsidRPr="009B3F66" w:rsidRDefault="003068FF" w:rsidP="003068FF">
      <w:pPr>
        <w:rPr>
          <w:rStyle w:val="StyleStyleBold12pt"/>
          <w:rFonts w:ascii="Times New Roman" w:hAnsi="Times New Roman" w:cs="Times New Roman"/>
          <w:b w:val="0"/>
          <w:bCs/>
          <w:color w:val="222222"/>
          <w:sz w:val="16"/>
          <w:szCs w:val="16"/>
          <w:shd w:val="clear" w:color="auto" w:fill="FFFFFF"/>
        </w:rPr>
      </w:pPr>
      <w:r w:rsidRPr="009B3F66">
        <w:rPr>
          <w:rStyle w:val="StyleStyleBold12pt"/>
          <w:rFonts w:ascii="Times New Roman" w:hAnsi="Times New Roman" w:cs="Times New Roman"/>
        </w:rPr>
        <w:t xml:space="preserve">LINDBERG and NOSSEL ‘5- </w:t>
      </w:r>
      <w:r w:rsidRPr="009B3F66">
        <w:rPr>
          <w:rStyle w:val="StyleStyleBold12pt"/>
          <w:rFonts w:ascii="Times New Roman" w:hAnsi="Times New Roman" w:cs="Times New Roman"/>
          <w:b w:val="0"/>
          <w:sz w:val="16"/>
          <w:szCs w:val="16"/>
        </w:rPr>
        <w:t xml:space="preserve">The Princeton Project: Lindberg = </w:t>
      </w:r>
      <w:r w:rsidRPr="009B3F66">
        <w:rPr>
          <w:rFonts w:ascii="Times New Roman" w:hAnsi="Times New Roman" w:cs="Times New Roman"/>
          <w:color w:val="222222"/>
          <w:sz w:val="16"/>
          <w:szCs w:val="16"/>
          <w:shd w:val="clear" w:color="auto" w:fill="FFFFFF"/>
        </w:rPr>
        <w:t xml:space="preserve">American political expert and a research fellow at Stanford University's Hoover Institution. His research focuses on political theory, international relations, national security policy, and American politics. </w:t>
      </w:r>
      <w:proofErr w:type="spellStart"/>
      <w:r w:rsidRPr="009B3F66">
        <w:rPr>
          <w:rFonts w:ascii="Times New Roman" w:hAnsi="Times New Roman" w:cs="Times New Roman"/>
          <w:color w:val="222222"/>
          <w:sz w:val="16"/>
          <w:szCs w:val="16"/>
          <w:shd w:val="clear" w:color="auto" w:fill="FFFFFF"/>
        </w:rPr>
        <w:t>Nossel</w:t>
      </w:r>
      <w:proofErr w:type="spellEnd"/>
      <w:r w:rsidRPr="009B3F66">
        <w:rPr>
          <w:rFonts w:ascii="Times New Roman" w:hAnsi="Times New Roman" w:cs="Times New Roman"/>
          <w:color w:val="222222"/>
          <w:sz w:val="16"/>
          <w:szCs w:val="16"/>
          <w:shd w:val="clear" w:color="auto" w:fill="FFFFFF"/>
        </w:rPr>
        <w:t xml:space="preserve"> = executive director of PEN American Center. She served as Executive Director of Amnesty International USA (</w:t>
      </w:r>
      <w:proofErr w:type="spellStart"/>
      <w:r w:rsidRPr="009B3F66">
        <w:rPr>
          <w:rFonts w:ascii="Times New Roman" w:hAnsi="Times New Roman" w:cs="Times New Roman"/>
          <w:color w:val="222222"/>
          <w:sz w:val="16"/>
          <w:szCs w:val="16"/>
          <w:shd w:val="clear" w:color="auto" w:fill="FFFFFF"/>
        </w:rPr>
        <w:t>Tod</w:t>
      </w:r>
      <w:proofErr w:type="spellEnd"/>
      <w:r w:rsidRPr="009B3F66">
        <w:rPr>
          <w:rFonts w:ascii="Times New Roman" w:hAnsi="Times New Roman" w:cs="Times New Roman"/>
          <w:color w:val="222222"/>
          <w:sz w:val="16"/>
          <w:szCs w:val="16"/>
          <w:shd w:val="clear" w:color="auto" w:fill="FFFFFF"/>
        </w:rPr>
        <w:t xml:space="preserve"> Lindberg and Suzanne </w:t>
      </w:r>
      <w:proofErr w:type="spellStart"/>
      <w:r w:rsidRPr="009B3F66">
        <w:rPr>
          <w:rFonts w:ascii="Times New Roman" w:hAnsi="Times New Roman" w:cs="Times New Roman"/>
          <w:color w:val="222222"/>
          <w:sz w:val="16"/>
          <w:szCs w:val="16"/>
          <w:shd w:val="clear" w:color="auto" w:fill="FFFFFF"/>
        </w:rPr>
        <w:t>Nossel</w:t>
      </w:r>
      <w:proofErr w:type="spellEnd"/>
      <w:r w:rsidRPr="009B3F66">
        <w:rPr>
          <w:rFonts w:ascii="Times New Roman" w:hAnsi="Times New Roman" w:cs="Times New Roman"/>
          <w:color w:val="222222"/>
          <w:sz w:val="16"/>
          <w:szCs w:val="16"/>
          <w:shd w:val="clear" w:color="auto" w:fill="FFFFFF"/>
        </w:rPr>
        <w:t xml:space="preserve">, REPORT OF THE WORKING GROUP ON ANTI-AMERICANISM CO-CHAIRS, </w:t>
      </w:r>
      <w:hyperlink r:id="rId8" w:history="1">
        <w:r w:rsidRPr="009B3F66">
          <w:rPr>
            <w:rStyle w:val="Hyperlink"/>
            <w:rFonts w:ascii="Times New Roman" w:hAnsi="Times New Roman" w:cs="Times New Roman"/>
            <w:sz w:val="16"/>
            <w:szCs w:val="16"/>
            <w:shd w:val="clear" w:color="auto" w:fill="FFFFFF"/>
          </w:rPr>
          <w:t>http://www.princeton.edu/~ppns/conferences/reports/fall/aa_exec.pdf</w:t>
        </w:r>
      </w:hyperlink>
      <w:r w:rsidRPr="009B3F66">
        <w:rPr>
          <w:rFonts w:ascii="Times New Roman" w:hAnsi="Times New Roman" w:cs="Times New Roman"/>
          <w:color w:val="222222"/>
          <w:sz w:val="16"/>
          <w:szCs w:val="16"/>
          <w:shd w:val="clear" w:color="auto" w:fill="FFFFFF"/>
        </w:rPr>
        <w:t>) SA</w:t>
      </w:r>
    </w:p>
    <w:p w14:paraId="4283428F" w14:textId="77777777" w:rsidR="003068FF" w:rsidRPr="009B3F66" w:rsidRDefault="003068FF" w:rsidP="003068FF">
      <w:pPr>
        <w:rPr>
          <w:rFonts w:ascii="Times New Roman" w:hAnsi="Times New Roman" w:cs="Times New Roman"/>
        </w:rPr>
      </w:pPr>
    </w:p>
    <w:p w14:paraId="409D4755" w14:textId="77777777" w:rsidR="003068FF" w:rsidRPr="009B3F66" w:rsidRDefault="003068FF" w:rsidP="003068FF">
      <w:pPr>
        <w:rPr>
          <w:rFonts w:ascii="Times New Roman" w:hAnsi="Times New Roman" w:cs="Times New Roman"/>
        </w:rPr>
      </w:pPr>
      <w:r w:rsidRPr="009B3F66">
        <w:rPr>
          <w:rFonts w:ascii="Times New Roman" w:hAnsi="Times New Roman" w:cs="Times New Roman"/>
        </w:rPr>
        <w:t xml:space="preserve">The effects of anti-Americanism </w:t>
      </w:r>
    </w:p>
    <w:p w14:paraId="6CC66A7B" w14:textId="77777777" w:rsidR="003068FF" w:rsidRPr="009B3F66" w:rsidRDefault="003068FF" w:rsidP="003068FF">
      <w:pPr>
        <w:rPr>
          <w:rFonts w:ascii="Times New Roman" w:hAnsi="Times New Roman" w:cs="Times New Roman"/>
        </w:rPr>
      </w:pPr>
      <w:r w:rsidRPr="009B3F66">
        <w:rPr>
          <w:rFonts w:ascii="Times New Roman" w:hAnsi="Times New Roman" w:cs="Times New Roman"/>
          <w:sz w:val="12"/>
        </w:rPr>
        <w:t xml:space="preserve"> </w:t>
      </w:r>
      <w:r w:rsidRPr="009B3F66">
        <w:rPr>
          <w:rFonts w:ascii="Times New Roman" w:hAnsi="Times New Roman" w:cs="Times New Roman"/>
        </w:rPr>
        <w:t xml:space="preserve">Several potential effects of anti-Americanism are of greatest concern: 1) </w:t>
      </w:r>
      <w:r w:rsidRPr="009B3F66">
        <w:rPr>
          <w:rStyle w:val="StyleBoldUnderline"/>
          <w:rFonts w:ascii="Times New Roman" w:hAnsi="Times New Roman" w:cs="Times New Roman"/>
        </w:rPr>
        <w:t>anti-Americanism can feed terrorism and violence toward the United States</w:t>
      </w:r>
      <w:r w:rsidRPr="009B3F66">
        <w:rPr>
          <w:rFonts w:ascii="Times New Roman" w:hAnsi="Times New Roman" w:cs="Times New Roman"/>
        </w:rPr>
        <w:t xml:space="preserve">, 2) anti-Americanism can harm U.S. commercial interests abroad, and 3) anti-Americanism can </w:t>
      </w:r>
      <w:r w:rsidRPr="009B3F66">
        <w:rPr>
          <w:rFonts w:ascii="Times New Roman" w:hAnsi="Times New Roman" w:cs="Times New Roman"/>
          <w:sz w:val="12"/>
        </w:rPr>
        <w:t xml:space="preserve">  </w:t>
      </w:r>
      <w:r w:rsidRPr="009B3F66">
        <w:rPr>
          <w:rFonts w:ascii="Times New Roman" w:hAnsi="Times New Roman" w:cs="Times New Roman"/>
        </w:rPr>
        <w:t xml:space="preserve">harm U.S. political interests by making it more difficult to rally support for specific U.S. </w:t>
      </w:r>
      <w:r w:rsidRPr="009B3F66">
        <w:rPr>
          <w:rFonts w:ascii="Times New Roman" w:hAnsi="Times New Roman" w:cs="Times New Roman"/>
          <w:sz w:val="12"/>
        </w:rPr>
        <w:t xml:space="preserve">  </w:t>
      </w:r>
      <w:proofErr w:type="gramStart"/>
      <w:r w:rsidRPr="009B3F66">
        <w:rPr>
          <w:rFonts w:ascii="Times New Roman" w:hAnsi="Times New Roman" w:cs="Times New Roman"/>
        </w:rPr>
        <w:t>policy</w:t>
      </w:r>
      <w:proofErr w:type="gramEnd"/>
      <w:r w:rsidRPr="009B3F66">
        <w:rPr>
          <w:rFonts w:ascii="Times New Roman" w:hAnsi="Times New Roman" w:cs="Times New Roman"/>
        </w:rPr>
        <w:t xml:space="preserve"> objectives. </w:t>
      </w:r>
    </w:p>
    <w:p w14:paraId="12EFF263" w14:textId="77777777" w:rsidR="003068FF" w:rsidRPr="009B3F66" w:rsidRDefault="003068FF" w:rsidP="003068FF">
      <w:pPr>
        <w:rPr>
          <w:rFonts w:ascii="Times New Roman" w:hAnsi="Times New Roman" w:cs="Times New Roman"/>
        </w:rPr>
      </w:pPr>
      <w:r w:rsidRPr="009B3F66">
        <w:rPr>
          <w:rStyle w:val="StyleBoldUnderline"/>
          <w:rFonts w:ascii="Times New Roman" w:hAnsi="Times New Roman" w:cs="Times New Roman"/>
        </w:rPr>
        <w:t>Anti-Americanism can fuel violence by motivating terrorist recruits, making   people more willing to harbor and assist terrorists, and undermining global counterterrorism cooperation. Looking at evidence from the Middle East, anti-Americanism does appear to play a significant role in the recruitment of some   participants in violent terrorist movements and in the choice of others to abet terrorism.</w:t>
      </w:r>
      <w:r w:rsidRPr="009B3F66">
        <w:rPr>
          <w:rFonts w:ascii="Times New Roman" w:hAnsi="Times New Roman" w:cs="Times New Roman"/>
        </w:rPr>
        <w:t xml:space="preserve"> </w:t>
      </w:r>
      <w:r w:rsidRPr="009B3F66">
        <w:rPr>
          <w:rFonts w:ascii="Times New Roman" w:hAnsi="Times New Roman" w:cs="Times New Roman"/>
          <w:sz w:val="12"/>
        </w:rPr>
        <w:t xml:space="preserve">  </w:t>
      </w:r>
      <w:r w:rsidRPr="009B3F66">
        <w:rPr>
          <w:rFonts w:ascii="Times New Roman" w:hAnsi="Times New Roman" w:cs="Times New Roman"/>
        </w:rPr>
        <w:t xml:space="preserve">Because many other countries share an interest in combating terrorism, it is not clear that </w:t>
      </w:r>
      <w:r w:rsidRPr="009B3F66">
        <w:rPr>
          <w:rFonts w:ascii="Times New Roman" w:hAnsi="Times New Roman" w:cs="Times New Roman"/>
          <w:sz w:val="12"/>
        </w:rPr>
        <w:t xml:space="preserve">  </w:t>
      </w:r>
      <w:r w:rsidRPr="009B3F66">
        <w:rPr>
          <w:rFonts w:ascii="Times New Roman" w:hAnsi="Times New Roman" w:cs="Times New Roman"/>
        </w:rPr>
        <w:t xml:space="preserve">anti-Americanism has hampered U.S. counterterrorism efforts. </w:t>
      </w:r>
    </w:p>
    <w:p w14:paraId="1A3283A1" w14:textId="77777777" w:rsidR="003068FF" w:rsidRPr="009B3F66" w:rsidRDefault="003068FF" w:rsidP="003068FF">
      <w:pPr>
        <w:rPr>
          <w:rFonts w:ascii="Times New Roman" w:hAnsi="Times New Roman" w:cs="Times New Roman"/>
        </w:rPr>
      </w:pPr>
      <w:r w:rsidRPr="009B3F66">
        <w:rPr>
          <w:rFonts w:ascii="Times New Roman" w:hAnsi="Times New Roman" w:cs="Times New Roman"/>
        </w:rPr>
        <w:t xml:space="preserve">There exists considerable debate and limited empirical evidence on whether anti-Americanism has significantly affected U.S. economic interests. Some corporate </w:t>
      </w:r>
      <w:proofErr w:type="gramStart"/>
      <w:r w:rsidRPr="009B3F66">
        <w:rPr>
          <w:rFonts w:ascii="Times New Roman" w:hAnsi="Times New Roman" w:cs="Times New Roman"/>
        </w:rPr>
        <w:t xml:space="preserve">chief </w:t>
      </w:r>
      <w:r w:rsidRPr="009B3F66">
        <w:rPr>
          <w:rFonts w:ascii="Times New Roman" w:hAnsi="Times New Roman" w:cs="Times New Roman"/>
          <w:sz w:val="12"/>
        </w:rPr>
        <w:t xml:space="preserve"> </w:t>
      </w:r>
      <w:r w:rsidRPr="009B3F66">
        <w:rPr>
          <w:rFonts w:ascii="Times New Roman" w:hAnsi="Times New Roman" w:cs="Times New Roman"/>
        </w:rPr>
        <w:t>executive</w:t>
      </w:r>
      <w:proofErr w:type="gramEnd"/>
      <w:r w:rsidRPr="009B3F66">
        <w:rPr>
          <w:rFonts w:ascii="Times New Roman" w:hAnsi="Times New Roman" w:cs="Times New Roman"/>
        </w:rPr>
        <w:t xml:space="preserve"> officers, such as the founders of Business for Diplomatic Action, are seriously </w:t>
      </w:r>
      <w:r w:rsidRPr="009B3F66">
        <w:rPr>
          <w:rFonts w:ascii="Times New Roman" w:hAnsi="Times New Roman" w:cs="Times New Roman"/>
          <w:sz w:val="12"/>
        </w:rPr>
        <w:t xml:space="preserve">  </w:t>
      </w:r>
      <w:r w:rsidRPr="009B3F66">
        <w:rPr>
          <w:rFonts w:ascii="Times New Roman" w:hAnsi="Times New Roman" w:cs="Times New Roman"/>
        </w:rPr>
        <w:t xml:space="preserve">concerned about the economic impact of anti-Americanism. While available evidence </w:t>
      </w:r>
      <w:r w:rsidRPr="009B3F66">
        <w:rPr>
          <w:rFonts w:ascii="Times New Roman" w:hAnsi="Times New Roman" w:cs="Times New Roman"/>
          <w:sz w:val="12"/>
        </w:rPr>
        <w:t xml:space="preserve">  </w:t>
      </w:r>
      <w:r w:rsidRPr="009B3F66">
        <w:rPr>
          <w:rFonts w:ascii="Times New Roman" w:hAnsi="Times New Roman" w:cs="Times New Roman"/>
        </w:rPr>
        <w:t>does not demonstrate negative economic consequences resulting from anti-Americanism</w:t>
      </w:r>
      <w:proofErr w:type="gramStart"/>
      <w:r w:rsidRPr="009B3F66">
        <w:rPr>
          <w:rFonts w:ascii="Times New Roman" w:hAnsi="Times New Roman" w:cs="Times New Roman"/>
        </w:rPr>
        <w:t xml:space="preserve">, </w:t>
      </w:r>
      <w:r w:rsidRPr="009B3F66">
        <w:rPr>
          <w:rFonts w:ascii="Times New Roman" w:hAnsi="Times New Roman" w:cs="Times New Roman"/>
          <w:sz w:val="12"/>
        </w:rPr>
        <w:t xml:space="preserve">  </w:t>
      </w:r>
      <w:r w:rsidRPr="009B3F66">
        <w:rPr>
          <w:rFonts w:ascii="Times New Roman" w:hAnsi="Times New Roman" w:cs="Times New Roman"/>
        </w:rPr>
        <w:t>there</w:t>
      </w:r>
      <w:proofErr w:type="gramEnd"/>
      <w:r w:rsidRPr="009B3F66">
        <w:rPr>
          <w:rFonts w:ascii="Times New Roman" w:hAnsi="Times New Roman" w:cs="Times New Roman"/>
        </w:rPr>
        <w:t xml:space="preserve"> are signs that perceptions of U.S. companies and brands are affected by attitudes </w:t>
      </w:r>
      <w:r w:rsidRPr="009B3F66">
        <w:rPr>
          <w:rFonts w:ascii="Times New Roman" w:hAnsi="Times New Roman" w:cs="Times New Roman"/>
          <w:sz w:val="12"/>
        </w:rPr>
        <w:t xml:space="preserve">  </w:t>
      </w:r>
      <w:r w:rsidRPr="009B3F66">
        <w:rPr>
          <w:rFonts w:ascii="Times New Roman" w:hAnsi="Times New Roman" w:cs="Times New Roman"/>
        </w:rPr>
        <w:t xml:space="preserve">toward the U.S. Accordingly, the possibility that persistent negative perceptions of the </w:t>
      </w:r>
      <w:r w:rsidRPr="009B3F66">
        <w:rPr>
          <w:rFonts w:ascii="Times New Roman" w:hAnsi="Times New Roman" w:cs="Times New Roman"/>
          <w:sz w:val="12"/>
        </w:rPr>
        <w:t xml:space="preserve">  </w:t>
      </w:r>
      <w:r w:rsidRPr="009B3F66">
        <w:rPr>
          <w:rFonts w:ascii="Times New Roman" w:hAnsi="Times New Roman" w:cs="Times New Roman"/>
        </w:rPr>
        <w:t xml:space="preserve">United States will erode American economic influence is hard to dismiss. </w:t>
      </w:r>
    </w:p>
    <w:p w14:paraId="1EF06BCA" w14:textId="77777777" w:rsidR="003068FF" w:rsidRPr="009B3F66" w:rsidRDefault="003068FF" w:rsidP="003068FF">
      <w:pPr>
        <w:rPr>
          <w:rFonts w:ascii="Times New Roman" w:hAnsi="Times New Roman" w:cs="Times New Roman"/>
        </w:rPr>
      </w:pPr>
      <w:proofErr w:type="gramStart"/>
      <w:r w:rsidRPr="009B3F66">
        <w:rPr>
          <w:rFonts w:ascii="Times New Roman" w:hAnsi="Times New Roman" w:cs="Times New Roman"/>
        </w:rPr>
        <w:t>Similarly, evidence demonstrating that anti-Americanism compromises U.S.</w:t>
      </w:r>
      <w:proofErr w:type="gramEnd"/>
      <w:r w:rsidRPr="009B3F66">
        <w:rPr>
          <w:rFonts w:ascii="Times New Roman" w:hAnsi="Times New Roman" w:cs="Times New Roman"/>
        </w:rPr>
        <w:t xml:space="preserve"> </w:t>
      </w:r>
      <w:r w:rsidRPr="009B3F66">
        <w:rPr>
          <w:rFonts w:ascii="Times New Roman" w:hAnsi="Times New Roman" w:cs="Times New Roman"/>
          <w:sz w:val="12"/>
        </w:rPr>
        <w:t xml:space="preserve">  </w:t>
      </w:r>
      <w:proofErr w:type="gramStart"/>
      <w:r w:rsidRPr="009B3F66">
        <w:rPr>
          <w:rFonts w:ascii="Times New Roman" w:hAnsi="Times New Roman" w:cs="Times New Roman"/>
        </w:rPr>
        <w:t>political</w:t>
      </w:r>
      <w:proofErr w:type="gramEnd"/>
      <w:r w:rsidRPr="009B3F66">
        <w:rPr>
          <w:rFonts w:ascii="Times New Roman" w:hAnsi="Times New Roman" w:cs="Times New Roman"/>
        </w:rPr>
        <w:t xml:space="preserve"> influence is mixed. That the political impact of anti-Americanism is difficult to </w:t>
      </w:r>
      <w:r w:rsidRPr="009B3F66">
        <w:rPr>
          <w:rFonts w:ascii="Times New Roman" w:hAnsi="Times New Roman" w:cs="Times New Roman"/>
          <w:sz w:val="12"/>
        </w:rPr>
        <w:t xml:space="preserve">  </w:t>
      </w:r>
      <w:r w:rsidRPr="009B3F66">
        <w:rPr>
          <w:rFonts w:ascii="Times New Roman" w:hAnsi="Times New Roman" w:cs="Times New Roman"/>
        </w:rPr>
        <w:t xml:space="preserve">isolate reflects the fact that the foreign policies of other countries are determined by many </w:t>
      </w:r>
      <w:r w:rsidRPr="009B3F66">
        <w:rPr>
          <w:rFonts w:ascii="Times New Roman" w:hAnsi="Times New Roman" w:cs="Times New Roman"/>
          <w:sz w:val="12"/>
        </w:rPr>
        <w:t xml:space="preserve">  </w:t>
      </w:r>
      <w:r w:rsidRPr="009B3F66">
        <w:rPr>
          <w:rFonts w:ascii="Times New Roman" w:hAnsi="Times New Roman" w:cs="Times New Roman"/>
        </w:rPr>
        <w:t xml:space="preserve">factors. </w:t>
      </w:r>
      <w:r w:rsidRPr="009B3F66">
        <w:rPr>
          <w:rStyle w:val="StyleBoldUnderline"/>
          <w:rFonts w:ascii="Times New Roman" w:hAnsi="Times New Roman" w:cs="Times New Roman"/>
        </w:rPr>
        <w:t>The U.S.’s</w:t>
      </w:r>
      <w:r w:rsidRPr="009B3F66">
        <w:rPr>
          <w:rFonts w:ascii="Times New Roman" w:hAnsi="Times New Roman" w:cs="Times New Roman"/>
        </w:rPr>
        <w:t xml:space="preserve"> </w:t>
      </w:r>
      <w:r w:rsidRPr="009B3F66">
        <w:rPr>
          <w:rStyle w:val="StyleBoldUnderline"/>
          <w:rFonts w:ascii="Times New Roman" w:hAnsi="Times New Roman" w:cs="Times New Roman"/>
        </w:rPr>
        <w:t xml:space="preserve">economic and military strength mean that other countries may opt to   cooperate with Washington despite anti-American attitudes at home. Nevertheless, </w:t>
      </w:r>
      <w:proofErr w:type="gramStart"/>
      <w:r w:rsidRPr="009B3F66">
        <w:rPr>
          <w:rStyle w:val="StyleBoldUnderline"/>
          <w:rFonts w:ascii="Times New Roman" w:hAnsi="Times New Roman" w:cs="Times New Roman"/>
        </w:rPr>
        <w:t>there  are</w:t>
      </w:r>
      <w:proofErr w:type="gramEnd"/>
      <w:r w:rsidRPr="009B3F66">
        <w:rPr>
          <w:rStyle w:val="StyleBoldUnderline"/>
          <w:rFonts w:ascii="Times New Roman" w:hAnsi="Times New Roman" w:cs="Times New Roman"/>
        </w:rPr>
        <w:t xml:space="preserve"> signs that anti-Americanism inhibits U.S. policymaking by causing the United States   to scale back its requests in inhospitable environments, rather than risk possible rejection.   </w:t>
      </w:r>
      <w:r w:rsidRPr="009B3F66">
        <w:rPr>
          <w:rFonts w:ascii="Times New Roman" w:hAnsi="Times New Roman" w:cs="Times New Roman"/>
        </w:rPr>
        <w:t xml:space="preserve">In parts of the Muslim world especially, the discourse of anti-Americanism helps to fuel a </w:t>
      </w:r>
      <w:r w:rsidRPr="009B3F66">
        <w:rPr>
          <w:rFonts w:ascii="Times New Roman" w:hAnsi="Times New Roman" w:cs="Times New Roman"/>
          <w:sz w:val="12"/>
        </w:rPr>
        <w:t xml:space="preserve">  </w:t>
      </w:r>
      <w:r w:rsidRPr="009B3F66">
        <w:rPr>
          <w:rFonts w:ascii="Times New Roman" w:hAnsi="Times New Roman" w:cs="Times New Roman"/>
        </w:rPr>
        <w:t xml:space="preserve">culture of anti-modernity because key ideals of modernity are associated with the United </w:t>
      </w:r>
      <w:r w:rsidRPr="009B3F66">
        <w:rPr>
          <w:rFonts w:ascii="Times New Roman" w:hAnsi="Times New Roman" w:cs="Times New Roman"/>
          <w:sz w:val="12"/>
        </w:rPr>
        <w:t xml:space="preserve">  </w:t>
      </w:r>
      <w:r w:rsidRPr="009B3F66">
        <w:rPr>
          <w:rFonts w:ascii="Times New Roman" w:hAnsi="Times New Roman" w:cs="Times New Roman"/>
        </w:rPr>
        <w:t xml:space="preserve">States. Anti-Americanism has also contributed to a climate in which other powers whose </w:t>
      </w:r>
      <w:r w:rsidRPr="009B3F66">
        <w:rPr>
          <w:rFonts w:ascii="Times New Roman" w:hAnsi="Times New Roman" w:cs="Times New Roman"/>
          <w:sz w:val="12"/>
        </w:rPr>
        <w:t xml:space="preserve">  </w:t>
      </w:r>
      <w:r w:rsidRPr="009B3F66">
        <w:rPr>
          <w:rFonts w:ascii="Times New Roman" w:hAnsi="Times New Roman" w:cs="Times New Roman"/>
        </w:rPr>
        <w:t xml:space="preserve">interests are not aligned with Washington have succeeded in expanding their economic </w:t>
      </w:r>
      <w:r w:rsidRPr="009B3F66">
        <w:rPr>
          <w:rFonts w:ascii="Times New Roman" w:hAnsi="Times New Roman" w:cs="Times New Roman"/>
          <w:sz w:val="12"/>
        </w:rPr>
        <w:t xml:space="preserve">  </w:t>
      </w:r>
      <w:r w:rsidRPr="009B3F66">
        <w:rPr>
          <w:rFonts w:ascii="Times New Roman" w:hAnsi="Times New Roman" w:cs="Times New Roman"/>
        </w:rPr>
        <w:t xml:space="preserve">and political influence around the globe. In these ways, </w:t>
      </w:r>
      <w:r w:rsidRPr="009B3F66">
        <w:rPr>
          <w:rStyle w:val="StyleBoldUnderline"/>
          <w:rFonts w:ascii="Times New Roman" w:hAnsi="Times New Roman" w:cs="Times New Roman"/>
        </w:rPr>
        <w:t xml:space="preserve">anti-Americanism can interfere   with the achievement of U.S. foreign policy objectives </w:t>
      </w:r>
      <w:r w:rsidRPr="009B3F66">
        <w:rPr>
          <w:rFonts w:ascii="Times New Roman" w:hAnsi="Times New Roman" w:cs="Times New Roman"/>
        </w:rPr>
        <w:t>writ large.</w:t>
      </w:r>
    </w:p>
    <w:p w14:paraId="0863F5FC" w14:textId="77777777" w:rsidR="003068FF" w:rsidRPr="009B3F66" w:rsidRDefault="003068FF" w:rsidP="003068FF">
      <w:pPr>
        <w:rPr>
          <w:rFonts w:ascii="Times New Roman" w:hAnsi="Times New Roman" w:cs="Times New Roman"/>
        </w:rPr>
      </w:pPr>
    </w:p>
    <w:p w14:paraId="7DE0709A" w14:textId="77777777" w:rsidR="003068FF" w:rsidRPr="009B3F66" w:rsidRDefault="003068FF" w:rsidP="003068FF">
      <w:pPr>
        <w:pStyle w:val="Heading3"/>
        <w:rPr>
          <w:rFonts w:cs="Times New Roman"/>
        </w:rPr>
      </w:pPr>
      <w:r w:rsidRPr="009B3F66">
        <w:rPr>
          <w:rFonts w:cs="Times New Roman"/>
        </w:rPr>
        <w:t xml:space="preserve">L.A. </w:t>
      </w:r>
      <w:proofErr w:type="spellStart"/>
      <w:r w:rsidRPr="009B3F66">
        <w:rPr>
          <w:rFonts w:cs="Times New Roman"/>
        </w:rPr>
        <w:t>Prolif</w:t>
      </w:r>
      <w:proofErr w:type="spellEnd"/>
    </w:p>
    <w:p w14:paraId="264CBCA8" w14:textId="77777777" w:rsidR="003068FF" w:rsidRPr="009B3F66" w:rsidRDefault="003068FF" w:rsidP="003068FF">
      <w:pPr>
        <w:pStyle w:val="Heading4"/>
        <w:rPr>
          <w:rFonts w:cs="Times New Roman"/>
        </w:rPr>
      </w:pPr>
      <w:r w:rsidRPr="009B3F66">
        <w:rPr>
          <w:rFonts w:cs="Times New Roman"/>
        </w:rPr>
        <w:t>Brazil and Argentina are important potential proliferators.</w:t>
      </w:r>
    </w:p>
    <w:p w14:paraId="68EE447B" w14:textId="77777777" w:rsidR="003068FF" w:rsidRPr="009B3F66" w:rsidRDefault="003068FF" w:rsidP="003068FF">
      <w:pPr>
        <w:rPr>
          <w:rFonts w:ascii="Times New Roman" w:hAnsi="Times New Roman" w:cs="Times New Roman"/>
        </w:rPr>
      </w:pPr>
    </w:p>
    <w:p w14:paraId="17C61F84" w14:textId="77777777" w:rsidR="003068FF" w:rsidRPr="009B3F66" w:rsidRDefault="003068FF" w:rsidP="003068FF">
      <w:pPr>
        <w:shd w:val="clear" w:color="auto" w:fill="FFFFFF"/>
        <w:spacing w:after="240"/>
        <w:textAlignment w:val="baseline"/>
        <w:rPr>
          <w:rFonts w:ascii="Times New Roman" w:hAnsi="Times New Roman" w:cs="Times New Roman"/>
          <w:bCs/>
          <w:sz w:val="16"/>
          <w:szCs w:val="16"/>
        </w:rPr>
      </w:pPr>
      <w:proofErr w:type="spellStart"/>
      <w:r w:rsidRPr="009B3F66">
        <w:rPr>
          <w:rStyle w:val="StyleStyleBold12pt"/>
          <w:rFonts w:ascii="Times New Roman" w:hAnsi="Times New Roman" w:cs="Times New Roman"/>
        </w:rPr>
        <w:t>Poblete</w:t>
      </w:r>
      <w:proofErr w:type="spellEnd"/>
      <w:r w:rsidRPr="009B3F66">
        <w:rPr>
          <w:rStyle w:val="StyleStyleBold12pt"/>
          <w:rFonts w:ascii="Times New Roman" w:hAnsi="Times New Roman" w:cs="Times New Roman"/>
        </w:rPr>
        <w:t xml:space="preserve"> 13 </w:t>
      </w:r>
      <w:r w:rsidRPr="009B3F66">
        <w:rPr>
          <w:rStyle w:val="StyleStyleBold12pt"/>
          <w:rFonts w:ascii="Times New Roman" w:hAnsi="Times New Roman" w:cs="Times New Roman"/>
          <w:b w:val="0"/>
          <w:sz w:val="16"/>
          <w:szCs w:val="16"/>
        </w:rPr>
        <w:t xml:space="preserve">(Jason </w:t>
      </w:r>
      <w:proofErr w:type="spellStart"/>
      <w:r w:rsidRPr="009B3F66">
        <w:rPr>
          <w:rStyle w:val="StyleStyleBold12pt"/>
          <w:rFonts w:ascii="Times New Roman" w:hAnsi="Times New Roman" w:cs="Times New Roman"/>
          <w:b w:val="0"/>
          <w:sz w:val="16"/>
          <w:szCs w:val="16"/>
        </w:rPr>
        <w:t>Poblete</w:t>
      </w:r>
      <w:proofErr w:type="spellEnd"/>
      <w:r w:rsidRPr="009B3F66">
        <w:rPr>
          <w:rStyle w:val="StyleStyleBold12pt"/>
          <w:rFonts w:ascii="Times New Roman" w:hAnsi="Times New Roman" w:cs="Times New Roman"/>
          <w:b w:val="0"/>
          <w:sz w:val="16"/>
          <w:szCs w:val="16"/>
        </w:rPr>
        <w:t xml:space="preserve">, </w:t>
      </w:r>
      <w:proofErr w:type="spellStart"/>
      <w:r w:rsidRPr="009B3F66">
        <w:rPr>
          <w:rStyle w:val="StyleStyleBold12pt"/>
          <w:rFonts w:ascii="Times New Roman" w:hAnsi="Times New Roman" w:cs="Times New Roman"/>
          <w:b w:val="0"/>
          <w:sz w:val="16"/>
          <w:szCs w:val="16"/>
        </w:rPr>
        <w:t>Poblete</w:t>
      </w:r>
      <w:proofErr w:type="spellEnd"/>
      <w:r w:rsidRPr="009B3F66">
        <w:rPr>
          <w:rStyle w:val="StyleStyleBold12pt"/>
          <w:rFonts w:ascii="Times New Roman" w:hAnsi="Times New Roman" w:cs="Times New Roman"/>
          <w:b w:val="0"/>
          <w:sz w:val="16"/>
          <w:szCs w:val="16"/>
        </w:rPr>
        <w:t xml:space="preserve"> </w:t>
      </w:r>
      <w:proofErr w:type="spellStart"/>
      <w:r w:rsidRPr="009B3F66">
        <w:rPr>
          <w:rStyle w:val="StyleStyleBold12pt"/>
          <w:rFonts w:ascii="Times New Roman" w:hAnsi="Times New Roman" w:cs="Times New Roman"/>
          <w:b w:val="0"/>
          <w:sz w:val="16"/>
          <w:szCs w:val="16"/>
        </w:rPr>
        <w:t>Tamargo</w:t>
      </w:r>
      <w:proofErr w:type="spellEnd"/>
      <w:r w:rsidRPr="009B3F66">
        <w:rPr>
          <w:rStyle w:val="StyleStyleBold12pt"/>
          <w:rFonts w:ascii="Times New Roman" w:hAnsi="Times New Roman" w:cs="Times New Roman"/>
          <w:b w:val="0"/>
          <w:sz w:val="16"/>
          <w:szCs w:val="16"/>
        </w:rPr>
        <w:t xml:space="preserve"> </w:t>
      </w:r>
      <w:proofErr w:type="gramStart"/>
      <w:r w:rsidRPr="009B3F66">
        <w:rPr>
          <w:rStyle w:val="StyleStyleBold12pt"/>
          <w:rFonts w:ascii="Times New Roman" w:hAnsi="Times New Roman" w:cs="Times New Roman"/>
          <w:b w:val="0"/>
          <w:sz w:val="16"/>
          <w:szCs w:val="16"/>
        </w:rPr>
        <w:t>LLP  May</w:t>
      </w:r>
      <w:proofErr w:type="gramEnd"/>
      <w:r w:rsidRPr="009B3F66">
        <w:rPr>
          <w:rStyle w:val="StyleStyleBold12pt"/>
          <w:rFonts w:ascii="Times New Roman" w:hAnsi="Times New Roman" w:cs="Times New Roman"/>
          <w:b w:val="0"/>
          <w:sz w:val="16"/>
          <w:szCs w:val="16"/>
        </w:rPr>
        <w:t xml:space="preserve"> 10</w:t>
      </w:r>
      <w:r w:rsidRPr="009B3F66">
        <w:rPr>
          <w:rStyle w:val="StyleStyleBold12pt"/>
          <w:rFonts w:ascii="Times New Roman" w:hAnsi="Times New Roman" w:cs="Times New Roman"/>
          <w:b w:val="0"/>
          <w:sz w:val="16"/>
          <w:szCs w:val="16"/>
          <w:vertAlign w:val="superscript"/>
        </w:rPr>
        <w:t>th</w:t>
      </w:r>
      <w:r w:rsidRPr="009B3F66">
        <w:rPr>
          <w:rStyle w:val="StyleStyleBold12pt"/>
          <w:rFonts w:ascii="Times New Roman" w:hAnsi="Times New Roman" w:cs="Times New Roman"/>
          <w:b w:val="0"/>
          <w:sz w:val="16"/>
          <w:szCs w:val="16"/>
        </w:rPr>
        <w:t xml:space="preserve"> 2013, Latin American Nuclear Powers Ink Cooperation Deal, </w:t>
      </w:r>
      <w:hyperlink r:id="rId9" w:history="1">
        <w:r w:rsidRPr="009B3F66">
          <w:rPr>
            <w:rStyle w:val="Hyperlink"/>
            <w:rFonts w:ascii="Times New Roman" w:hAnsi="Times New Roman" w:cs="Times New Roman"/>
            <w:sz w:val="16"/>
            <w:szCs w:val="16"/>
          </w:rPr>
          <w:t>http://jasonpoblete.com/2013/05/10/latin-american-nuclear-powers-ink-cooperation-deal/</w:t>
        </w:r>
      </w:hyperlink>
      <w:r w:rsidRPr="009B3F66">
        <w:rPr>
          <w:rStyle w:val="StyleStyleBold12pt"/>
          <w:rFonts w:ascii="Times New Roman" w:hAnsi="Times New Roman" w:cs="Times New Roman"/>
          <w:b w:val="0"/>
          <w:sz w:val="16"/>
          <w:szCs w:val="16"/>
        </w:rPr>
        <w:t xml:space="preserve">) - </w:t>
      </w:r>
      <w:proofErr w:type="spellStart"/>
      <w:r w:rsidRPr="009B3F66">
        <w:rPr>
          <w:rStyle w:val="StyleStyleBold12pt"/>
          <w:rFonts w:ascii="Times New Roman" w:hAnsi="Times New Roman" w:cs="Times New Roman"/>
          <w:b w:val="0"/>
          <w:sz w:val="16"/>
          <w:szCs w:val="16"/>
        </w:rPr>
        <w:t>ShireenA</w:t>
      </w:r>
      <w:proofErr w:type="spellEnd"/>
    </w:p>
    <w:p w14:paraId="26B3D5F5" w14:textId="77777777" w:rsidR="003068FF" w:rsidRPr="009B3F66" w:rsidRDefault="003068FF" w:rsidP="003068FF">
      <w:pPr>
        <w:shd w:val="clear" w:color="auto" w:fill="FFFFFF"/>
        <w:spacing w:after="240"/>
        <w:textAlignment w:val="baseline"/>
        <w:rPr>
          <w:rFonts w:ascii="Times New Roman" w:eastAsia="Times New Roman" w:hAnsi="Times New Roman" w:cs="Times New Roman"/>
          <w:sz w:val="23"/>
          <w:szCs w:val="23"/>
        </w:rPr>
      </w:pPr>
      <w:r w:rsidRPr="009B3F66">
        <w:rPr>
          <w:rFonts w:ascii="Times New Roman" w:hAnsi="Times New Roman" w:cs="Times New Roman"/>
          <w:sz w:val="23"/>
          <w:szCs w:val="23"/>
          <w:shd w:val="clear" w:color="auto" w:fill="FFFFFF"/>
        </w:rPr>
        <w:t>Does the title of this blog post seem a little odd sounding,</w:t>
      </w:r>
      <w:r w:rsidRPr="009B3F66">
        <w:rPr>
          <w:rFonts w:ascii="Times New Roman" w:eastAsiaTheme="majorEastAsia" w:hAnsi="Times New Roman" w:cs="Times New Roman"/>
          <w:sz w:val="23"/>
          <w:szCs w:val="23"/>
          <w:shd w:val="clear" w:color="auto" w:fill="FFFFFF"/>
        </w:rPr>
        <w:t xml:space="preserve"> </w:t>
      </w:r>
      <w:r w:rsidRPr="009B3F66">
        <w:rPr>
          <w:rFonts w:ascii="Times New Roman" w:hAnsi="Times New Roman" w:cs="Times New Roman"/>
        </w:rPr>
        <w:fldChar w:fldCharType="begin"/>
      </w:r>
      <w:r w:rsidRPr="009B3F66">
        <w:rPr>
          <w:rFonts w:ascii="Times New Roman" w:hAnsi="Times New Roman" w:cs="Times New Roman"/>
        </w:rPr>
        <w:instrText xml:space="preserve"> HYPERLINK "http://nuclearexportcontrols.blogspot.it/2013/05/brazil-argentina-sign-agreement-to.html" \t "_blank" </w:instrText>
      </w:r>
      <w:r w:rsidRPr="009B3F66">
        <w:rPr>
          <w:rFonts w:ascii="Times New Roman" w:hAnsi="Times New Roman" w:cs="Times New Roman"/>
        </w:rPr>
      </w:r>
      <w:r w:rsidRPr="009B3F66">
        <w:rPr>
          <w:rFonts w:ascii="Times New Roman" w:hAnsi="Times New Roman" w:cs="Times New Roman"/>
        </w:rPr>
        <w:fldChar w:fldCharType="separate"/>
      </w:r>
      <w:r w:rsidRPr="009B3F66">
        <w:rPr>
          <w:rFonts w:ascii="Times New Roman" w:hAnsi="Times New Roman" w:cs="Times New Roman"/>
          <w:sz w:val="23"/>
          <w:szCs w:val="23"/>
          <w:bdr w:val="none" w:sz="0" w:space="0" w:color="auto" w:frame="1"/>
          <w:shd w:val="clear" w:color="auto" w:fill="FFFFFF"/>
        </w:rPr>
        <w:t>“Latin American” Nuclear Powers</w:t>
      </w:r>
      <w:r w:rsidRPr="009B3F66">
        <w:rPr>
          <w:rFonts w:ascii="Times New Roman" w:hAnsi="Times New Roman" w:cs="Times New Roman"/>
          <w:sz w:val="23"/>
          <w:szCs w:val="23"/>
          <w:bdr w:val="none" w:sz="0" w:space="0" w:color="auto" w:frame="1"/>
          <w:shd w:val="clear" w:color="auto" w:fill="FFFFFF"/>
        </w:rPr>
        <w:fldChar w:fldCharType="end"/>
      </w:r>
      <w:r w:rsidRPr="009B3F66">
        <w:rPr>
          <w:rFonts w:ascii="Times New Roman" w:hAnsi="Times New Roman" w:cs="Times New Roman"/>
          <w:sz w:val="23"/>
          <w:szCs w:val="23"/>
          <w:shd w:val="clear" w:color="auto" w:fill="FFFFFF"/>
        </w:rPr>
        <w:t xml:space="preserve">? A close friend was somewhat shocked when I told him earlier this week </w:t>
      </w:r>
      <w:r w:rsidRPr="009B3F66">
        <w:rPr>
          <w:rStyle w:val="StyleBoldUnderline"/>
          <w:rFonts w:ascii="Times New Roman" w:hAnsi="Times New Roman" w:cs="Times New Roman"/>
        </w:rPr>
        <w:t xml:space="preserve">that Brazil and Argentina are the two more advanced nuclear powers in the Western Hemisphere. Mexico operates several reactors as well, but Argentina and Brazil are the regional nuclear trendsetters. </w:t>
      </w:r>
      <w:r w:rsidRPr="009B3F66">
        <w:rPr>
          <w:rFonts w:ascii="Times New Roman" w:hAnsi="Times New Roman" w:cs="Times New Roman"/>
          <w:sz w:val="23"/>
          <w:szCs w:val="23"/>
        </w:rPr>
        <w:t>My colleague, as is the case with most Americans, had no idea that there were reactors and ongoing nuclear research programs in various Latin American countries</w:t>
      </w:r>
      <w:r w:rsidRPr="009B3F66">
        <w:rPr>
          <w:rStyle w:val="StyleBoldUnderline"/>
          <w:rFonts w:ascii="Times New Roman" w:hAnsi="Times New Roman" w:cs="Times New Roman"/>
        </w:rPr>
        <w:t>. Move over Iran.</w:t>
      </w:r>
      <w:r w:rsidRPr="009B3F66">
        <w:rPr>
          <w:rFonts w:ascii="Times New Roman" w:hAnsi="Times New Roman" w:cs="Times New Roman"/>
          <w:sz w:val="23"/>
          <w:szCs w:val="23"/>
        </w:rPr>
        <w:t xml:space="preserve"> We have nuclear proliferation concerns right here in the Americas. Most policy experts in this town say there is no reason to really be concerned. I’m a little less sanguine.</w:t>
      </w:r>
      <w:r w:rsidRPr="009B3F66">
        <w:rPr>
          <w:rFonts w:ascii="Times New Roman" w:hAnsi="Times New Roman" w:cs="Times New Roman"/>
          <w:sz w:val="12"/>
          <w:szCs w:val="23"/>
        </w:rPr>
        <w:t xml:space="preserve">  </w:t>
      </w:r>
      <w:r w:rsidRPr="009B3F66">
        <w:rPr>
          <w:rStyle w:val="StyleBoldUnderline"/>
          <w:rFonts w:ascii="Times New Roman" w:hAnsi="Times New Roman" w:cs="Times New Roman"/>
        </w:rPr>
        <w:t xml:space="preserve">It is not that these nations should not be trusted with nuclear technology. </w:t>
      </w:r>
      <w:proofErr w:type="gramStart"/>
      <w:r w:rsidRPr="009B3F66">
        <w:rPr>
          <w:rStyle w:val="StyleBoldUnderline"/>
          <w:rFonts w:ascii="Times New Roman" w:hAnsi="Times New Roman" w:cs="Times New Roman"/>
        </w:rPr>
        <w:t>If a country wants to pursue a nuclear program for peaceful purposes.</w:t>
      </w:r>
      <w:proofErr w:type="gramEnd"/>
      <w:r w:rsidRPr="009B3F66">
        <w:rPr>
          <w:rStyle w:val="StyleBoldUnderline"/>
          <w:rFonts w:ascii="Times New Roman" w:hAnsi="Times New Roman" w:cs="Times New Roman"/>
        </w:rPr>
        <w:t xml:space="preserve"> </w:t>
      </w:r>
      <w:proofErr w:type="gramStart"/>
      <w:r w:rsidRPr="009B3F66">
        <w:rPr>
          <w:rStyle w:val="StyleBoldUnderline"/>
          <w:rFonts w:ascii="Times New Roman" w:hAnsi="Times New Roman" w:cs="Times New Roman"/>
        </w:rPr>
        <w:t>have</w:t>
      </w:r>
      <w:proofErr w:type="gramEnd"/>
      <w:r w:rsidRPr="009B3F66">
        <w:rPr>
          <w:rStyle w:val="StyleBoldUnderline"/>
          <w:rFonts w:ascii="Times New Roman" w:hAnsi="Times New Roman" w:cs="Times New Roman"/>
        </w:rPr>
        <w:t xml:space="preserve"> at it. The question is, can these two particular nations be trusted to do the right thing?  The same questions we ask of regimes such as Iran and North </w:t>
      </w:r>
      <w:proofErr w:type="gramStart"/>
      <w:r w:rsidRPr="009B3F66">
        <w:rPr>
          <w:rStyle w:val="StyleBoldUnderline"/>
          <w:rFonts w:ascii="Times New Roman" w:hAnsi="Times New Roman" w:cs="Times New Roman"/>
        </w:rPr>
        <w:t>Korea,</w:t>
      </w:r>
      <w:proofErr w:type="gramEnd"/>
      <w:r w:rsidRPr="009B3F66">
        <w:rPr>
          <w:rStyle w:val="StyleBoldUnderline"/>
          <w:rFonts w:ascii="Times New Roman" w:hAnsi="Times New Roman" w:cs="Times New Roman"/>
        </w:rPr>
        <w:t xml:space="preserve"> are just as valid for </w:t>
      </w:r>
      <w:r w:rsidRPr="009B3F66">
        <w:rPr>
          <w:rFonts w:ascii="Times New Roman" w:hAnsi="Times New Roman" w:cs="Times New Roman"/>
        </w:rPr>
        <w:fldChar w:fldCharType="begin"/>
      </w:r>
      <w:r w:rsidRPr="009B3F66">
        <w:rPr>
          <w:rFonts w:ascii="Times New Roman" w:hAnsi="Times New Roman" w:cs="Times New Roman"/>
        </w:rPr>
        <w:instrText xml:space="preserve"> HYPERLINK "http://www.aeb.gov.br/" \t "_blank" </w:instrText>
      </w:r>
      <w:r w:rsidRPr="009B3F66">
        <w:rPr>
          <w:rFonts w:ascii="Times New Roman" w:hAnsi="Times New Roman" w:cs="Times New Roman"/>
        </w:rPr>
      </w:r>
      <w:r w:rsidRPr="009B3F66">
        <w:rPr>
          <w:rFonts w:ascii="Times New Roman" w:hAnsi="Times New Roman" w:cs="Times New Roman"/>
        </w:rPr>
        <w:fldChar w:fldCharType="separate"/>
      </w:r>
      <w:r w:rsidRPr="009B3F66">
        <w:rPr>
          <w:rStyle w:val="StyleBoldUnderline"/>
          <w:rFonts w:ascii="Times New Roman" w:hAnsi="Times New Roman" w:cs="Times New Roman"/>
        </w:rPr>
        <w:t>Brazil</w:t>
      </w:r>
      <w:r w:rsidRPr="009B3F66">
        <w:rPr>
          <w:rStyle w:val="StyleBoldUnderline"/>
          <w:rFonts w:ascii="Times New Roman" w:hAnsi="Times New Roman" w:cs="Times New Roman"/>
        </w:rPr>
        <w:fldChar w:fldCharType="end"/>
      </w:r>
      <w:r w:rsidRPr="009B3F66">
        <w:rPr>
          <w:rStyle w:val="StyleBoldUnderline"/>
          <w:rFonts w:ascii="Times New Roman" w:hAnsi="Times New Roman" w:cs="Times New Roman"/>
        </w:rPr>
        <w:t xml:space="preserve"> and </w:t>
      </w:r>
      <w:r w:rsidRPr="009B3F66">
        <w:rPr>
          <w:rFonts w:ascii="Times New Roman" w:hAnsi="Times New Roman" w:cs="Times New Roman"/>
        </w:rPr>
        <w:fldChar w:fldCharType="begin"/>
      </w:r>
      <w:r w:rsidRPr="009B3F66">
        <w:rPr>
          <w:rFonts w:ascii="Times New Roman" w:hAnsi="Times New Roman" w:cs="Times New Roman"/>
        </w:rPr>
        <w:instrText xml:space="preserve"> HYPERLINK "http://www.conae.gov.ar/principal.html" \t "_blank" </w:instrText>
      </w:r>
      <w:r w:rsidRPr="009B3F66">
        <w:rPr>
          <w:rFonts w:ascii="Times New Roman" w:hAnsi="Times New Roman" w:cs="Times New Roman"/>
        </w:rPr>
      </w:r>
      <w:r w:rsidRPr="009B3F66">
        <w:rPr>
          <w:rFonts w:ascii="Times New Roman" w:hAnsi="Times New Roman" w:cs="Times New Roman"/>
        </w:rPr>
        <w:fldChar w:fldCharType="separate"/>
      </w:r>
      <w:r w:rsidRPr="009B3F66">
        <w:rPr>
          <w:rStyle w:val="StyleBoldUnderline"/>
          <w:rFonts w:ascii="Times New Roman" w:hAnsi="Times New Roman" w:cs="Times New Roman"/>
        </w:rPr>
        <w:t>Argentina</w:t>
      </w:r>
      <w:r w:rsidRPr="009B3F66">
        <w:rPr>
          <w:rStyle w:val="StyleBoldUnderline"/>
          <w:rFonts w:ascii="Times New Roman" w:hAnsi="Times New Roman" w:cs="Times New Roman"/>
        </w:rPr>
        <w:fldChar w:fldCharType="end"/>
      </w:r>
      <w:r w:rsidRPr="009B3F66">
        <w:rPr>
          <w:rStyle w:val="StyleBoldUnderline"/>
          <w:rFonts w:ascii="Times New Roman" w:hAnsi="Times New Roman" w:cs="Times New Roman"/>
        </w:rPr>
        <w:t>.</w:t>
      </w:r>
      <w:r w:rsidRPr="009B3F66">
        <w:rPr>
          <w:rFonts w:ascii="Times New Roman" w:eastAsia="Times New Roman" w:hAnsi="Times New Roman" w:cs="Times New Roman"/>
          <w:sz w:val="23"/>
          <w:szCs w:val="23"/>
        </w:rPr>
        <w:t xml:space="preserve"> </w:t>
      </w:r>
      <w:proofErr w:type="gramStart"/>
      <w:r w:rsidRPr="009B3F66">
        <w:rPr>
          <w:rFonts w:ascii="Times New Roman" w:eastAsia="Times New Roman" w:hAnsi="Times New Roman" w:cs="Times New Roman"/>
          <w:sz w:val="23"/>
          <w:szCs w:val="23"/>
        </w:rPr>
        <w:t>Alright</w:t>
      </w:r>
      <w:proofErr w:type="gramEnd"/>
      <w:r w:rsidRPr="009B3F66">
        <w:rPr>
          <w:rFonts w:ascii="Times New Roman" w:eastAsia="Times New Roman" w:hAnsi="Times New Roman" w:cs="Times New Roman"/>
          <w:sz w:val="23"/>
          <w:szCs w:val="23"/>
        </w:rPr>
        <w:t xml:space="preserve">, the latter are not controlled by rogue regimes; however, the programs are anything but as transparent as they should be. And what about </w:t>
      </w:r>
      <w:proofErr w:type="gramStart"/>
      <w:r w:rsidRPr="009B3F66">
        <w:rPr>
          <w:rFonts w:ascii="Times New Roman" w:eastAsia="Times New Roman" w:hAnsi="Times New Roman" w:cs="Times New Roman"/>
          <w:sz w:val="23"/>
          <w:szCs w:val="23"/>
        </w:rPr>
        <w:t>their</w:t>
      </w:r>
      <w:proofErr w:type="gramEnd"/>
      <w:r w:rsidRPr="009B3F66">
        <w:rPr>
          <w:rFonts w:ascii="Times New Roman" w:eastAsia="Times New Roman" w:hAnsi="Times New Roman" w:cs="Times New Roman"/>
          <w:sz w:val="23"/>
          <w:szCs w:val="23"/>
        </w:rPr>
        <w:t xml:space="preserve"> cozy relationship, especially Brazil, with Iran?</w:t>
      </w:r>
      <w:r w:rsidRPr="009B3F66">
        <w:rPr>
          <w:rFonts w:ascii="Times New Roman" w:eastAsia="Times New Roman" w:hAnsi="Times New Roman" w:cs="Times New Roman"/>
          <w:sz w:val="12"/>
          <w:szCs w:val="23"/>
        </w:rPr>
        <w:t xml:space="preserve">  </w:t>
      </w:r>
      <w:r w:rsidRPr="009B3F66">
        <w:rPr>
          <w:rFonts w:ascii="Times New Roman" w:eastAsia="Times New Roman" w:hAnsi="Times New Roman" w:cs="Times New Roman"/>
          <w:sz w:val="23"/>
          <w:szCs w:val="23"/>
        </w:rPr>
        <w:t xml:space="preserve">Brazil and Argentina used to be more than soccer rivals. These two countries have been nuclear </w:t>
      </w:r>
      <w:proofErr w:type="gramStart"/>
      <w:r w:rsidRPr="009B3F66">
        <w:rPr>
          <w:rFonts w:ascii="Times New Roman" w:eastAsia="Times New Roman" w:hAnsi="Times New Roman" w:cs="Times New Roman"/>
          <w:sz w:val="23"/>
          <w:szCs w:val="23"/>
        </w:rPr>
        <w:t>competitors</w:t>
      </w:r>
      <w:proofErr w:type="gramEnd"/>
      <w:r w:rsidRPr="009B3F66">
        <w:rPr>
          <w:rFonts w:ascii="Times New Roman" w:eastAsia="Times New Roman" w:hAnsi="Times New Roman" w:cs="Times New Roman"/>
          <w:sz w:val="23"/>
          <w:szCs w:val="23"/>
        </w:rPr>
        <w:t>, and at times, nuclear efforts have been the source of some tension. Realizing that they needed to work together, the past few decades has seen more cooperation in this field including the seemingly successful Brazilian-Argentine Agency for Accounting and Control of Nuclear Materials (</w:t>
      </w:r>
      <w:r w:rsidRPr="009B3F66">
        <w:rPr>
          <w:rFonts w:ascii="Times New Roman" w:hAnsi="Times New Roman" w:cs="Times New Roman"/>
        </w:rPr>
        <w:fldChar w:fldCharType="begin"/>
      </w:r>
      <w:r w:rsidRPr="009B3F66">
        <w:rPr>
          <w:rFonts w:ascii="Times New Roman" w:hAnsi="Times New Roman" w:cs="Times New Roman"/>
        </w:rPr>
        <w:instrText xml:space="preserve"> HYPERLINK "http://www.abacc.org.br/?page_id=5&amp;lang=en" \t "_blank" </w:instrText>
      </w:r>
      <w:r w:rsidRPr="009B3F66">
        <w:rPr>
          <w:rFonts w:ascii="Times New Roman" w:hAnsi="Times New Roman" w:cs="Times New Roman"/>
        </w:rPr>
      </w:r>
      <w:r w:rsidRPr="009B3F66">
        <w:rPr>
          <w:rFonts w:ascii="Times New Roman" w:hAnsi="Times New Roman" w:cs="Times New Roman"/>
        </w:rPr>
        <w:fldChar w:fldCharType="separate"/>
      </w:r>
      <w:r w:rsidRPr="009B3F66">
        <w:rPr>
          <w:rFonts w:ascii="Times New Roman" w:eastAsia="Times New Roman" w:hAnsi="Times New Roman" w:cs="Times New Roman"/>
          <w:sz w:val="23"/>
          <w:szCs w:val="23"/>
          <w:bdr w:val="none" w:sz="0" w:space="0" w:color="auto" w:frame="1"/>
        </w:rPr>
        <w:t>ABACC</w:t>
      </w:r>
      <w:r w:rsidRPr="009B3F66">
        <w:rPr>
          <w:rFonts w:ascii="Times New Roman" w:eastAsia="Times New Roman" w:hAnsi="Times New Roman" w:cs="Times New Roman"/>
          <w:sz w:val="23"/>
          <w:szCs w:val="23"/>
          <w:bdr w:val="none" w:sz="0" w:space="0" w:color="auto" w:frame="1"/>
        </w:rPr>
        <w:fldChar w:fldCharType="end"/>
      </w:r>
      <w:r w:rsidRPr="009B3F66">
        <w:rPr>
          <w:rFonts w:ascii="Times New Roman" w:eastAsia="Times New Roman" w:hAnsi="Times New Roman" w:cs="Times New Roman"/>
          <w:sz w:val="23"/>
          <w:szCs w:val="23"/>
        </w:rPr>
        <w:t>).</w:t>
      </w:r>
      <w:r w:rsidRPr="009B3F66">
        <w:rPr>
          <w:rFonts w:ascii="Times New Roman" w:eastAsia="Times New Roman" w:hAnsi="Times New Roman" w:cs="Times New Roman"/>
          <w:sz w:val="12"/>
          <w:szCs w:val="23"/>
        </w:rPr>
        <w:t xml:space="preserve">  </w:t>
      </w:r>
      <w:r w:rsidRPr="009B3F66">
        <w:rPr>
          <w:rFonts w:ascii="Times New Roman" w:eastAsia="Times New Roman" w:hAnsi="Times New Roman" w:cs="Times New Roman"/>
          <w:sz w:val="23"/>
          <w:szCs w:val="23"/>
        </w:rPr>
        <w:t xml:space="preserve">Brazil — one of the Left’s poster child nations for green energy — has two nuclear reactors online for energy generation and four additional research reactors. Argentina, the first Latin American nation to use nuclear power, has four reactors online for energy generation and five research reactors. </w:t>
      </w:r>
      <w:r w:rsidRPr="009B3F66">
        <w:rPr>
          <w:rStyle w:val="StyleBoldUnderline"/>
          <w:rFonts w:ascii="Times New Roman" w:hAnsi="Times New Roman" w:cs="Times New Roman"/>
        </w:rPr>
        <w:t xml:space="preserve">Should we care? Should we be worried? Concerned? Yes. Yes. </w:t>
      </w:r>
      <w:r w:rsidRPr="009B3F66">
        <w:rPr>
          <w:rFonts w:ascii="Times New Roman" w:eastAsia="Times New Roman" w:hAnsi="Times New Roman" w:cs="Times New Roman"/>
          <w:sz w:val="23"/>
          <w:szCs w:val="23"/>
        </w:rPr>
        <w:t>And, hell yes.</w:t>
      </w:r>
      <w:r w:rsidRPr="009B3F66">
        <w:rPr>
          <w:rFonts w:ascii="Times New Roman" w:eastAsia="Times New Roman" w:hAnsi="Times New Roman" w:cs="Times New Roman"/>
          <w:sz w:val="12"/>
          <w:szCs w:val="23"/>
        </w:rPr>
        <w:t xml:space="preserve">  </w:t>
      </w:r>
      <w:r w:rsidRPr="009B3F66">
        <w:rPr>
          <w:rFonts w:ascii="Times New Roman" w:eastAsia="Times New Roman" w:hAnsi="Times New Roman" w:cs="Times New Roman"/>
          <w:sz w:val="23"/>
          <w:szCs w:val="23"/>
        </w:rPr>
        <w:t xml:space="preserve">Pursuant to a treaty and various other international protocols, Latin America is supposed to be a nuclear-free weapons zone. There is no evidence that either country is pursuing a </w:t>
      </w:r>
      <w:proofErr w:type="spellStart"/>
      <w:r w:rsidRPr="009B3F66">
        <w:rPr>
          <w:rFonts w:ascii="Times New Roman" w:eastAsia="Times New Roman" w:hAnsi="Times New Roman" w:cs="Times New Roman"/>
          <w:sz w:val="23"/>
          <w:szCs w:val="23"/>
        </w:rPr>
        <w:t>weaponized</w:t>
      </w:r>
      <w:proofErr w:type="spellEnd"/>
      <w:r w:rsidRPr="009B3F66">
        <w:rPr>
          <w:rFonts w:ascii="Times New Roman" w:eastAsia="Times New Roman" w:hAnsi="Times New Roman" w:cs="Times New Roman"/>
          <w:sz w:val="23"/>
          <w:szCs w:val="23"/>
        </w:rPr>
        <w:t xml:space="preserve"> nuclear program. This does not mean that they have not tried to do so in the past. They did.</w:t>
      </w:r>
      <w:r w:rsidRPr="009B3F66">
        <w:rPr>
          <w:rFonts w:ascii="Times New Roman" w:eastAsia="Times New Roman" w:hAnsi="Times New Roman" w:cs="Times New Roman"/>
          <w:sz w:val="12"/>
          <w:szCs w:val="23"/>
        </w:rPr>
        <w:t xml:space="preserve">  </w:t>
      </w:r>
      <w:r w:rsidRPr="009B3F66">
        <w:rPr>
          <w:rFonts w:ascii="Times New Roman" w:eastAsia="Times New Roman" w:hAnsi="Times New Roman" w:cs="Times New Roman"/>
          <w:sz w:val="23"/>
          <w:szCs w:val="23"/>
        </w:rPr>
        <w:t xml:space="preserve">I’ve </w:t>
      </w:r>
      <w:proofErr w:type="gramStart"/>
      <w:r w:rsidRPr="009B3F66">
        <w:rPr>
          <w:rFonts w:ascii="Times New Roman" w:eastAsia="Times New Roman" w:hAnsi="Times New Roman" w:cs="Times New Roman"/>
          <w:sz w:val="23"/>
          <w:szCs w:val="23"/>
        </w:rPr>
        <w:t>think</w:t>
      </w:r>
      <w:proofErr w:type="gramEnd"/>
      <w:r w:rsidRPr="009B3F66">
        <w:rPr>
          <w:rFonts w:ascii="Times New Roman" w:eastAsia="Times New Roman" w:hAnsi="Times New Roman" w:cs="Times New Roman"/>
          <w:sz w:val="23"/>
          <w:szCs w:val="23"/>
        </w:rPr>
        <w:t xml:space="preserve"> </w:t>
      </w:r>
      <w:r w:rsidRPr="009B3F66">
        <w:rPr>
          <w:rFonts w:ascii="Times New Roman" w:hAnsi="Times New Roman" w:cs="Times New Roman"/>
        </w:rPr>
        <w:t xml:space="preserve">we’ve trusted them way too much with nuclear technology. </w:t>
      </w:r>
      <w:r w:rsidRPr="009B3F66">
        <w:rPr>
          <w:rStyle w:val="StyleBoldUnderline"/>
          <w:rFonts w:ascii="Times New Roman" w:hAnsi="Times New Roman" w:cs="Times New Roman"/>
        </w:rPr>
        <w:t>Considering that both countries have rocket launch capabilities, we should be a little more than vigilant.</w:t>
      </w:r>
      <w:r w:rsidRPr="009B3F66">
        <w:rPr>
          <w:rFonts w:ascii="Times New Roman" w:eastAsia="Times New Roman" w:hAnsi="Times New Roman" w:cs="Times New Roman"/>
          <w:sz w:val="23"/>
          <w:szCs w:val="23"/>
        </w:rPr>
        <w:t xml:space="preserve"> Both countries have space agencies that used to be under military control. That was the case with the nuclear programs. </w:t>
      </w:r>
      <w:r w:rsidRPr="009B3F66">
        <w:rPr>
          <w:rStyle w:val="StyleBoldUnderline"/>
          <w:rFonts w:ascii="Times New Roman" w:hAnsi="Times New Roman" w:cs="Times New Roman"/>
        </w:rPr>
        <w:t xml:space="preserve">Brazil is reportedly building nuclear submarines now.  Argentina and Brazil relations with </w:t>
      </w:r>
      <w:r w:rsidRPr="009B3F66">
        <w:rPr>
          <w:rFonts w:ascii="Times New Roman" w:hAnsi="Times New Roman" w:cs="Times New Roman"/>
        </w:rPr>
        <w:fldChar w:fldCharType="begin"/>
      </w:r>
      <w:r w:rsidRPr="009B3F66">
        <w:rPr>
          <w:rFonts w:ascii="Times New Roman" w:hAnsi="Times New Roman" w:cs="Times New Roman"/>
        </w:rPr>
        <w:instrText xml:space="preserve"> HYPERLINK "http://jasonpoblete.com/2010/08/18/brazils-rocket-envy-aside-iran-ally-nets-50000000-worth-of-sensitive-u-s-technology/" \t "_blank" </w:instrText>
      </w:r>
      <w:r w:rsidRPr="009B3F66">
        <w:rPr>
          <w:rFonts w:ascii="Times New Roman" w:hAnsi="Times New Roman" w:cs="Times New Roman"/>
        </w:rPr>
      </w:r>
      <w:r w:rsidRPr="009B3F66">
        <w:rPr>
          <w:rFonts w:ascii="Times New Roman" w:hAnsi="Times New Roman" w:cs="Times New Roman"/>
        </w:rPr>
        <w:fldChar w:fldCharType="separate"/>
      </w:r>
      <w:r w:rsidRPr="009B3F66">
        <w:rPr>
          <w:rStyle w:val="StyleBoldUnderline"/>
          <w:rFonts w:ascii="Times New Roman" w:hAnsi="Times New Roman" w:cs="Times New Roman"/>
        </w:rPr>
        <w:t>Iran</w:t>
      </w:r>
      <w:r w:rsidRPr="009B3F66">
        <w:rPr>
          <w:rStyle w:val="StyleBoldUnderline"/>
          <w:rFonts w:ascii="Times New Roman" w:hAnsi="Times New Roman" w:cs="Times New Roman"/>
        </w:rPr>
        <w:fldChar w:fldCharType="end"/>
      </w:r>
      <w:r w:rsidRPr="009B3F66">
        <w:rPr>
          <w:rStyle w:val="StyleBoldUnderline"/>
          <w:rFonts w:ascii="Times New Roman" w:hAnsi="Times New Roman" w:cs="Times New Roman"/>
        </w:rPr>
        <w:t xml:space="preserve"> should be reason enough to ask tough questions of our regional allies.</w:t>
      </w:r>
      <w:r w:rsidRPr="009B3F66">
        <w:rPr>
          <w:rFonts w:ascii="Times New Roman" w:eastAsia="Times New Roman" w:hAnsi="Times New Roman" w:cs="Times New Roman"/>
          <w:sz w:val="23"/>
          <w:szCs w:val="23"/>
        </w:rPr>
        <w:t xml:space="preserve"> The International Atomic Energy Agency (</w:t>
      </w:r>
      <w:r w:rsidRPr="009B3F66">
        <w:rPr>
          <w:rFonts w:ascii="Times New Roman" w:hAnsi="Times New Roman" w:cs="Times New Roman"/>
        </w:rPr>
        <w:fldChar w:fldCharType="begin"/>
      </w:r>
      <w:r w:rsidRPr="009B3F66">
        <w:rPr>
          <w:rFonts w:ascii="Times New Roman" w:hAnsi="Times New Roman" w:cs="Times New Roman"/>
        </w:rPr>
        <w:instrText xml:space="preserve"> HYPERLINK "http://www.nti.org/analysis/articles/brazils-nuclear-ambitions/" \t "_blank" </w:instrText>
      </w:r>
      <w:r w:rsidRPr="009B3F66">
        <w:rPr>
          <w:rFonts w:ascii="Times New Roman" w:hAnsi="Times New Roman" w:cs="Times New Roman"/>
        </w:rPr>
      </w:r>
      <w:r w:rsidRPr="009B3F66">
        <w:rPr>
          <w:rFonts w:ascii="Times New Roman" w:hAnsi="Times New Roman" w:cs="Times New Roman"/>
        </w:rPr>
        <w:fldChar w:fldCharType="separate"/>
      </w:r>
      <w:r w:rsidRPr="009B3F66">
        <w:rPr>
          <w:rFonts w:ascii="Times New Roman" w:eastAsia="Times New Roman" w:hAnsi="Times New Roman" w:cs="Times New Roman"/>
          <w:sz w:val="23"/>
          <w:szCs w:val="23"/>
          <w:bdr w:val="none" w:sz="0" w:space="0" w:color="auto" w:frame="1"/>
        </w:rPr>
        <w:t>IAEA</w:t>
      </w:r>
      <w:r w:rsidRPr="009B3F66">
        <w:rPr>
          <w:rFonts w:ascii="Times New Roman" w:eastAsia="Times New Roman" w:hAnsi="Times New Roman" w:cs="Times New Roman"/>
          <w:sz w:val="23"/>
          <w:szCs w:val="23"/>
          <w:bdr w:val="none" w:sz="0" w:space="0" w:color="auto" w:frame="1"/>
        </w:rPr>
        <w:fldChar w:fldCharType="end"/>
      </w:r>
      <w:r w:rsidRPr="009B3F66">
        <w:rPr>
          <w:rFonts w:ascii="Times New Roman" w:eastAsia="Times New Roman" w:hAnsi="Times New Roman" w:cs="Times New Roman"/>
          <w:sz w:val="23"/>
          <w:szCs w:val="23"/>
        </w:rPr>
        <w:t xml:space="preserve">) – the global UN watchdog for these matters – has yet to be granted full access to </w:t>
      </w:r>
      <w:r w:rsidRPr="009B3F66">
        <w:rPr>
          <w:rFonts w:ascii="Times New Roman" w:hAnsi="Times New Roman" w:cs="Times New Roman"/>
        </w:rPr>
        <w:fldChar w:fldCharType="begin"/>
      </w:r>
      <w:r w:rsidRPr="009B3F66">
        <w:rPr>
          <w:rFonts w:ascii="Times New Roman" w:hAnsi="Times New Roman" w:cs="Times New Roman"/>
        </w:rPr>
        <w:instrText xml:space="preserve"> HYPERLINK "http://jasonpoblete.com/2009/09/26/no-nukes-then-allow-iaea-inspectors-in-brazil/" \t "_blank" </w:instrText>
      </w:r>
      <w:r w:rsidRPr="009B3F66">
        <w:rPr>
          <w:rFonts w:ascii="Times New Roman" w:hAnsi="Times New Roman" w:cs="Times New Roman"/>
        </w:rPr>
      </w:r>
      <w:r w:rsidRPr="009B3F66">
        <w:rPr>
          <w:rFonts w:ascii="Times New Roman" w:hAnsi="Times New Roman" w:cs="Times New Roman"/>
        </w:rPr>
        <w:fldChar w:fldCharType="separate"/>
      </w:r>
      <w:r w:rsidRPr="009B3F66">
        <w:rPr>
          <w:rFonts w:ascii="Times New Roman" w:eastAsia="Times New Roman" w:hAnsi="Times New Roman" w:cs="Times New Roman"/>
          <w:sz w:val="23"/>
          <w:szCs w:val="23"/>
          <w:bdr w:val="none" w:sz="0" w:space="0" w:color="auto" w:frame="1"/>
        </w:rPr>
        <w:t>either</w:t>
      </w:r>
      <w:r w:rsidRPr="009B3F66">
        <w:rPr>
          <w:rFonts w:ascii="Times New Roman" w:eastAsia="Times New Roman" w:hAnsi="Times New Roman" w:cs="Times New Roman"/>
          <w:sz w:val="23"/>
          <w:szCs w:val="23"/>
          <w:bdr w:val="none" w:sz="0" w:space="0" w:color="auto" w:frame="1"/>
        </w:rPr>
        <w:fldChar w:fldCharType="end"/>
      </w:r>
      <w:r w:rsidRPr="009B3F66">
        <w:rPr>
          <w:rFonts w:ascii="Times New Roman" w:eastAsia="Times New Roman" w:hAnsi="Times New Roman" w:cs="Times New Roman"/>
          <w:sz w:val="23"/>
          <w:szCs w:val="23"/>
        </w:rPr>
        <w:t xml:space="preserve"> nuclear program. What do they have to hide?</w:t>
      </w:r>
      <w:r w:rsidRPr="009B3F66">
        <w:rPr>
          <w:rFonts w:ascii="Times New Roman" w:eastAsia="Times New Roman" w:hAnsi="Times New Roman" w:cs="Times New Roman"/>
          <w:sz w:val="12"/>
          <w:szCs w:val="23"/>
        </w:rPr>
        <w:t xml:space="preserve">  </w:t>
      </w:r>
      <w:r w:rsidRPr="009B3F66">
        <w:rPr>
          <w:rFonts w:ascii="Times New Roman" w:eastAsia="Times New Roman" w:hAnsi="Times New Roman" w:cs="Times New Roman"/>
          <w:sz w:val="23"/>
          <w:szCs w:val="23"/>
        </w:rPr>
        <w:t>There are bigger issues at play here than just Brazil and Argentina tinkering with nuclear energy. Think, Iran, for starters. And regional democracies are concerned about it, but will not say so in polite company. It is DC you know. But the U.S. Congress need not worry about being polite or diplomatic. They need to chime in.</w:t>
      </w:r>
    </w:p>
    <w:p w14:paraId="60A268DC" w14:textId="7CBD56E0" w:rsidR="000F27E9" w:rsidRPr="009B3F66" w:rsidRDefault="000F27E9" w:rsidP="000F27E9">
      <w:pPr>
        <w:rPr>
          <w:rStyle w:val="StyleBoldUnderline"/>
          <w:rFonts w:ascii="Times New Roman" w:eastAsiaTheme="majorEastAsia" w:hAnsi="Times New Roman" w:cs="Times New Roman"/>
          <w:bCs/>
          <w:iCs/>
          <w:sz w:val="26"/>
          <w:szCs w:val="26"/>
          <w:u w:val="none"/>
        </w:rPr>
      </w:pPr>
      <w:r w:rsidRPr="009B3F66">
        <w:rPr>
          <w:rStyle w:val="StyleBoldUnderline"/>
          <w:rFonts w:ascii="Times New Roman" w:eastAsiaTheme="majorEastAsia" w:hAnsi="Times New Roman" w:cs="Times New Roman"/>
          <w:bCs/>
          <w:iCs/>
          <w:sz w:val="26"/>
          <w:szCs w:val="26"/>
          <w:u w:val="none"/>
        </w:rPr>
        <w:t xml:space="preserve">Nuclear proliferation in Latin America would trigger an arms race.  </w:t>
      </w:r>
    </w:p>
    <w:p w14:paraId="06BAC28B" w14:textId="77777777" w:rsidR="000F27E9" w:rsidRPr="009B3F66" w:rsidRDefault="000F27E9" w:rsidP="000F27E9">
      <w:pPr>
        <w:rPr>
          <w:rStyle w:val="StyleBoldUnderline"/>
          <w:rFonts w:ascii="Times New Roman" w:eastAsiaTheme="majorEastAsia" w:hAnsi="Times New Roman" w:cs="Times New Roman"/>
          <w:bCs/>
          <w:iCs/>
          <w:sz w:val="26"/>
          <w:szCs w:val="26"/>
          <w:u w:val="none"/>
        </w:rPr>
      </w:pPr>
    </w:p>
    <w:p w14:paraId="2C223947" w14:textId="27936ED5" w:rsidR="000F27E9" w:rsidRPr="009B3F66" w:rsidRDefault="000F27E9" w:rsidP="000F27E9">
      <w:pPr>
        <w:rPr>
          <w:rFonts w:ascii="Times New Roman" w:hAnsi="Times New Roman" w:cs="Times New Roman"/>
          <w:sz w:val="20"/>
          <w:szCs w:val="20"/>
        </w:rPr>
      </w:pPr>
      <w:proofErr w:type="gramStart"/>
      <w:r w:rsidRPr="009B3F66">
        <w:rPr>
          <w:rStyle w:val="StyleStyleBold12pt"/>
          <w:rFonts w:ascii="Times New Roman" w:hAnsi="Times New Roman" w:cs="Times New Roman"/>
        </w:rPr>
        <w:t>ACA  2013</w:t>
      </w:r>
      <w:proofErr w:type="gramEnd"/>
      <w:r w:rsidRPr="009B3F66">
        <w:rPr>
          <w:rStyle w:val="StyleStyleBold12pt"/>
          <w:rFonts w:ascii="Times New Roman" w:hAnsi="Times New Roman" w:cs="Times New Roman"/>
        </w:rPr>
        <w:t xml:space="preserve"> </w:t>
      </w:r>
      <w:r w:rsidRPr="009B3F66">
        <w:rPr>
          <w:rFonts w:ascii="Times New Roman" w:hAnsi="Times New Roman" w:cs="Times New Roman"/>
          <w:sz w:val="20"/>
          <w:szCs w:val="20"/>
        </w:rPr>
        <w:t xml:space="preserve">[ACA – Arms Control Association; “Latin America Nuclear Weapons Free Zone Treaty (Treaty of </w:t>
      </w:r>
      <w:proofErr w:type="spellStart"/>
      <w:r w:rsidRPr="009B3F66">
        <w:rPr>
          <w:rFonts w:ascii="Times New Roman" w:hAnsi="Times New Roman" w:cs="Times New Roman"/>
          <w:sz w:val="20"/>
          <w:szCs w:val="20"/>
        </w:rPr>
        <w:t>Tlatelolco</w:t>
      </w:r>
      <w:proofErr w:type="spellEnd"/>
      <w:r w:rsidRPr="009B3F66">
        <w:rPr>
          <w:rFonts w:ascii="Times New Roman" w:hAnsi="Times New Roman" w:cs="Times New Roman"/>
          <w:sz w:val="20"/>
          <w:szCs w:val="20"/>
        </w:rPr>
        <w:t xml:space="preserve">)”; http://www.armscontrol.org/documents/tlatelolco] </w:t>
      </w:r>
      <w:proofErr w:type="spellStart"/>
      <w:r w:rsidRPr="009B3F66">
        <w:rPr>
          <w:rFonts w:ascii="Times New Roman" w:hAnsi="Times New Roman" w:cs="Times New Roman"/>
          <w:sz w:val="20"/>
          <w:szCs w:val="20"/>
        </w:rPr>
        <w:t>RahulNambiar</w:t>
      </w:r>
      <w:proofErr w:type="spellEnd"/>
    </w:p>
    <w:p w14:paraId="37FC2EF6" w14:textId="77777777" w:rsidR="000F27E9" w:rsidRPr="009B3F66" w:rsidRDefault="000F27E9" w:rsidP="000F27E9">
      <w:pPr>
        <w:widowControl w:val="0"/>
        <w:autoSpaceDE w:val="0"/>
        <w:autoSpaceDN w:val="0"/>
        <w:adjustRightInd w:val="0"/>
        <w:spacing w:after="240"/>
        <w:rPr>
          <w:rFonts w:ascii="Times New Roman" w:hAnsi="Times New Roman" w:cs="Times New Roman"/>
          <w:sz w:val="16"/>
        </w:rPr>
      </w:pPr>
      <w:r w:rsidRPr="009B3F66">
        <w:rPr>
          <w:rFonts w:ascii="Times New Roman" w:hAnsi="Times New Roman" w:cs="Times New Roman"/>
          <w:sz w:val="16"/>
        </w:rPr>
        <w:t xml:space="preserve">That </w:t>
      </w:r>
      <w:r w:rsidRPr="009B3F66">
        <w:rPr>
          <w:rStyle w:val="StyleBoldUnderline"/>
          <w:rFonts w:ascii="Times New Roman" w:hAnsi="Times New Roman" w:cs="Times New Roman"/>
        </w:rPr>
        <w:t>the incalculable destructive power of nuclear weapons has made it imperative that the legal prohibition of war should be strictly observed in practice if the survival of civilization and of mankind itself is to be assured</w:t>
      </w:r>
      <w:r w:rsidRPr="009B3F66">
        <w:rPr>
          <w:rFonts w:ascii="Times New Roman" w:hAnsi="Times New Roman" w:cs="Times New Roman"/>
          <w:sz w:val="16"/>
        </w:rPr>
        <w:t xml:space="preserve">, That </w:t>
      </w:r>
      <w:r w:rsidRPr="009B3F66">
        <w:rPr>
          <w:rStyle w:val="StyleBoldUnderline"/>
          <w:rFonts w:ascii="Times New Roman" w:hAnsi="Times New Roman" w:cs="Times New Roman"/>
        </w:rPr>
        <w:t>nuclear weapons</w:t>
      </w:r>
      <w:r w:rsidRPr="009B3F66">
        <w:rPr>
          <w:rFonts w:ascii="Times New Roman" w:hAnsi="Times New Roman" w:cs="Times New Roman"/>
          <w:sz w:val="16"/>
        </w:rPr>
        <w:t xml:space="preserve">, whose terrible effects are suffered, indiscriminately and inexorably, by military forces and civilian population alike, constitute, through the persistence of the radioactivity they release, an attack on the integrity of the human species and ultimately </w:t>
      </w:r>
      <w:r w:rsidRPr="009B3F66">
        <w:rPr>
          <w:rStyle w:val="StyleBoldUnderline"/>
          <w:rFonts w:ascii="Times New Roman" w:hAnsi="Times New Roman" w:cs="Times New Roman"/>
        </w:rPr>
        <w:t>may even render the whole earth uninhabitable</w:t>
      </w:r>
      <w:r w:rsidRPr="009B3F66">
        <w:rPr>
          <w:rFonts w:ascii="Times New Roman" w:hAnsi="Times New Roman" w:cs="Times New Roman"/>
          <w:sz w:val="16"/>
        </w:rPr>
        <w:t xml:space="preserve">, That general and complete disarmament under effective international control is a vital matter which all the peoples of the world equally demand, That </w:t>
      </w:r>
      <w:r w:rsidRPr="009B3F66">
        <w:rPr>
          <w:rStyle w:val="StyleBoldUnderline"/>
          <w:rFonts w:ascii="Times New Roman" w:hAnsi="Times New Roman" w:cs="Times New Roman"/>
        </w:rPr>
        <w:t>the proliferation of nuclear weapons, which seems inevitable unless States, in the exercise of their sovereign rights, impose restrictions on themselves in order to prevent it</w:t>
      </w:r>
      <w:r w:rsidRPr="009B3F66">
        <w:rPr>
          <w:rFonts w:ascii="Times New Roman" w:hAnsi="Times New Roman" w:cs="Times New Roman"/>
          <w:sz w:val="16"/>
        </w:rPr>
        <w:t xml:space="preserve">, would make any agreement on disarmament enormously difficult and would increase the danger of the outbreak of a nuclear conflagration, That the establishment of militarily denuclearized zones is closely linked with the maintenance of peace and security in the respective regions, That the military denuclearization of vast geographical zones, adopted by the sovereign decision of the States comprised therein, will exercise a beneficial influence on other regions where similar conditions exist, That </w:t>
      </w:r>
      <w:r w:rsidRPr="009B3F66">
        <w:rPr>
          <w:rStyle w:val="StyleBoldUnderline"/>
          <w:rFonts w:ascii="Times New Roman" w:hAnsi="Times New Roman" w:cs="Times New Roman"/>
        </w:rPr>
        <w:t>the privileged situation of the signatory States, whose territories are wholly free from nuclear weapons, imposes upon them the inescapable duty of preserving that situation both in their own interest and for the good of mankind</w:t>
      </w:r>
      <w:r w:rsidRPr="009B3F66">
        <w:rPr>
          <w:rFonts w:ascii="Times New Roman" w:hAnsi="Times New Roman" w:cs="Times New Roman"/>
          <w:sz w:val="16"/>
        </w:rPr>
        <w:t xml:space="preserve">, That </w:t>
      </w:r>
      <w:r w:rsidRPr="009B3F66">
        <w:rPr>
          <w:rStyle w:val="StyleBoldUnderline"/>
          <w:rFonts w:ascii="Times New Roman" w:hAnsi="Times New Roman" w:cs="Times New Roman"/>
        </w:rPr>
        <w:t>the existence of nuclear weapons in any country of Latin America would make it a target for possible nuclear attacks and would inevitably set off, throughout the region, a ruinous race in nuclear weapons which would involve the unjustifiable diversion</w:t>
      </w:r>
      <w:r w:rsidRPr="009B3F66">
        <w:rPr>
          <w:rFonts w:ascii="Times New Roman" w:hAnsi="Times New Roman" w:cs="Times New Roman"/>
          <w:sz w:val="16"/>
        </w:rPr>
        <w:t xml:space="preserve">, for warlike purposes, of the limited resources required for economic and social development, That the foregoing reasons, together with </w:t>
      </w:r>
      <w:r w:rsidRPr="009B3F66">
        <w:rPr>
          <w:rStyle w:val="StyleBoldUnderline"/>
          <w:rFonts w:ascii="Times New Roman" w:hAnsi="Times New Roman" w:cs="Times New Roman"/>
        </w:rPr>
        <w:t>the traditional</w:t>
      </w:r>
      <w:r w:rsidRPr="009B3F66">
        <w:rPr>
          <w:rFonts w:ascii="Times New Roman" w:hAnsi="Times New Roman" w:cs="Times New Roman"/>
          <w:sz w:val="16"/>
        </w:rPr>
        <w:t xml:space="preserve"> peace-loving </w:t>
      </w:r>
      <w:r w:rsidRPr="009B3F66">
        <w:rPr>
          <w:rStyle w:val="StyleBoldUnderline"/>
          <w:rFonts w:ascii="Times New Roman" w:hAnsi="Times New Roman" w:cs="Times New Roman"/>
        </w:rPr>
        <w:t>outlook of Latin America</w:t>
      </w:r>
      <w:r w:rsidRPr="009B3F66">
        <w:rPr>
          <w:rFonts w:ascii="Times New Roman" w:hAnsi="Times New Roman" w:cs="Times New Roman"/>
          <w:sz w:val="16"/>
        </w:rPr>
        <w:t xml:space="preserve">, </w:t>
      </w:r>
      <w:r w:rsidRPr="009B3F66">
        <w:rPr>
          <w:rStyle w:val="StyleBoldUnderline"/>
          <w:rFonts w:ascii="Times New Roman" w:hAnsi="Times New Roman" w:cs="Times New Roman"/>
        </w:rPr>
        <w:t>give rise</w:t>
      </w:r>
      <w:r w:rsidRPr="009B3F66">
        <w:rPr>
          <w:rFonts w:ascii="Times New Roman" w:hAnsi="Times New Roman" w:cs="Times New Roman"/>
          <w:sz w:val="16"/>
        </w:rPr>
        <w:t xml:space="preserve"> to an inescapable necessity that nuclear energy should be used in that region exclusively for peaceful purposes, and </w:t>
      </w:r>
      <w:r w:rsidRPr="009B3F66">
        <w:rPr>
          <w:rStyle w:val="StyleBoldUnderline"/>
          <w:rFonts w:ascii="Times New Roman" w:hAnsi="Times New Roman" w:cs="Times New Roman"/>
        </w:rPr>
        <w:t>that the Latin American countries should use their right to the greatest and most equitable possible access to this new source of energy in order to expedite the economic and social development of their peoples</w:t>
      </w:r>
      <w:r w:rsidRPr="009B3F66">
        <w:rPr>
          <w:rFonts w:ascii="Times New Roman" w:hAnsi="Times New Roman" w:cs="Times New Roman"/>
          <w:sz w:val="16"/>
        </w:rPr>
        <w:t>,</w:t>
      </w:r>
    </w:p>
    <w:p w14:paraId="34243F3E" w14:textId="79520EEB" w:rsidR="00FD0A2D" w:rsidRPr="009B3F66" w:rsidRDefault="00FD0A2D" w:rsidP="00FD0A2D">
      <w:pPr>
        <w:pStyle w:val="Heading3"/>
        <w:rPr>
          <w:rFonts w:cs="Times New Roman"/>
        </w:rPr>
      </w:pPr>
      <w:r w:rsidRPr="009B3F66">
        <w:rPr>
          <w:rFonts w:cs="Times New Roman"/>
        </w:rPr>
        <w:t>AT: No Capability (Latin America)</w:t>
      </w:r>
    </w:p>
    <w:p w14:paraId="2110FBC6" w14:textId="77777777" w:rsidR="00FD0A2D" w:rsidRPr="009B3F66" w:rsidRDefault="00FD0A2D" w:rsidP="00FD0A2D">
      <w:pPr>
        <w:pStyle w:val="Heading4"/>
        <w:rPr>
          <w:rFonts w:cs="Times New Roman"/>
        </w:rPr>
      </w:pPr>
      <w:r w:rsidRPr="009B3F66">
        <w:rPr>
          <w:rFonts w:cs="Times New Roman"/>
        </w:rPr>
        <w:t>Latin American countries have the capability to proliferate.</w:t>
      </w:r>
    </w:p>
    <w:p w14:paraId="23979E5E" w14:textId="77777777" w:rsidR="00FD0A2D" w:rsidRPr="009B3F66" w:rsidRDefault="00FD0A2D" w:rsidP="00FD0A2D">
      <w:pPr>
        <w:rPr>
          <w:rFonts w:ascii="Times New Roman" w:hAnsi="Times New Roman" w:cs="Times New Roman"/>
          <w:sz w:val="20"/>
          <w:szCs w:val="20"/>
        </w:rPr>
      </w:pPr>
      <w:proofErr w:type="spellStart"/>
      <w:r w:rsidRPr="009B3F66">
        <w:rPr>
          <w:rStyle w:val="StyleStyleBold12pt"/>
          <w:rFonts w:ascii="Times New Roman" w:hAnsi="Times New Roman" w:cs="Times New Roman"/>
        </w:rPr>
        <w:t>Trinkunas</w:t>
      </w:r>
      <w:proofErr w:type="spellEnd"/>
      <w:r w:rsidRPr="009B3F66">
        <w:rPr>
          <w:rFonts w:ascii="Times New Roman" w:hAnsi="Times New Roman" w:cs="Times New Roman"/>
        </w:rPr>
        <w:t xml:space="preserve"> 9-1-20</w:t>
      </w:r>
      <w:r w:rsidRPr="009B3F66">
        <w:rPr>
          <w:rStyle w:val="StyleStyleBold12pt"/>
          <w:rFonts w:ascii="Times New Roman" w:hAnsi="Times New Roman" w:cs="Times New Roman"/>
        </w:rPr>
        <w:t>11</w:t>
      </w:r>
      <w:r w:rsidRPr="009B3F66">
        <w:rPr>
          <w:rFonts w:ascii="Times New Roman" w:hAnsi="Times New Roman" w:cs="Times New Roman"/>
          <w:sz w:val="20"/>
          <w:szCs w:val="20"/>
        </w:rPr>
        <w:t xml:space="preserve"> [Harold A. </w:t>
      </w:r>
      <w:proofErr w:type="spellStart"/>
      <w:r w:rsidRPr="009B3F66">
        <w:rPr>
          <w:rFonts w:ascii="Times New Roman" w:hAnsi="Times New Roman" w:cs="Times New Roman"/>
          <w:sz w:val="20"/>
          <w:szCs w:val="20"/>
        </w:rPr>
        <w:t>Trinkunas</w:t>
      </w:r>
      <w:proofErr w:type="spellEnd"/>
      <w:r w:rsidRPr="009B3F66">
        <w:rPr>
          <w:rFonts w:ascii="Times New Roman" w:hAnsi="Times New Roman" w:cs="Times New Roman"/>
          <w:sz w:val="20"/>
          <w:szCs w:val="20"/>
        </w:rPr>
        <w:t xml:space="preserve"> - Associate Professor and Deputy Director for Academic Affairs @ Naval Post-Graduate School; “Latin America: Nuclear Capabilities, Intentions and Threat Perceptions”; http://digitalcommons.fiu.edu/cgi/viewcontent.cgi</w:t>
      </w:r>
      <w:proofErr w:type="gramStart"/>
      <w:r w:rsidRPr="009B3F66">
        <w:rPr>
          <w:rFonts w:ascii="Times New Roman" w:hAnsi="Times New Roman" w:cs="Times New Roman"/>
          <w:sz w:val="20"/>
          <w:szCs w:val="20"/>
        </w:rPr>
        <w:t>?article</w:t>
      </w:r>
      <w:proofErr w:type="gramEnd"/>
      <w:r w:rsidRPr="009B3F66">
        <w:rPr>
          <w:rFonts w:ascii="Times New Roman" w:hAnsi="Times New Roman" w:cs="Times New Roman"/>
          <w:sz w:val="20"/>
          <w:szCs w:val="20"/>
        </w:rPr>
        <w:t xml:space="preserve">=1040&amp;context=whemsac] </w:t>
      </w:r>
      <w:proofErr w:type="spellStart"/>
      <w:r w:rsidRPr="009B3F66">
        <w:rPr>
          <w:rFonts w:ascii="Times New Roman" w:hAnsi="Times New Roman" w:cs="Times New Roman"/>
          <w:sz w:val="20"/>
          <w:szCs w:val="20"/>
        </w:rPr>
        <w:t>RahulNambiar</w:t>
      </w:r>
      <w:proofErr w:type="spellEnd"/>
    </w:p>
    <w:p w14:paraId="0AA341E9" w14:textId="77777777" w:rsidR="00FD0A2D" w:rsidRPr="009B3F66" w:rsidRDefault="00FD0A2D" w:rsidP="00FD0A2D">
      <w:pPr>
        <w:widowControl w:val="0"/>
        <w:autoSpaceDE w:val="0"/>
        <w:autoSpaceDN w:val="0"/>
        <w:adjustRightInd w:val="0"/>
        <w:spacing w:after="240"/>
        <w:rPr>
          <w:rFonts w:ascii="Times New Roman" w:hAnsi="Times New Roman" w:cs="Times New Roman"/>
          <w:sz w:val="16"/>
        </w:rPr>
      </w:pPr>
      <w:r w:rsidRPr="009B3F66">
        <w:rPr>
          <w:rFonts w:ascii="Times New Roman" w:hAnsi="Times New Roman" w:cs="Times New Roman"/>
          <w:sz w:val="16"/>
          <w:szCs w:val="32"/>
        </w:rPr>
        <w:t xml:space="preserve">Three key states are relevant in considering future nuclear proliferation in Latin America: </w:t>
      </w:r>
      <w:r w:rsidRPr="009B3F66">
        <w:rPr>
          <w:rStyle w:val="StyleBoldUnderline"/>
          <w:rFonts w:ascii="Times New Roman" w:hAnsi="Times New Roman" w:cs="Times New Roman"/>
        </w:rPr>
        <w:t>Argentina, Brazil, and Venezuela.</w:t>
      </w:r>
      <w:r w:rsidRPr="009B3F66">
        <w:rPr>
          <w:rFonts w:ascii="Times New Roman" w:hAnsi="Times New Roman" w:cs="Times New Roman"/>
          <w:sz w:val="16"/>
          <w:szCs w:val="32"/>
        </w:rPr>
        <w:t xml:space="preserve"> Argentina and Brazil </w:t>
      </w:r>
      <w:r w:rsidRPr="009B3F66">
        <w:rPr>
          <w:rStyle w:val="StyleBoldUnderline"/>
          <w:rFonts w:ascii="Times New Roman" w:hAnsi="Times New Roman" w:cs="Times New Roman"/>
        </w:rPr>
        <w:t>are critical because of their relatively advanced nuclear capabilities.</w:t>
      </w:r>
      <w:r w:rsidRPr="009B3F66">
        <w:rPr>
          <w:rFonts w:ascii="Times New Roman" w:hAnsi="Times New Roman" w:cs="Times New Roman"/>
          <w:sz w:val="16"/>
          <w:szCs w:val="32"/>
        </w:rPr>
        <w:t xml:space="preserve"> For historical and geopolitical reasons, neither Argentina nor Brazil is likely to reactivate nuclear weapons programs. </w:t>
      </w:r>
      <w:r w:rsidRPr="009B3F66">
        <w:rPr>
          <w:rStyle w:val="StyleBoldUnderline"/>
          <w:rFonts w:ascii="Times New Roman" w:hAnsi="Times New Roman" w:cs="Times New Roman"/>
        </w:rPr>
        <w:t>Venezuela’s President</w:t>
      </w:r>
      <w:r w:rsidRPr="009B3F66">
        <w:rPr>
          <w:rFonts w:ascii="Times New Roman" w:hAnsi="Times New Roman" w:cs="Times New Roman"/>
          <w:sz w:val="16"/>
          <w:szCs w:val="32"/>
        </w:rPr>
        <w:t xml:space="preserve">, Hugo Chávez, </w:t>
      </w:r>
      <w:r w:rsidRPr="009B3F66">
        <w:rPr>
          <w:rStyle w:val="StyleBoldUnderline"/>
          <w:rFonts w:ascii="Times New Roman" w:hAnsi="Times New Roman" w:cs="Times New Roman"/>
        </w:rPr>
        <w:t>has repeatedly demonstrated interest in developing a nuclear program</w:t>
      </w:r>
      <w:r w:rsidRPr="009B3F66">
        <w:rPr>
          <w:rFonts w:ascii="Times New Roman" w:hAnsi="Times New Roman" w:cs="Times New Roman"/>
          <w:sz w:val="16"/>
          <w:szCs w:val="32"/>
        </w:rPr>
        <w:t xml:space="preserve">, yet Venezuela lacks any serious nuclear expertise. Even if it had the managerial and technological capacity, the lead-time to develop an indigenous nuclear program would be measured in decades. Acquisition of nuclear technology from international sources would be difficult because members of the Nuclear Suppliers Group would insist on safeguards, and potential non-Nuclear Suppliers Group (NSG) suppliers are highly </w:t>
      </w:r>
      <w:proofErr w:type="spellStart"/>
      <w:r w:rsidRPr="009B3F66">
        <w:rPr>
          <w:rFonts w:ascii="Times New Roman" w:hAnsi="Times New Roman" w:cs="Times New Roman"/>
          <w:sz w:val="16"/>
          <w:szCs w:val="32"/>
        </w:rPr>
        <w:t>surveilled</w:t>
      </w:r>
      <w:proofErr w:type="spellEnd"/>
      <w:r w:rsidRPr="009B3F66">
        <w:rPr>
          <w:rFonts w:ascii="Times New Roman" w:hAnsi="Times New Roman" w:cs="Times New Roman"/>
          <w:sz w:val="16"/>
          <w:szCs w:val="32"/>
        </w:rPr>
        <w:t>, risking the exposure of such a program before Venezuela could put a deterrent into place.</w:t>
      </w:r>
    </w:p>
    <w:p w14:paraId="17E70B3F" w14:textId="77777777" w:rsidR="00FD0A2D" w:rsidRPr="009B3F66" w:rsidRDefault="00FD0A2D" w:rsidP="00FD0A2D">
      <w:pPr>
        <w:pStyle w:val="Heading4"/>
        <w:rPr>
          <w:rFonts w:cs="Times New Roman"/>
        </w:rPr>
      </w:pPr>
      <w:r w:rsidRPr="009B3F66">
        <w:rPr>
          <w:rFonts w:cs="Times New Roman"/>
        </w:rPr>
        <w:t>Venezuela willing to proliferate</w:t>
      </w:r>
    </w:p>
    <w:p w14:paraId="15A73A5E" w14:textId="77777777" w:rsidR="00FD0A2D" w:rsidRPr="009B3F66" w:rsidRDefault="00FD0A2D" w:rsidP="00FD0A2D">
      <w:pPr>
        <w:rPr>
          <w:rFonts w:ascii="Times New Roman" w:hAnsi="Times New Roman" w:cs="Times New Roman"/>
          <w:sz w:val="20"/>
          <w:szCs w:val="20"/>
        </w:rPr>
      </w:pPr>
      <w:proofErr w:type="spellStart"/>
      <w:r w:rsidRPr="009B3F66">
        <w:rPr>
          <w:rStyle w:val="StyleStyleBold12pt"/>
          <w:rFonts w:ascii="Times New Roman" w:hAnsi="Times New Roman" w:cs="Times New Roman"/>
        </w:rPr>
        <w:t>Trinkunas</w:t>
      </w:r>
      <w:proofErr w:type="spellEnd"/>
      <w:r w:rsidRPr="009B3F66">
        <w:rPr>
          <w:rFonts w:ascii="Times New Roman" w:hAnsi="Times New Roman" w:cs="Times New Roman"/>
        </w:rPr>
        <w:t xml:space="preserve"> 9-1-20</w:t>
      </w:r>
      <w:r w:rsidRPr="009B3F66">
        <w:rPr>
          <w:rStyle w:val="StyleStyleBold12pt"/>
          <w:rFonts w:ascii="Times New Roman" w:hAnsi="Times New Roman" w:cs="Times New Roman"/>
        </w:rPr>
        <w:t>11</w:t>
      </w:r>
      <w:r w:rsidRPr="009B3F66">
        <w:rPr>
          <w:rFonts w:ascii="Times New Roman" w:hAnsi="Times New Roman" w:cs="Times New Roman"/>
          <w:sz w:val="20"/>
          <w:szCs w:val="20"/>
        </w:rPr>
        <w:t xml:space="preserve"> [Harold A. </w:t>
      </w:r>
      <w:proofErr w:type="spellStart"/>
      <w:r w:rsidRPr="009B3F66">
        <w:rPr>
          <w:rFonts w:ascii="Times New Roman" w:hAnsi="Times New Roman" w:cs="Times New Roman"/>
          <w:sz w:val="20"/>
          <w:szCs w:val="20"/>
        </w:rPr>
        <w:t>Trinkunas</w:t>
      </w:r>
      <w:proofErr w:type="spellEnd"/>
      <w:r w:rsidRPr="009B3F66">
        <w:rPr>
          <w:rFonts w:ascii="Times New Roman" w:hAnsi="Times New Roman" w:cs="Times New Roman"/>
          <w:sz w:val="20"/>
          <w:szCs w:val="20"/>
        </w:rPr>
        <w:t xml:space="preserve"> - Associate Professor and Deputy Director for Academic Affairs @ Naval Post-Graduate School; “Latin America: Nuclear Capabilities, Intentions and Threat Perceptions”; http://digitalcommons.fiu.edu/cgi/viewcontent.cgi</w:t>
      </w:r>
      <w:proofErr w:type="gramStart"/>
      <w:r w:rsidRPr="009B3F66">
        <w:rPr>
          <w:rFonts w:ascii="Times New Roman" w:hAnsi="Times New Roman" w:cs="Times New Roman"/>
          <w:sz w:val="20"/>
          <w:szCs w:val="20"/>
        </w:rPr>
        <w:t>?article</w:t>
      </w:r>
      <w:proofErr w:type="gramEnd"/>
      <w:r w:rsidRPr="009B3F66">
        <w:rPr>
          <w:rFonts w:ascii="Times New Roman" w:hAnsi="Times New Roman" w:cs="Times New Roman"/>
          <w:sz w:val="20"/>
          <w:szCs w:val="20"/>
        </w:rPr>
        <w:t xml:space="preserve">=1040&amp;context=whemsac] </w:t>
      </w:r>
      <w:proofErr w:type="spellStart"/>
      <w:r w:rsidRPr="009B3F66">
        <w:rPr>
          <w:rFonts w:ascii="Times New Roman" w:hAnsi="Times New Roman" w:cs="Times New Roman"/>
          <w:sz w:val="20"/>
          <w:szCs w:val="20"/>
        </w:rPr>
        <w:t>RahulNambiar</w:t>
      </w:r>
      <w:proofErr w:type="spellEnd"/>
    </w:p>
    <w:p w14:paraId="4B76F0C1" w14:textId="77777777" w:rsidR="00FD0A2D" w:rsidRPr="009B3F66" w:rsidRDefault="00FD0A2D" w:rsidP="00FD0A2D">
      <w:pPr>
        <w:widowControl w:val="0"/>
        <w:autoSpaceDE w:val="0"/>
        <w:autoSpaceDN w:val="0"/>
        <w:adjustRightInd w:val="0"/>
        <w:spacing w:after="240"/>
        <w:rPr>
          <w:rFonts w:ascii="Times New Roman" w:hAnsi="Times New Roman" w:cs="Times New Roman"/>
          <w:b/>
          <w:u w:val="single"/>
        </w:rPr>
      </w:pPr>
      <w:r w:rsidRPr="009B3F66">
        <w:rPr>
          <w:rStyle w:val="StyleBoldUnderline"/>
          <w:rFonts w:ascii="Times New Roman" w:hAnsi="Times New Roman" w:cs="Times New Roman"/>
        </w:rPr>
        <w:t>Venezuela has taken positions on proliferation issues that run directly against the mainstream of international public opinion</w:t>
      </w:r>
      <w:r w:rsidRPr="009B3F66">
        <w:rPr>
          <w:rFonts w:ascii="Times New Roman" w:hAnsi="Times New Roman" w:cs="Times New Roman"/>
          <w:sz w:val="16"/>
          <w:szCs w:val="32"/>
        </w:rPr>
        <w:t xml:space="preserve">, </w:t>
      </w:r>
      <w:r w:rsidRPr="009B3F66">
        <w:rPr>
          <w:rStyle w:val="StyleBoldUnderline"/>
          <w:rFonts w:ascii="Times New Roman" w:hAnsi="Times New Roman" w:cs="Times New Roman"/>
        </w:rPr>
        <w:t>pursuing</w:t>
      </w:r>
      <w:r w:rsidRPr="009B3F66">
        <w:rPr>
          <w:rFonts w:ascii="Times New Roman" w:hAnsi="Times New Roman" w:cs="Times New Roman"/>
          <w:sz w:val="16"/>
          <w:szCs w:val="32"/>
        </w:rPr>
        <w:t xml:space="preserve"> a highly publicized rapprochement with Iran, </w:t>
      </w:r>
      <w:r w:rsidRPr="009B3F66">
        <w:rPr>
          <w:rStyle w:val="StyleBoldUnderline"/>
          <w:rFonts w:ascii="Times New Roman" w:hAnsi="Times New Roman" w:cs="Times New Roman"/>
        </w:rPr>
        <w:t>a potential nuclear supplier</w:t>
      </w:r>
      <w:r w:rsidRPr="009B3F66">
        <w:rPr>
          <w:rFonts w:ascii="Times New Roman" w:hAnsi="Times New Roman" w:cs="Times New Roman"/>
          <w:sz w:val="16"/>
          <w:szCs w:val="32"/>
        </w:rPr>
        <w:t xml:space="preserve">, and supporting both </w:t>
      </w:r>
      <w:proofErr w:type="spellStart"/>
      <w:r w:rsidRPr="009B3F66">
        <w:rPr>
          <w:rFonts w:ascii="Times New Roman" w:hAnsi="Times New Roman" w:cs="Times New Roman"/>
          <w:sz w:val="16"/>
          <w:szCs w:val="32"/>
        </w:rPr>
        <w:t>Iran‟s</w:t>
      </w:r>
      <w:proofErr w:type="spellEnd"/>
      <w:r w:rsidRPr="009B3F66">
        <w:rPr>
          <w:rFonts w:ascii="Times New Roman" w:hAnsi="Times New Roman" w:cs="Times New Roman"/>
          <w:sz w:val="16"/>
          <w:szCs w:val="32"/>
        </w:rPr>
        <w:t xml:space="preserve"> right to pursue nuclear technology without constraints and North </w:t>
      </w:r>
      <w:proofErr w:type="spellStart"/>
      <w:r w:rsidRPr="009B3F66">
        <w:rPr>
          <w:rFonts w:ascii="Times New Roman" w:hAnsi="Times New Roman" w:cs="Times New Roman"/>
          <w:sz w:val="16"/>
          <w:szCs w:val="32"/>
        </w:rPr>
        <w:t>Korea‟s</w:t>
      </w:r>
      <w:proofErr w:type="spellEnd"/>
      <w:r w:rsidRPr="009B3F66">
        <w:rPr>
          <w:rFonts w:ascii="Times New Roman" w:hAnsi="Times New Roman" w:cs="Times New Roman"/>
          <w:sz w:val="16"/>
          <w:szCs w:val="32"/>
        </w:rPr>
        <w:t xml:space="preserve"> periodic missile tests. </w:t>
      </w:r>
      <w:r w:rsidRPr="009B3F66">
        <w:rPr>
          <w:rStyle w:val="StyleBoldUnderline"/>
          <w:rFonts w:ascii="Times New Roman" w:hAnsi="Times New Roman" w:cs="Times New Roman"/>
        </w:rPr>
        <w:t>It has also opposed international sanctions over nuclear issues on both powers.</w:t>
      </w:r>
      <w:r w:rsidRPr="009B3F66">
        <w:rPr>
          <w:rFonts w:ascii="Times New Roman" w:hAnsi="Times New Roman" w:cs="Times New Roman"/>
          <w:sz w:val="16"/>
          <w:szCs w:val="32"/>
        </w:rPr>
        <w:t xml:space="preserve">11 </w:t>
      </w:r>
      <w:proofErr w:type="spellStart"/>
      <w:r w:rsidRPr="009B3F66">
        <w:rPr>
          <w:rStyle w:val="StyleBoldUnderline"/>
          <w:rFonts w:ascii="Times New Roman" w:hAnsi="Times New Roman" w:cs="Times New Roman"/>
        </w:rPr>
        <w:t>Venezuela‟s</w:t>
      </w:r>
      <w:proofErr w:type="spellEnd"/>
      <w:r w:rsidRPr="009B3F66">
        <w:rPr>
          <w:rStyle w:val="StyleBoldUnderline"/>
          <w:rFonts w:ascii="Times New Roman" w:hAnsi="Times New Roman" w:cs="Times New Roman"/>
        </w:rPr>
        <w:t xml:space="preserve"> stated concern of a U.S. invasion has led it to officially orient its Armed Forces towards a policy of prolonged popular war and asymmetric warfare.</w:t>
      </w:r>
      <w:r w:rsidRPr="009B3F66">
        <w:rPr>
          <w:rFonts w:ascii="Times New Roman" w:hAnsi="Times New Roman" w:cs="Times New Roman"/>
          <w:sz w:val="16"/>
          <w:szCs w:val="32"/>
        </w:rPr>
        <w:t xml:space="preserve"> </w:t>
      </w:r>
      <w:r w:rsidRPr="009B3F66">
        <w:rPr>
          <w:rStyle w:val="StyleBoldUnderline"/>
          <w:rFonts w:ascii="Times New Roman" w:hAnsi="Times New Roman" w:cs="Times New Roman"/>
        </w:rPr>
        <w:t>This has translated into</w:t>
      </w:r>
      <w:r w:rsidRPr="009B3F66">
        <w:rPr>
          <w:rFonts w:ascii="Times New Roman" w:hAnsi="Times New Roman" w:cs="Times New Roman"/>
          <w:sz w:val="16"/>
          <w:szCs w:val="32"/>
        </w:rPr>
        <w:t xml:space="preserve"> </w:t>
      </w:r>
      <w:r w:rsidRPr="009B3F66">
        <w:rPr>
          <w:rStyle w:val="StyleBoldUnderline"/>
          <w:rFonts w:ascii="Times New Roman" w:hAnsi="Times New Roman" w:cs="Times New Roman"/>
        </w:rPr>
        <w:t>changes in doctrine</w:t>
      </w:r>
      <w:r w:rsidRPr="009B3F66">
        <w:rPr>
          <w:rFonts w:ascii="Times New Roman" w:hAnsi="Times New Roman" w:cs="Times New Roman"/>
          <w:sz w:val="16"/>
          <w:szCs w:val="32"/>
        </w:rPr>
        <w:t xml:space="preserve"> and educational programs, </w:t>
      </w:r>
      <w:r w:rsidRPr="009B3F66">
        <w:rPr>
          <w:rStyle w:val="StyleBoldUnderline"/>
          <w:rFonts w:ascii="Times New Roman" w:hAnsi="Times New Roman" w:cs="Times New Roman"/>
        </w:rPr>
        <w:t>and the creation of a militia.</w:t>
      </w:r>
      <w:r w:rsidRPr="009B3F66">
        <w:rPr>
          <w:rFonts w:ascii="Times New Roman" w:hAnsi="Times New Roman" w:cs="Times New Roman"/>
          <w:sz w:val="16"/>
          <w:szCs w:val="32"/>
        </w:rPr>
        <w:t xml:space="preserve">12 </w:t>
      </w:r>
      <w:proofErr w:type="gramStart"/>
      <w:r w:rsidRPr="009B3F66">
        <w:rPr>
          <w:rFonts w:ascii="Times New Roman" w:hAnsi="Times New Roman" w:cs="Times New Roman"/>
          <w:sz w:val="16"/>
          <w:szCs w:val="32"/>
        </w:rPr>
        <w:t>Certainly,</w:t>
      </w:r>
      <w:proofErr w:type="gramEnd"/>
      <w:r w:rsidRPr="009B3F66">
        <w:rPr>
          <w:rFonts w:ascii="Times New Roman" w:hAnsi="Times New Roman" w:cs="Times New Roman"/>
          <w:sz w:val="16"/>
          <w:szCs w:val="32"/>
        </w:rPr>
        <w:t xml:space="preserve"> </w:t>
      </w:r>
      <w:r w:rsidRPr="009B3F66">
        <w:rPr>
          <w:rStyle w:val="StyleBoldUnderline"/>
          <w:rFonts w:ascii="Times New Roman" w:hAnsi="Times New Roman" w:cs="Times New Roman"/>
        </w:rPr>
        <w:t xml:space="preserve">nuclear forces would be the ultimate deterrent against outside intervention. </w:t>
      </w:r>
      <w:r w:rsidRPr="009B3F66">
        <w:rPr>
          <w:rFonts w:ascii="Times New Roman" w:hAnsi="Times New Roman" w:cs="Times New Roman"/>
          <w:sz w:val="16"/>
          <w:szCs w:val="32"/>
        </w:rPr>
        <w:t xml:space="preserve">Taken together, </w:t>
      </w:r>
      <w:r w:rsidRPr="009B3F66">
        <w:rPr>
          <w:rStyle w:val="StyleBoldUnderline"/>
          <w:rFonts w:ascii="Times New Roman" w:hAnsi="Times New Roman" w:cs="Times New Roman"/>
        </w:rPr>
        <w:t>these factors have led some outside observers to claim that Venezuela is a potential nuclear proliferation risk.</w:t>
      </w:r>
      <w:r w:rsidRPr="009B3F66">
        <w:rPr>
          <w:rFonts w:ascii="Times New Roman" w:hAnsi="Times New Roman" w:cs="Times New Roman"/>
          <w:sz w:val="16"/>
          <w:szCs w:val="32"/>
        </w:rPr>
        <w:t xml:space="preserve"> If we evaluate the contemporary domestic and international political context, it seems unlikely. At the international level, </w:t>
      </w:r>
      <w:r w:rsidRPr="009B3F66">
        <w:rPr>
          <w:rStyle w:val="StyleBoldUnderline"/>
          <w:rFonts w:ascii="Times New Roman" w:hAnsi="Times New Roman" w:cs="Times New Roman"/>
        </w:rPr>
        <w:t>Argentina and Brazil have reacted very cautiously to the Venezuelan nuclear proposal.</w:t>
      </w:r>
      <w:r w:rsidRPr="009B3F66">
        <w:rPr>
          <w:rFonts w:ascii="Times New Roman" w:hAnsi="Times New Roman" w:cs="Times New Roman"/>
          <w:sz w:val="16"/>
          <w:szCs w:val="32"/>
        </w:rPr>
        <w:t xml:space="preserve"> On the one hand, they would like the business for economic reasons, but on the other </w:t>
      </w:r>
      <w:r w:rsidRPr="009B3F66">
        <w:rPr>
          <w:rStyle w:val="StyleBoldUnderline"/>
          <w:rFonts w:ascii="Times New Roman" w:hAnsi="Times New Roman" w:cs="Times New Roman"/>
        </w:rPr>
        <w:t xml:space="preserve">they are concerned about </w:t>
      </w:r>
      <w:proofErr w:type="spellStart"/>
      <w:r w:rsidRPr="009B3F66">
        <w:rPr>
          <w:rStyle w:val="StyleBoldUnderline"/>
          <w:rFonts w:ascii="Times New Roman" w:hAnsi="Times New Roman" w:cs="Times New Roman"/>
        </w:rPr>
        <w:t>Chávez‟s</w:t>
      </w:r>
      <w:proofErr w:type="spellEnd"/>
      <w:r w:rsidRPr="009B3F66">
        <w:rPr>
          <w:rStyle w:val="StyleBoldUnderline"/>
          <w:rFonts w:ascii="Times New Roman" w:hAnsi="Times New Roman" w:cs="Times New Roman"/>
        </w:rPr>
        <w:t xml:space="preserve"> ambitions.</w:t>
      </w:r>
      <w:r w:rsidRPr="009B3F66">
        <w:rPr>
          <w:rFonts w:ascii="Times New Roman" w:hAnsi="Times New Roman" w:cs="Times New Roman"/>
          <w:sz w:val="16"/>
          <w:szCs w:val="32"/>
        </w:rPr>
        <w:t xml:space="preserve"> As members of the NPT and the Nuclear Suppliers Group (NSP), Argentina and Brazil are likely to insist on strong international safeguards on any nuclear technology sold to Caracas.13 However, </w:t>
      </w:r>
      <w:r w:rsidRPr="009B3F66">
        <w:rPr>
          <w:rStyle w:val="StyleBoldUnderline"/>
          <w:rFonts w:ascii="Times New Roman" w:hAnsi="Times New Roman" w:cs="Times New Roman"/>
        </w:rPr>
        <w:t xml:space="preserve">neither the Argentine nor the Brazilian governments have opposed </w:t>
      </w:r>
      <w:proofErr w:type="spellStart"/>
      <w:r w:rsidRPr="009B3F66">
        <w:rPr>
          <w:rStyle w:val="StyleBoldUnderline"/>
          <w:rFonts w:ascii="Times New Roman" w:hAnsi="Times New Roman" w:cs="Times New Roman"/>
        </w:rPr>
        <w:t>Venezuela‟s</w:t>
      </w:r>
      <w:proofErr w:type="spellEnd"/>
      <w:r w:rsidRPr="009B3F66">
        <w:rPr>
          <w:rStyle w:val="StyleBoldUnderline"/>
          <w:rFonts w:ascii="Times New Roman" w:hAnsi="Times New Roman" w:cs="Times New Roman"/>
        </w:rPr>
        <w:t xml:space="preserve"> nuclear ambitions publicly</w:t>
      </w:r>
      <w:r w:rsidRPr="009B3F66">
        <w:rPr>
          <w:rFonts w:ascii="Times New Roman" w:hAnsi="Times New Roman" w:cs="Times New Roman"/>
          <w:sz w:val="16"/>
          <w:szCs w:val="32"/>
        </w:rPr>
        <w:t xml:space="preserve">, both </w:t>
      </w:r>
      <w:r w:rsidRPr="009B3F66">
        <w:rPr>
          <w:rStyle w:val="StyleBoldUnderline"/>
          <w:rFonts w:ascii="Times New Roman" w:hAnsi="Times New Roman" w:cs="Times New Roman"/>
        </w:rPr>
        <w:t>because they are vulnerable domestically on their left flank</w:t>
      </w:r>
      <w:r w:rsidRPr="009B3F66">
        <w:rPr>
          <w:rFonts w:ascii="Times New Roman" w:hAnsi="Times New Roman" w:cs="Times New Roman"/>
          <w:sz w:val="16"/>
          <w:szCs w:val="32"/>
        </w:rPr>
        <w:t>, where Hugo Chávez has numerous sympathizers, and because internationally they still have common economic interests with Venezuela.</w:t>
      </w:r>
    </w:p>
    <w:p w14:paraId="1FE83A62" w14:textId="77777777" w:rsidR="00FD0A2D" w:rsidRPr="009B3F66" w:rsidRDefault="00FD0A2D" w:rsidP="00FD0A2D">
      <w:pPr>
        <w:pStyle w:val="Heading4"/>
        <w:rPr>
          <w:rFonts w:cs="Times New Roman"/>
        </w:rPr>
      </w:pPr>
      <w:r w:rsidRPr="009B3F66">
        <w:rPr>
          <w:rFonts w:cs="Times New Roman"/>
        </w:rPr>
        <w:t>Latin American seeks nuclear technology</w:t>
      </w:r>
    </w:p>
    <w:p w14:paraId="2B147BBF" w14:textId="77777777" w:rsidR="00FD0A2D" w:rsidRPr="009B3F66" w:rsidRDefault="00FD0A2D" w:rsidP="00FD0A2D">
      <w:pPr>
        <w:rPr>
          <w:rFonts w:ascii="Times New Roman" w:hAnsi="Times New Roman" w:cs="Times New Roman"/>
          <w:sz w:val="20"/>
          <w:szCs w:val="20"/>
        </w:rPr>
      </w:pPr>
      <w:proofErr w:type="spellStart"/>
      <w:r w:rsidRPr="009B3F66">
        <w:rPr>
          <w:rStyle w:val="StyleStyleBold12pt"/>
          <w:rFonts w:ascii="Times New Roman" w:hAnsi="Times New Roman" w:cs="Times New Roman"/>
        </w:rPr>
        <w:t>Trinkunas</w:t>
      </w:r>
      <w:proofErr w:type="spellEnd"/>
      <w:r w:rsidRPr="009B3F66">
        <w:rPr>
          <w:rFonts w:ascii="Times New Roman" w:hAnsi="Times New Roman" w:cs="Times New Roman"/>
        </w:rPr>
        <w:t xml:space="preserve"> 9-1-20</w:t>
      </w:r>
      <w:r w:rsidRPr="009B3F66">
        <w:rPr>
          <w:rStyle w:val="StyleStyleBold12pt"/>
          <w:rFonts w:ascii="Times New Roman" w:hAnsi="Times New Roman" w:cs="Times New Roman"/>
        </w:rPr>
        <w:t>11</w:t>
      </w:r>
      <w:r w:rsidRPr="009B3F66">
        <w:rPr>
          <w:rFonts w:ascii="Times New Roman" w:hAnsi="Times New Roman" w:cs="Times New Roman"/>
          <w:sz w:val="20"/>
          <w:szCs w:val="20"/>
        </w:rPr>
        <w:t xml:space="preserve"> [Harold A. </w:t>
      </w:r>
      <w:proofErr w:type="spellStart"/>
      <w:r w:rsidRPr="009B3F66">
        <w:rPr>
          <w:rFonts w:ascii="Times New Roman" w:hAnsi="Times New Roman" w:cs="Times New Roman"/>
          <w:sz w:val="20"/>
          <w:szCs w:val="20"/>
        </w:rPr>
        <w:t>Trinkunas</w:t>
      </w:r>
      <w:proofErr w:type="spellEnd"/>
      <w:r w:rsidRPr="009B3F66">
        <w:rPr>
          <w:rFonts w:ascii="Times New Roman" w:hAnsi="Times New Roman" w:cs="Times New Roman"/>
          <w:sz w:val="20"/>
          <w:szCs w:val="20"/>
        </w:rPr>
        <w:t xml:space="preserve"> - Associate Professor and Deputy Director for Academic Affairs @ Naval Post-Graduate School; “Latin America: Nuclear Capabilities, Intentions and Threat Perceptions”; http://digitalcommons.fiu.edu/cgi/viewcontent.cgi</w:t>
      </w:r>
      <w:proofErr w:type="gramStart"/>
      <w:r w:rsidRPr="009B3F66">
        <w:rPr>
          <w:rFonts w:ascii="Times New Roman" w:hAnsi="Times New Roman" w:cs="Times New Roman"/>
          <w:sz w:val="20"/>
          <w:szCs w:val="20"/>
        </w:rPr>
        <w:t>?article</w:t>
      </w:r>
      <w:proofErr w:type="gramEnd"/>
      <w:r w:rsidRPr="009B3F66">
        <w:rPr>
          <w:rFonts w:ascii="Times New Roman" w:hAnsi="Times New Roman" w:cs="Times New Roman"/>
          <w:sz w:val="20"/>
          <w:szCs w:val="20"/>
        </w:rPr>
        <w:t xml:space="preserve">=1040&amp;context=whemsac] </w:t>
      </w:r>
      <w:proofErr w:type="spellStart"/>
      <w:r w:rsidRPr="009B3F66">
        <w:rPr>
          <w:rFonts w:ascii="Times New Roman" w:hAnsi="Times New Roman" w:cs="Times New Roman"/>
          <w:sz w:val="20"/>
          <w:szCs w:val="20"/>
        </w:rPr>
        <w:t>RahulNambiar</w:t>
      </w:r>
      <w:proofErr w:type="spellEnd"/>
    </w:p>
    <w:p w14:paraId="4BDC266D" w14:textId="77777777" w:rsidR="00FD0A2D" w:rsidRPr="009B3F66" w:rsidRDefault="00FD0A2D" w:rsidP="00FD0A2D">
      <w:pPr>
        <w:widowControl w:val="0"/>
        <w:autoSpaceDE w:val="0"/>
        <w:autoSpaceDN w:val="0"/>
        <w:adjustRightInd w:val="0"/>
        <w:spacing w:after="240"/>
        <w:rPr>
          <w:rFonts w:ascii="Times New Roman" w:hAnsi="Times New Roman" w:cs="Times New Roman"/>
          <w:sz w:val="16"/>
        </w:rPr>
      </w:pPr>
      <w:r w:rsidRPr="009B3F66">
        <w:rPr>
          <w:rStyle w:val="StyleBoldUnderline"/>
          <w:rFonts w:ascii="Times New Roman" w:hAnsi="Times New Roman" w:cs="Times New Roman"/>
        </w:rPr>
        <w:t>Argentina and Brazil are likely to remain nuclear technology powers and continue to pursue further research in this domain.</w:t>
      </w:r>
      <w:r w:rsidRPr="009B3F66">
        <w:rPr>
          <w:rFonts w:ascii="Times New Roman" w:hAnsi="Times New Roman" w:cs="Times New Roman"/>
          <w:sz w:val="16"/>
          <w:szCs w:val="32"/>
        </w:rPr>
        <w:t xml:space="preserve"> Nationalist </w:t>
      </w:r>
      <w:r w:rsidRPr="009B3F66">
        <w:rPr>
          <w:rStyle w:val="StyleBoldUnderline"/>
          <w:rFonts w:ascii="Times New Roman" w:hAnsi="Times New Roman" w:cs="Times New Roman"/>
        </w:rPr>
        <w:t>leaders in both countries are interested in sustaining their nuclear programs</w:t>
      </w:r>
      <w:r w:rsidRPr="009B3F66">
        <w:rPr>
          <w:rFonts w:ascii="Times New Roman" w:hAnsi="Times New Roman" w:cs="Times New Roman"/>
          <w:sz w:val="16"/>
          <w:szCs w:val="32"/>
        </w:rPr>
        <w:t xml:space="preserve"> as an economic resource and a means </w:t>
      </w:r>
      <w:r w:rsidRPr="009B3F66">
        <w:rPr>
          <w:rStyle w:val="StyleBoldUnderline"/>
          <w:rFonts w:ascii="Times New Roman" w:hAnsi="Times New Roman" w:cs="Times New Roman"/>
        </w:rPr>
        <w:t>to demonstrate sovereignty and technological independence.</w:t>
      </w:r>
      <w:r w:rsidRPr="009B3F66">
        <w:rPr>
          <w:rFonts w:ascii="Times New Roman" w:hAnsi="Times New Roman" w:cs="Times New Roman"/>
          <w:sz w:val="16"/>
          <w:szCs w:val="32"/>
        </w:rPr>
        <w:t xml:space="preserve"> However, they currently have no interest in introducing nuclear weapons into the region, and they are likely to continue supporting a reasonable international nonproliferation regime. </w:t>
      </w:r>
      <w:r w:rsidRPr="009B3F66">
        <w:rPr>
          <w:rStyle w:val="StyleBoldUnderline"/>
          <w:rFonts w:ascii="Times New Roman" w:hAnsi="Times New Roman" w:cs="Times New Roman"/>
        </w:rPr>
        <w:t xml:space="preserve">Given their proven ability to develop nuclear technology to a substantial level of sophistication, Argentina and Brazil remain potential nuclear proliferators because they have capability to move towards </w:t>
      </w:r>
      <w:proofErr w:type="spellStart"/>
      <w:r w:rsidRPr="009B3F66">
        <w:rPr>
          <w:rStyle w:val="StyleBoldUnderline"/>
          <w:rFonts w:ascii="Times New Roman" w:hAnsi="Times New Roman" w:cs="Times New Roman"/>
        </w:rPr>
        <w:t>weaponization</w:t>
      </w:r>
      <w:proofErr w:type="spellEnd"/>
      <w:r w:rsidRPr="009B3F66">
        <w:rPr>
          <w:rFonts w:ascii="Times New Roman" w:hAnsi="Times New Roman" w:cs="Times New Roman"/>
          <w:sz w:val="16"/>
          <w:szCs w:val="32"/>
        </w:rPr>
        <w:t xml:space="preserve"> in years rather than decades.</w:t>
      </w:r>
    </w:p>
    <w:p w14:paraId="6F2A12B4" w14:textId="77777777" w:rsidR="000F27E9" w:rsidRPr="009B3F66" w:rsidRDefault="000F27E9" w:rsidP="003068FF">
      <w:pPr>
        <w:shd w:val="clear" w:color="auto" w:fill="FFFFFF"/>
        <w:spacing w:after="240"/>
        <w:textAlignment w:val="baseline"/>
        <w:rPr>
          <w:rFonts w:ascii="Times New Roman" w:eastAsia="Times New Roman" w:hAnsi="Times New Roman" w:cs="Times New Roman"/>
          <w:sz w:val="23"/>
          <w:szCs w:val="23"/>
        </w:rPr>
      </w:pPr>
    </w:p>
    <w:p w14:paraId="5C23EB06" w14:textId="77777777" w:rsidR="003068FF" w:rsidRPr="009B3F66" w:rsidRDefault="003068FF" w:rsidP="003068FF">
      <w:pPr>
        <w:rPr>
          <w:rFonts w:ascii="Times New Roman" w:hAnsi="Times New Roman" w:cs="Times New Roman"/>
        </w:rPr>
      </w:pPr>
    </w:p>
    <w:p w14:paraId="68FC28E8" w14:textId="77777777" w:rsidR="003068FF" w:rsidRPr="009B3F66" w:rsidRDefault="003068FF" w:rsidP="003068FF">
      <w:pPr>
        <w:pStyle w:val="Heading2"/>
        <w:rPr>
          <w:rFonts w:cs="Times New Roman"/>
        </w:rPr>
      </w:pPr>
      <w:r w:rsidRPr="009B3F66">
        <w:rPr>
          <w:rFonts w:cs="Times New Roman"/>
        </w:rPr>
        <w:t>Climate Change</w:t>
      </w:r>
    </w:p>
    <w:p w14:paraId="2CBA436B" w14:textId="77777777" w:rsidR="003068FF" w:rsidRPr="009B3F66" w:rsidRDefault="003068FF" w:rsidP="003068FF">
      <w:pPr>
        <w:pStyle w:val="Heading3"/>
        <w:rPr>
          <w:rFonts w:cs="Times New Roman"/>
        </w:rPr>
      </w:pPr>
      <w:r w:rsidRPr="009B3F66">
        <w:rPr>
          <w:rFonts w:cs="Times New Roman"/>
        </w:rPr>
        <w:t>U.S.-L.A. Relations Solve Climate Change</w:t>
      </w:r>
    </w:p>
    <w:p w14:paraId="00B9325F" w14:textId="77777777" w:rsidR="003068FF" w:rsidRPr="009B3F66" w:rsidRDefault="003068FF" w:rsidP="003068FF">
      <w:pPr>
        <w:pStyle w:val="Heading4"/>
        <w:rPr>
          <w:rFonts w:cs="Times New Roman"/>
        </w:rPr>
      </w:pPr>
      <w:r w:rsidRPr="009B3F66">
        <w:rPr>
          <w:rFonts w:cs="Times New Roman"/>
        </w:rPr>
        <w:t>US-Latin American cooperation only way to combat climate change- new research and technology</w:t>
      </w:r>
    </w:p>
    <w:p w14:paraId="5BCE1976" w14:textId="77777777" w:rsidR="003068FF" w:rsidRPr="009B3F66" w:rsidRDefault="003068FF" w:rsidP="003068FF">
      <w:pPr>
        <w:rPr>
          <w:rFonts w:ascii="Times New Roman" w:hAnsi="Times New Roman" w:cs="Times New Roman"/>
        </w:rPr>
      </w:pPr>
    </w:p>
    <w:p w14:paraId="0CB3B17E" w14:textId="77777777" w:rsidR="003068FF" w:rsidRPr="009B3F66" w:rsidRDefault="003068FF" w:rsidP="003068FF">
      <w:pPr>
        <w:rPr>
          <w:rFonts w:ascii="Times New Roman" w:hAnsi="Times New Roman" w:cs="Times New Roman"/>
          <w:bCs/>
          <w:sz w:val="20"/>
          <w:szCs w:val="20"/>
        </w:rPr>
      </w:pPr>
      <w:r w:rsidRPr="009B3F66">
        <w:rPr>
          <w:rStyle w:val="StyleStyleBold12pt"/>
          <w:rFonts w:ascii="Times New Roman" w:hAnsi="Times New Roman" w:cs="Times New Roman"/>
        </w:rPr>
        <w:t xml:space="preserve">West 12 </w:t>
      </w:r>
      <w:r w:rsidRPr="009B3F66">
        <w:rPr>
          <w:rStyle w:val="StyleStyleBold12pt"/>
          <w:rFonts w:ascii="Times New Roman" w:hAnsi="Times New Roman" w:cs="Times New Roman"/>
          <w:b w:val="0"/>
          <w:sz w:val="20"/>
          <w:szCs w:val="20"/>
        </w:rPr>
        <w:t xml:space="preserve">former Fulbright </w:t>
      </w:r>
      <w:proofErr w:type="gramStart"/>
      <w:r w:rsidRPr="009B3F66">
        <w:rPr>
          <w:rStyle w:val="StyleStyleBold12pt"/>
          <w:rFonts w:ascii="Times New Roman" w:hAnsi="Times New Roman" w:cs="Times New Roman"/>
          <w:b w:val="0"/>
          <w:sz w:val="20"/>
          <w:szCs w:val="20"/>
        </w:rPr>
        <w:t>fellow,</w:t>
      </w:r>
      <w:proofErr w:type="gramEnd"/>
      <w:r w:rsidRPr="009B3F66">
        <w:rPr>
          <w:rStyle w:val="StyleStyleBold12pt"/>
          <w:rFonts w:ascii="Times New Roman" w:hAnsi="Times New Roman" w:cs="Times New Roman"/>
          <w:b w:val="0"/>
          <w:sz w:val="20"/>
          <w:szCs w:val="20"/>
        </w:rPr>
        <w:t xml:space="preserve"> is a frequent contributor to NAFSA’s award-winning International Educator magazine. (Charlotte West, 2012, New Approaches to Cooperation with Latin America, http://www.nafsa.org/uploadedFiles/Chez_NAFSA/Find_Resources/Publications/Periodicals/Epublications/epub_latin_america.pdf)</w:t>
      </w:r>
    </w:p>
    <w:p w14:paraId="64ACE3BF" w14:textId="77777777" w:rsidR="003068FF" w:rsidRPr="009B3F66" w:rsidRDefault="003068FF" w:rsidP="003068FF">
      <w:pPr>
        <w:rPr>
          <w:rFonts w:ascii="Times New Roman" w:hAnsi="Times New Roman" w:cs="Times New Roman"/>
          <w:sz w:val="12"/>
        </w:rPr>
      </w:pPr>
    </w:p>
    <w:p w14:paraId="57AA0056" w14:textId="77777777" w:rsidR="003068FF" w:rsidRPr="009B3F66" w:rsidRDefault="003068FF" w:rsidP="003068FF">
      <w:pPr>
        <w:rPr>
          <w:rStyle w:val="StyleBoldUnderline"/>
          <w:rFonts w:ascii="Times New Roman" w:hAnsi="Times New Roman" w:cs="Times New Roman"/>
        </w:rPr>
      </w:pPr>
      <w:r w:rsidRPr="009B3F66">
        <w:rPr>
          <w:rStyle w:val="StyleBoldUnderline"/>
          <w:rFonts w:ascii="Times New Roman" w:hAnsi="Times New Roman" w:cs="Times New Roman"/>
        </w:rPr>
        <w:t xml:space="preserve">One place where Latin America has a distinct research advantage is in the area of climate change.   For example, a recent survey from MIT showed   that 95 percent of major cities in Latin America are   planning for climate change, compared to only 59   percent of such cities in the United States. </w:t>
      </w:r>
      <w:r w:rsidRPr="009B3F66">
        <w:rPr>
          <w:rFonts w:ascii="Times New Roman" w:hAnsi="Times New Roman" w:cs="Times New Roman"/>
        </w:rPr>
        <w:t>Quito</w:t>
      </w:r>
      <w:proofErr w:type="gramStart"/>
      <w:r w:rsidRPr="009B3F66">
        <w:rPr>
          <w:rFonts w:ascii="Times New Roman" w:hAnsi="Times New Roman" w:cs="Times New Roman"/>
        </w:rPr>
        <w:t xml:space="preserve">, </w:t>
      </w:r>
      <w:r w:rsidRPr="009B3F66">
        <w:rPr>
          <w:rFonts w:ascii="Times New Roman" w:hAnsi="Times New Roman" w:cs="Times New Roman"/>
          <w:sz w:val="12"/>
        </w:rPr>
        <w:t xml:space="preserve">  </w:t>
      </w:r>
      <w:r w:rsidRPr="009B3F66">
        <w:rPr>
          <w:rStyle w:val="StyleBoldUnderline"/>
          <w:rFonts w:ascii="Times New Roman" w:hAnsi="Times New Roman" w:cs="Times New Roman"/>
        </w:rPr>
        <w:t>Ecuador</w:t>
      </w:r>
      <w:proofErr w:type="gramEnd"/>
      <w:r w:rsidRPr="009B3F66">
        <w:rPr>
          <w:rStyle w:val="StyleBoldUnderline"/>
          <w:rFonts w:ascii="Times New Roman" w:hAnsi="Times New Roman" w:cs="Times New Roman"/>
        </w:rPr>
        <w:t xml:space="preserve"> is considered a global leader in areas such   as studying the effects of global warming on nearby   melting glaciers and developing ways of dealing with   potential water shortage.</w:t>
      </w:r>
    </w:p>
    <w:p w14:paraId="2FDBB6F0" w14:textId="77777777" w:rsidR="003068FF" w:rsidRPr="009B3F66" w:rsidRDefault="003068FF" w:rsidP="003068FF">
      <w:pPr>
        <w:rPr>
          <w:rFonts w:ascii="Times New Roman" w:hAnsi="Times New Roman" w:cs="Times New Roman"/>
        </w:rPr>
      </w:pPr>
      <w:r w:rsidRPr="009B3F66">
        <w:rPr>
          <w:rFonts w:ascii="Times New Roman" w:hAnsi="Times New Roman" w:cs="Times New Roman"/>
        </w:rPr>
        <w:t xml:space="preserve">José Lever, Mexico coordinator at the University of </w:t>
      </w:r>
      <w:r w:rsidRPr="009B3F66">
        <w:rPr>
          <w:rFonts w:ascii="Times New Roman" w:hAnsi="Times New Roman" w:cs="Times New Roman"/>
          <w:sz w:val="12"/>
        </w:rPr>
        <w:t xml:space="preserve">  </w:t>
      </w:r>
      <w:r w:rsidRPr="009B3F66">
        <w:rPr>
          <w:rFonts w:ascii="Times New Roman" w:hAnsi="Times New Roman" w:cs="Times New Roman"/>
        </w:rPr>
        <w:t xml:space="preserve">Arizona, said that his institution has </w:t>
      </w:r>
      <w:r w:rsidRPr="009B3F66">
        <w:rPr>
          <w:rStyle w:val="StyleBoldUnderline"/>
          <w:rFonts w:ascii="Times New Roman" w:hAnsi="Times New Roman" w:cs="Times New Roman"/>
        </w:rPr>
        <w:t>focused efforts   on developing bilateral research in</w:t>
      </w:r>
      <w:r w:rsidRPr="009B3F66">
        <w:rPr>
          <w:rFonts w:ascii="Times New Roman" w:hAnsi="Times New Roman" w:cs="Times New Roman"/>
        </w:rPr>
        <w:t xml:space="preserve"> areas where they </w:t>
      </w:r>
      <w:r w:rsidRPr="009B3F66">
        <w:rPr>
          <w:rFonts w:ascii="Times New Roman" w:hAnsi="Times New Roman" w:cs="Times New Roman"/>
          <w:sz w:val="12"/>
        </w:rPr>
        <w:t xml:space="preserve">  </w:t>
      </w:r>
      <w:r w:rsidRPr="009B3F66">
        <w:rPr>
          <w:rFonts w:ascii="Times New Roman" w:hAnsi="Times New Roman" w:cs="Times New Roman"/>
        </w:rPr>
        <w:t xml:space="preserve">have a lot in common with Mexican institutions, such </w:t>
      </w:r>
      <w:r w:rsidRPr="009B3F66">
        <w:rPr>
          <w:rFonts w:ascii="Times New Roman" w:hAnsi="Times New Roman" w:cs="Times New Roman"/>
          <w:sz w:val="12"/>
        </w:rPr>
        <w:t xml:space="preserve">  </w:t>
      </w:r>
      <w:r w:rsidRPr="009B3F66">
        <w:rPr>
          <w:rFonts w:ascii="Times New Roman" w:hAnsi="Times New Roman" w:cs="Times New Roman"/>
        </w:rPr>
        <w:t xml:space="preserve">as biotechnology, environmental sciences, </w:t>
      </w:r>
      <w:r w:rsidRPr="009B3F66">
        <w:rPr>
          <w:rStyle w:val="StyleBoldUnderline"/>
          <w:rFonts w:ascii="Times New Roman" w:hAnsi="Times New Roman" w:cs="Times New Roman"/>
        </w:rPr>
        <w:t>climate   change</w:t>
      </w:r>
      <w:r w:rsidRPr="009B3F66">
        <w:rPr>
          <w:rFonts w:ascii="Times New Roman" w:hAnsi="Times New Roman" w:cs="Times New Roman"/>
        </w:rPr>
        <w:t xml:space="preserve">, and pharmacology. Other areas where they </w:t>
      </w:r>
      <w:r w:rsidRPr="009B3F66">
        <w:rPr>
          <w:rFonts w:ascii="Times New Roman" w:hAnsi="Times New Roman" w:cs="Times New Roman"/>
          <w:sz w:val="12"/>
        </w:rPr>
        <w:t xml:space="preserve">  </w:t>
      </w:r>
      <w:r w:rsidRPr="009B3F66">
        <w:rPr>
          <w:rFonts w:ascii="Times New Roman" w:hAnsi="Times New Roman" w:cs="Times New Roman"/>
        </w:rPr>
        <w:t>are active include business, technology transfer</w:t>
      </w:r>
      <w:proofErr w:type="gramStart"/>
      <w:r w:rsidRPr="009B3F66">
        <w:rPr>
          <w:rFonts w:ascii="Times New Roman" w:hAnsi="Times New Roman" w:cs="Times New Roman"/>
        </w:rPr>
        <w:t xml:space="preserve">, </w:t>
      </w:r>
      <w:r w:rsidRPr="009B3F66">
        <w:rPr>
          <w:rFonts w:ascii="Times New Roman" w:hAnsi="Times New Roman" w:cs="Times New Roman"/>
          <w:sz w:val="12"/>
        </w:rPr>
        <w:t xml:space="preserve">  </w:t>
      </w:r>
      <w:r w:rsidRPr="009B3F66">
        <w:rPr>
          <w:rFonts w:ascii="Times New Roman" w:hAnsi="Times New Roman" w:cs="Times New Roman"/>
        </w:rPr>
        <w:t>and</w:t>
      </w:r>
      <w:proofErr w:type="gramEnd"/>
      <w:r w:rsidRPr="009B3F66">
        <w:rPr>
          <w:rFonts w:ascii="Times New Roman" w:hAnsi="Times New Roman" w:cs="Times New Roman"/>
        </w:rPr>
        <w:t xml:space="preserve"> innovation. Through partnerships with Mexican </w:t>
      </w:r>
      <w:r w:rsidRPr="009B3F66">
        <w:rPr>
          <w:rFonts w:ascii="Times New Roman" w:hAnsi="Times New Roman" w:cs="Times New Roman"/>
          <w:sz w:val="12"/>
        </w:rPr>
        <w:t xml:space="preserve">  </w:t>
      </w:r>
      <w:r w:rsidRPr="009B3F66">
        <w:rPr>
          <w:rFonts w:ascii="Times New Roman" w:hAnsi="Times New Roman" w:cs="Times New Roman"/>
        </w:rPr>
        <w:t xml:space="preserve">centers of excellence, </w:t>
      </w:r>
      <w:r w:rsidRPr="009B3F66">
        <w:rPr>
          <w:rStyle w:val="StyleBoldUnderline"/>
          <w:rFonts w:ascii="Times New Roman" w:hAnsi="Times New Roman" w:cs="Times New Roman"/>
        </w:rPr>
        <w:t>they are trying to foster a   better understanding of how innovation works, identify business opportunities from emerging technologies, and help market them in order to foster   better economic prospects in the region</w:t>
      </w:r>
      <w:r w:rsidRPr="009B3F66">
        <w:rPr>
          <w:rFonts w:ascii="Times New Roman" w:hAnsi="Times New Roman" w:cs="Times New Roman"/>
        </w:rPr>
        <w:t xml:space="preserve">. They are </w:t>
      </w:r>
      <w:r w:rsidRPr="009B3F66">
        <w:rPr>
          <w:rFonts w:ascii="Times New Roman" w:hAnsi="Times New Roman" w:cs="Times New Roman"/>
          <w:sz w:val="12"/>
        </w:rPr>
        <w:t xml:space="preserve">  </w:t>
      </w:r>
      <w:r w:rsidRPr="009B3F66">
        <w:rPr>
          <w:rFonts w:ascii="Times New Roman" w:hAnsi="Times New Roman" w:cs="Times New Roman"/>
        </w:rPr>
        <w:t xml:space="preserve">also building a network of U.S. university representatives, including institutions such as the University </w:t>
      </w:r>
      <w:r w:rsidRPr="009B3F66">
        <w:rPr>
          <w:rFonts w:ascii="Times New Roman" w:hAnsi="Times New Roman" w:cs="Times New Roman"/>
          <w:sz w:val="12"/>
        </w:rPr>
        <w:t xml:space="preserve">  </w:t>
      </w:r>
      <w:r w:rsidRPr="009B3F66">
        <w:rPr>
          <w:rFonts w:ascii="Times New Roman" w:hAnsi="Times New Roman" w:cs="Times New Roman"/>
        </w:rPr>
        <w:t xml:space="preserve">of Southern California, the State University of New </w:t>
      </w:r>
      <w:r w:rsidRPr="009B3F66">
        <w:rPr>
          <w:rFonts w:ascii="Times New Roman" w:hAnsi="Times New Roman" w:cs="Times New Roman"/>
          <w:sz w:val="12"/>
        </w:rPr>
        <w:t xml:space="preserve">  </w:t>
      </w:r>
      <w:r w:rsidRPr="009B3F66">
        <w:rPr>
          <w:rFonts w:ascii="Times New Roman" w:hAnsi="Times New Roman" w:cs="Times New Roman"/>
        </w:rPr>
        <w:t xml:space="preserve">York, and Texas A&amp;M.“[We want to] work together </w:t>
      </w:r>
      <w:r w:rsidRPr="009B3F66">
        <w:rPr>
          <w:rFonts w:ascii="Times New Roman" w:hAnsi="Times New Roman" w:cs="Times New Roman"/>
          <w:sz w:val="12"/>
        </w:rPr>
        <w:t xml:space="preserve">  </w:t>
      </w:r>
      <w:r w:rsidRPr="009B3F66">
        <w:rPr>
          <w:rFonts w:ascii="Times New Roman" w:hAnsi="Times New Roman" w:cs="Times New Roman"/>
        </w:rPr>
        <w:t xml:space="preserve">with not only with Mexican higher education, but </w:t>
      </w:r>
      <w:r w:rsidRPr="009B3F66">
        <w:rPr>
          <w:rFonts w:ascii="Times New Roman" w:hAnsi="Times New Roman" w:cs="Times New Roman"/>
          <w:sz w:val="12"/>
        </w:rPr>
        <w:t xml:space="preserve">  </w:t>
      </w:r>
      <w:r w:rsidRPr="009B3F66">
        <w:rPr>
          <w:rFonts w:ascii="Times New Roman" w:hAnsi="Times New Roman" w:cs="Times New Roman"/>
        </w:rPr>
        <w:t xml:space="preserve">also with the Mexican National Council on Science </w:t>
      </w:r>
      <w:r w:rsidRPr="009B3F66">
        <w:rPr>
          <w:rFonts w:ascii="Times New Roman" w:hAnsi="Times New Roman" w:cs="Times New Roman"/>
          <w:sz w:val="12"/>
        </w:rPr>
        <w:t xml:space="preserve">  </w:t>
      </w:r>
      <w:r w:rsidRPr="009B3F66">
        <w:rPr>
          <w:rFonts w:ascii="Times New Roman" w:hAnsi="Times New Roman" w:cs="Times New Roman"/>
        </w:rPr>
        <w:t xml:space="preserve">and Technology (CONACYT— </w:t>
      </w:r>
      <w:proofErr w:type="spellStart"/>
      <w:r w:rsidRPr="009B3F66">
        <w:rPr>
          <w:rFonts w:ascii="Times New Roman" w:hAnsi="Times New Roman" w:cs="Times New Roman"/>
        </w:rPr>
        <w:t>Consejo</w:t>
      </w:r>
      <w:proofErr w:type="spellEnd"/>
      <w:r w:rsidRPr="009B3F66">
        <w:rPr>
          <w:rFonts w:ascii="Times New Roman" w:hAnsi="Times New Roman" w:cs="Times New Roman"/>
        </w:rPr>
        <w:t xml:space="preserve"> </w:t>
      </w:r>
      <w:proofErr w:type="spellStart"/>
      <w:r w:rsidRPr="009B3F66">
        <w:rPr>
          <w:rFonts w:ascii="Times New Roman" w:hAnsi="Times New Roman" w:cs="Times New Roman"/>
        </w:rPr>
        <w:t>Nacional</w:t>
      </w:r>
      <w:proofErr w:type="spellEnd"/>
      <w:r w:rsidRPr="009B3F66">
        <w:rPr>
          <w:rFonts w:ascii="Times New Roman" w:hAnsi="Times New Roman" w:cs="Times New Roman"/>
        </w:rPr>
        <w:t xml:space="preserve"> de </w:t>
      </w:r>
      <w:r w:rsidRPr="009B3F66">
        <w:rPr>
          <w:rFonts w:ascii="Times New Roman" w:hAnsi="Times New Roman" w:cs="Times New Roman"/>
          <w:sz w:val="12"/>
        </w:rPr>
        <w:t xml:space="preserve">  </w:t>
      </w:r>
      <w:proofErr w:type="spellStart"/>
      <w:r w:rsidRPr="009B3F66">
        <w:rPr>
          <w:rFonts w:ascii="Times New Roman" w:hAnsi="Times New Roman" w:cs="Times New Roman"/>
        </w:rPr>
        <w:t>Ciencia</w:t>
      </w:r>
      <w:proofErr w:type="spellEnd"/>
      <w:r w:rsidRPr="009B3F66">
        <w:rPr>
          <w:rFonts w:ascii="Times New Roman" w:hAnsi="Times New Roman" w:cs="Times New Roman"/>
        </w:rPr>
        <w:t xml:space="preserve"> y </w:t>
      </w:r>
      <w:proofErr w:type="spellStart"/>
      <w:r w:rsidRPr="009B3F66">
        <w:rPr>
          <w:rFonts w:ascii="Times New Roman" w:hAnsi="Times New Roman" w:cs="Times New Roman"/>
        </w:rPr>
        <w:t>Tecnología</w:t>
      </w:r>
      <w:proofErr w:type="spellEnd"/>
      <w:r w:rsidRPr="009B3F66">
        <w:rPr>
          <w:rFonts w:ascii="Times New Roman" w:hAnsi="Times New Roman" w:cs="Times New Roman"/>
        </w:rPr>
        <w:t>)</w:t>
      </w:r>
      <w:proofErr w:type="gramStart"/>
      <w:r w:rsidRPr="009B3F66">
        <w:rPr>
          <w:rFonts w:ascii="Times New Roman" w:hAnsi="Times New Roman" w:cs="Times New Roman"/>
        </w:rPr>
        <w:t>,26</w:t>
      </w:r>
      <w:proofErr w:type="gramEnd"/>
      <w:r w:rsidRPr="009B3F66">
        <w:rPr>
          <w:rFonts w:ascii="Times New Roman" w:hAnsi="Times New Roman" w:cs="Times New Roman"/>
        </w:rPr>
        <w:t xml:space="preserve"> to address regional challenges and identify ways to bring faculties together </w:t>
      </w:r>
      <w:r w:rsidRPr="009B3F66">
        <w:rPr>
          <w:rFonts w:ascii="Times New Roman" w:hAnsi="Times New Roman" w:cs="Times New Roman"/>
          <w:sz w:val="12"/>
        </w:rPr>
        <w:t xml:space="preserve">  </w:t>
      </w:r>
      <w:r w:rsidRPr="009B3F66">
        <w:rPr>
          <w:rFonts w:ascii="Times New Roman" w:hAnsi="Times New Roman" w:cs="Times New Roman"/>
        </w:rPr>
        <w:t xml:space="preserve">to discover some of the best places to do research </w:t>
      </w:r>
      <w:r w:rsidRPr="009B3F66">
        <w:rPr>
          <w:rFonts w:ascii="Times New Roman" w:hAnsi="Times New Roman" w:cs="Times New Roman"/>
          <w:sz w:val="12"/>
        </w:rPr>
        <w:t xml:space="preserve">  </w:t>
      </w:r>
      <w:r w:rsidRPr="009B3F66">
        <w:rPr>
          <w:rFonts w:ascii="Times New Roman" w:hAnsi="Times New Roman" w:cs="Times New Roman"/>
        </w:rPr>
        <w:t>on these topics,” Lever said.</w:t>
      </w:r>
    </w:p>
    <w:p w14:paraId="1B05EAE8" w14:textId="77777777" w:rsidR="003068FF" w:rsidRPr="009B3F66" w:rsidRDefault="003068FF" w:rsidP="002F40E6">
      <w:pPr>
        <w:rPr>
          <w:rFonts w:ascii="Times New Roman" w:hAnsi="Times New Roman" w:cs="Times New Roman"/>
        </w:rPr>
      </w:pPr>
    </w:p>
    <w:p w14:paraId="4D119854" w14:textId="77777777" w:rsidR="003068FF" w:rsidRPr="009B3F66" w:rsidRDefault="003068FF" w:rsidP="003068FF">
      <w:pPr>
        <w:pStyle w:val="Heading3"/>
        <w:rPr>
          <w:rFonts w:cs="Times New Roman"/>
        </w:rPr>
      </w:pPr>
      <w:r w:rsidRPr="009B3F66">
        <w:rPr>
          <w:rFonts w:cs="Times New Roman"/>
        </w:rPr>
        <w:t>Multilateralism Solves Climate Change</w:t>
      </w:r>
    </w:p>
    <w:p w14:paraId="370DA462" w14:textId="77777777" w:rsidR="003068FF" w:rsidRPr="009B3F66" w:rsidRDefault="003068FF" w:rsidP="003068FF">
      <w:pPr>
        <w:pStyle w:val="Heading4"/>
        <w:rPr>
          <w:rStyle w:val="StyleBoldUnderline"/>
          <w:rFonts w:cs="Times New Roman"/>
          <w:b/>
          <w:sz w:val="24"/>
          <w:u w:val="none"/>
        </w:rPr>
      </w:pPr>
      <w:r w:rsidRPr="009B3F66">
        <w:rPr>
          <w:rStyle w:val="StyleBoldUnderline"/>
          <w:rFonts w:cs="Times New Roman"/>
          <w:b/>
          <w:sz w:val="24"/>
          <w:u w:val="none"/>
        </w:rPr>
        <w:t>Only cooperation solves warming- there needs to be an agreement</w:t>
      </w:r>
    </w:p>
    <w:p w14:paraId="21682396" w14:textId="77777777" w:rsidR="003068FF" w:rsidRPr="009B3F66" w:rsidRDefault="003068FF" w:rsidP="003068FF">
      <w:pPr>
        <w:rPr>
          <w:rFonts w:ascii="Times New Roman" w:hAnsi="Times New Roman" w:cs="Times New Roman"/>
        </w:rPr>
      </w:pPr>
    </w:p>
    <w:p w14:paraId="3329FF1E" w14:textId="77777777" w:rsidR="003068FF" w:rsidRPr="009B3F66" w:rsidRDefault="003068FF" w:rsidP="003068FF">
      <w:pPr>
        <w:rPr>
          <w:rStyle w:val="StyleStyleBold12pt"/>
          <w:rFonts w:ascii="Times New Roman" w:hAnsi="Times New Roman" w:cs="Times New Roman"/>
          <w:b w:val="0"/>
          <w:sz w:val="16"/>
          <w:szCs w:val="16"/>
        </w:rPr>
      </w:pPr>
      <w:r w:rsidRPr="009B3F66">
        <w:rPr>
          <w:rStyle w:val="StyleStyleBold12pt"/>
          <w:rFonts w:ascii="Times New Roman" w:hAnsi="Times New Roman" w:cs="Times New Roman"/>
        </w:rPr>
        <w:t xml:space="preserve">MACKEY and LI 07- </w:t>
      </w:r>
      <w:r w:rsidRPr="009B3F66">
        <w:rPr>
          <w:rStyle w:val="StyleStyleBold12pt"/>
          <w:rFonts w:ascii="Times New Roman" w:hAnsi="Times New Roman" w:cs="Times New Roman"/>
          <w:b w:val="0"/>
          <w:sz w:val="16"/>
          <w:szCs w:val="16"/>
        </w:rPr>
        <w:t xml:space="preserve">Pacific Ecologists (Brendan Mackey and Song Li, 2007, Win the Struggle Against Global Warming, </w:t>
      </w:r>
      <w:hyperlink r:id="rId10" w:history="1">
        <w:r w:rsidRPr="009B3F66">
          <w:rPr>
            <w:rStyle w:val="Hyperlink"/>
            <w:rFonts w:ascii="Times New Roman" w:hAnsi="Times New Roman" w:cs="Times New Roman"/>
            <w:sz w:val="16"/>
            <w:szCs w:val="16"/>
          </w:rPr>
          <w:t>http://www.pacificecologist.org/archive/15/earth-charter.pdf</w:t>
        </w:r>
      </w:hyperlink>
      <w:r w:rsidRPr="009B3F66">
        <w:rPr>
          <w:rStyle w:val="StyleStyleBold12pt"/>
          <w:rFonts w:ascii="Times New Roman" w:hAnsi="Times New Roman" w:cs="Times New Roman"/>
          <w:b w:val="0"/>
          <w:sz w:val="16"/>
          <w:szCs w:val="16"/>
        </w:rPr>
        <w:t>) SA</w:t>
      </w:r>
    </w:p>
    <w:p w14:paraId="6D2D02A1" w14:textId="77777777" w:rsidR="003068FF" w:rsidRPr="009B3F66" w:rsidRDefault="003068FF" w:rsidP="003068FF">
      <w:pPr>
        <w:rPr>
          <w:rStyle w:val="StyleBoldUnderline"/>
          <w:rFonts w:ascii="Times New Roman" w:hAnsi="Times New Roman" w:cs="Times New Roman"/>
        </w:rPr>
      </w:pPr>
    </w:p>
    <w:p w14:paraId="72CAC76E" w14:textId="77777777" w:rsidR="003068FF" w:rsidRPr="009B3F66" w:rsidRDefault="003068FF" w:rsidP="003068FF">
      <w:pPr>
        <w:rPr>
          <w:rFonts w:ascii="Times New Roman" w:hAnsi="Times New Roman" w:cs="Times New Roman"/>
        </w:rPr>
      </w:pPr>
      <w:r w:rsidRPr="009B3F66">
        <w:rPr>
          <w:rStyle w:val="StyleBoldUnderline"/>
          <w:rFonts w:ascii="Times New Roman" w:hAnsi="Times New Roman" w:cs="Times New Roman"/>
        </w:rPr>
        <w:t>Addressing the root causes of global warming will require a level of national and international cooperation</w:t>
      </w:r>
      <w:r w:rsidRPr="009B3F66">
        <w:rPr>
          <w:rFonts w:ascii="Times New Roman" w:hAnsi="Times New Roman" w:cs="Times New Roman"/>
        </w:rPr>
        <w:t xml:space="preserve"> not seen since the Allied nations’ response </w:t>
      </w:r>
      <w:r w:rsidRPr="009B3F66">
        <w:rPr>
          <w:rFonts w:ascii="Times New Roman" w:hAnsi="Times New Roman" w:cs="Times New Roman"/>
          <w:sz w:val="12"/>
        </w:rPr>
        <w:t xml:space="preserve">  </w:t>
      </w:r>
      <w:r w:rsidRPr="009B3F66">
        <w:rPr>
          <w:rFonts w:ascii="Times New Roman" w:hAnsi="Times New Roman" w:cs="Times New Roman"/>
        </w:rPr>
        <w:t xml:space="preserve">during World War II. So </w:t>
      </w:r>
      <w:r w:rsidRPr="009B3F66">
        <w:rPr>
          <w:rStyle w:val="StyleBoldUnderline"/>
          <w:rFonts w:ascii="Times New Roman" w:hAnsi="Times New Roman" w:cs="Times New Roman"/>
        </w:rPr>
        <w:t>it’s not unreasonable to speak of ‘winning the war against global warming</w:t>
      </w:r>
      <w:r w:rsidRPr="009B3F66">
        <w:rPr>
          <w:rFonts w:ascii="Times New Roman" w:hAnsi="Times New Roman" w:cs="Times New Roman"/>
        </w:rPr>
        <w:t xml:space="preserve">,’ although the analogy is imperfect as in this </w:t>
      </w:r>
      <w:r w:rsidRPr="009B3F66">
        <w:rPr>
          <w:rFonts w:ascii="Times New Roman" w:hAnsi="Times New Roman" w:cs="Times New Roman"/>
          <w:sz w:val="12"/>
        </w:rPr>
        <w:t xml:space="preserve">  </w:t>
      </w:r>
      <w:r w:rsidRPr="009B3F66">
        <w:rPr>
          <w:rFonts w:ascii="Times New Roman" w:hAnsi="Times New Roman" w:cs="Times New Roman"/>
        </w:rPr>
        <w:t xml:space="preserve">war the enemy is </w:t>
      </w:r>
      <w:proofErr w:type="gramStart"/>
      <w:r w:rsidRPr="009B3F66">
        <w:rPr>
          <w:rFonts w:ascii="Times New Roman" w:hAnsi="Times New Roman" w:cs="Times New Roman"/>
        </w:rPr>
        <w:t>ourselves</w:t>
      </w:r>
      <w:proofErr w:type="gramEnd"/>
      <w:r w:rsidRPr="009B3F66">
        <w:rPr>
          <w:rFonts w:ascii="Times New Roman" w:hAnsi="Times New Roman" w:cs="Times New Roman"/>
        </w:rPr>
        <w:t xml:space="preserve">. Mandela said: “If you </w:t>
      </w:r>
      <w:r w:rsidRPr="009B3F66">
        <w:rPr>
          <w:rFonts w:ascii="Times New Roman" w:hAnsi="Times New Roman" w:cs="Times New Roman"/>
          <w:sz w:val="12"/>
        </w:rPr>
        <w:t xml:space="preserve">  </w:t>
      </w:r>
      <w:r w:rsidRPr="009B3F66">
        <w:rPr>
          <w:rFonts w:ascii="Times New Roman" w:hAnsi="Times New Roman" w:cs="Times New Roman"/>
        </w:rPr>
        <w:t xml:space="preserve">want to make peace with your enemy, you have to </w:t>
      </w:r>
      <w:r w:rsidRPr="009B3F66">
        <w:rPr>
          <w:rFonts w:ascii="Times New Roman" w:hAnsi="Times New Roman" w:cs="Times New Roman"/>
          <w:sz w:val="12"/>
        </w:rPr>
        <w:t xml:space="preserve">  </w:t>
      </w:r>
      <w:r w:rsidRPr="009B3F66">
        <w:rPr>
          <w:rFonts w:ascii="Times New Roman" w:hAnsi="Times New Roman" w:cs="Times New Roman"/>
        </w:rPr>
        <w:t xml:space="preserve">work with your enemy. Then he becomes your </w:t>
      </w:r>
      <w:r w:rsidRPr="009B3F66">
        <w:rPr>
          <w:rFonts w:ascii="Times New Roman" w:hAnsi="Times New Roman" w:cs="Times New Roman"/>
          <w:sz w:val="12"/>
        </w:rPr>
        <w:t xml:space="preserve">  </w:t>
      </w:r>
      <w:r w:rsidRPr="009B3F66">
        <w:rPr>
          <w:rFonts w:ascii="Times New Roman" w:hAnsi="Times New Roman" w:cs="Times New Roman"/>
        </w:rPr>
        <w:t>partner.</w:t>
      </w:r>
    </w:p>
    <w:p w14:paraId="6851CB5B" w14:textId="77777777" w:rsidR="003068FF" w:rsidRPr="009B3F66" w:rsidRDefault="003068FF" w:rsidP="003068FF">
      <w:pPr>
        <w:rPr>
          <w:rStyle w:val="StyleBoldUnderline"/>
          <w:rFonts w:ascii="Times New Roman" w:hAnsi="Times New Roman" w:cs="Times New Roman"/>
        </w:rPr>
      </w:pPr>
      <w:r w:rsidRPr="009B3F66">
        <w:rPr>
          <w:rStyle w:val="StyleBoldUnderline"/>
          <w:rFonts w:ascii="Times New Roman" w:hAnsi="Times New Roman" w:cs="Times New Roman"/>
        </w:rPr>
        <w:t xml:space="preserve">Global warming can only be solved   through partnership and </w:t>
      </w:r>
      <w:r w:rsidRPr="009B3F66">
        <w:rPr>
          <w:rFonts w:ascii="Times New Roman" w:hAnsi="Times New Roman" w:cs="Times New Roman"/>
        </w:rPr>
        <w:t xml:space="preserve">the </w:t>
      </w:r>
      <w:r w:rsidRPr="009B3F66">
        <w:rPr>
          <w:rStyle w:val="StyleBoldUnderline"/>
          <w:rFonts w:ascii="Times New Roman" w:hAnsi="Times New Roman" w:cs="Times New Roman"/>
        </w:rPr>
        <w:t xml:space="preserve">cooperation </w:t>
      </w:r>
      <w:r w:rsidRPr="009B3F66">
        <w:rPr>
          <w:rFonts w:ascii="Times New Roman" w:hAnsi="Times New Roman" w:cs="Times New Roman"/>
        </w:rPr>
        <w:t xml:space="preserve">of all </w:t>
      </w:r>
      <w:r w:rsidRPr="009B3F66">
        <w:rPr>
          <w:rFonts w:ascii="Times New Roman" w:hAnsi="Times New Roman" w:cs="Times New Roman"/>
          <w:sz w:val="12"/>
        </w:rPr>
        <w:t xml:space="preserve">  </w:t>
      </w:r>
      <w:r w:rsidRPr="009B3F66">
        <w:rPr>
          <w:rFonts w:ascii="Times New Roman" w:hAnsi="Times New Roman" w:cs="Times New Roman"/>
        </w:rPr>
        <w:t>sectors and nations.</w:t>
      </w:r>
      <w:r w:rsidRPr="009B3F66">
        <w:rPr>
          <w:rFonts w:ascii="Times New Roman" w:hAnsi="Times New Roman" w:cs="Times New Roman"/>
          <w:sz w:val="12"/>
        </w:rPr>
        <w:t xml:space="preserve">  </w:t>
      </w:r>
      <w:r w:rsidRPr="009B3F66">
        <w:rPr>
          <w:rFonts w:ascii="Times New Roman" w:hAnsi="Times New Roman" w:cs="Times New Roman"/>
        </w:rPr>
        <w:t xml:space="preserve">We are all aware of the need to reduce our </w:t>
      </w:r>
      <w:r w:rsidRPr="009B3F66">
        <w:rPr>
          <w:rFonts w:ascii="Times New Roman" w:hAnsi="Times New Roman" w:cs="Times New Roman"/>
          <w:sz w:val="12"/>
        </w:rPr>
        <w:t xml:space="preserve">  </w:t>
      </w:r>
      <w:r w:rsidRPr="009B3F66">
        <w:rPr>
          <w:rFonts w:ascii="Times New Roman" w:hAnsi="Times New Roman" w:cs="Times New Roman"/>
        </w:rPr>
        <w:t xml:space="preserve">greenhouse emissions from fossil fuel use. But </w:t>
      </w:r>
      <w:r w:rsidRPr="009B3F66">
        <w:rPr>
          <w:rFonts w:ascii="Times New Roman" w:hAnsi="Times New Roman" w:cs="Times New Roman"/>
          <w:sz w:val="12"/>
        </w:rPr>
        <w:t xml:space="preserve">  </w:t>
      </w:r>
      <w:r w:rsidRPr="009B3F66">
        <w:rPr>
          <w:rFonts w:ascii="Times New Roman" w:hAnsi="Times New Roman" w:cs="Times New Roman"/>
        </w:rPr>
        <w:t xml:space="preserve">what critical steps must we now take to ensure our </w:t>
      </w:r>
      <w:r w:rsidRPr="009B3F66">
        <w:rPr>
          <w:rFonts w:ascii="Times New Roman" w:hAnsi="Times New Roman" w:cs="Times New Roman"/>
          <w:sz w:val="12"/>
        </w:rPr>
        <w:t xml:space="preserve">  </w:t>
      </w:r>
      <w:r w:rsidRPr="009B3F66">
        <w:rPr>
          <w:rFonts w:ascii="Times New Roman" w:hAnsi="Times New Roman" w:cs="Times New Roman"/>
        </w:rPr>
        <w:t xml:space="preserve">efforts are not wasted? Voluntary agreements and </w:t>
      </w:r>
      <w:r w:rsidRPr="009B3F66">
        <w:rPr>
          <w:rFonts w:ascii="Times New Roman" w:hAnsi="Times New Roman" w:cs="Times New Roman"/>
          <w:sz w:val="12"/>
        </w:rPr>
        <w:t xml:space="preserve">  </w:t>
      </w:r>
      <w:r w:rsidRPr="009B3F66">
        <w:rPr>
          <w:rFonts w:ascii="Times New Roman" w:hAnsi="Times New Roman" w:cs="Times New Roman"/>
        </w:rPr>
        <w:t xml:space="preserve">agreements that include only some of the world’s nations will not solve the problem. The sad fact is </w:t>
      </w:r>
      <w:r w:rsidRPr="009B3F66">
        <w:rPr>
          <w:rFonts w:ascii="Times New Roman" w:hAnsi="Times New Roman" w:cs="Times New Roman"/>
          <w:sz w:val="12"/>
        </w:rPr>
        <w:t xml:space="preserve">  </w:t>
      </w:r>
      <w:r w:rsidRPr="009B3F66">
        <w:rPr>
          <w:rFonts w:ascii="Times New Roman" w:hAnsi="Times New Roman" w:cs="Times New Roman"/>
        </w:rPr>
        <w:t xml:space="preserve">any benefits to the global climate system gained from </w:t>
      </w:r>
      <w:r w:rsidRPr="009B3F66">
        <w:rPr>
          <w:rFonts w:ascii="Times New Roman" w:hAnsi="Times New Roman" w:cs="Times New Roman"/>
          <w:sz w:val="12"/>
        </w:rPr>
        <w:t xml:space="preserve">  </w:t>
      </w:r>
      <w:r w:rsidRPr="009B3F66">
        <w:rPr>
          <w:rFonts w:ascii="Times New Roman" w:hAnsi="Times New Roman" w:cs="Times New Roman"/>
        </w:rPr>
        <w:t xml:space="preserve">reducing your greenhouse gas emissions by double-glazing your home’s windows, or cycling rather </w:t>
      </w:r>
      <w:r w:rsidRPr="009B3F66">
        <w:rPr>
          <w:rFonts w:ascii="Times New Roman" w:hAnsi="Times New Roman" w:cs="Times New Roman"/>
          <w:sz w:val="12"/>
        </w:rPr>
        <w:t xml:space="preserve">  </w:t>
      </w:r>
      <w:r w:rsidRPr="009B3F66">
        <w:rPr>
          <w:rFonts w:ascii="Times New Roman" w:hAnsi="Times New Roman" w:cs="Times New Roman"/>
        </w:rPr>
        <w:t xml:space="preserve">than driving a car to work, can and will be offset by </w:t>
      </w:r>
      <w:r w:rsidRPr="009B3F66">
        <w:rPr>
          <w:rFonts w:ascii="Times New Roman" w:hAnsi="Times New Roman" w:cs="Times New Roman"/>
          <w:sz w:val="12"/>
        </w:rPr>
        <w:t xml:space="preserve">  </w:t>
      </w:r>
      <w:r w:rsidRPr="009B3F66">
        <w:rPr>
          <w:rFonts w:ascii="Times New Roman" w:hAnsi="Times New Roman" w:cs="Times New Roman"/>
        </w:rPr>
        <w:t xml:space="preserve">greenhouse gas emissions from dirty factories in </w:t>
      </w:r>
      <w:r w:rsidRPr="009B3F66">
        <w:rPr>
          <w:rFonts w:ascii="Times New Roman" w:hAnsi="Times New Roman" w:cs="Times New Roman"/>
          <w:sz w:val="12"/>
        </w:rPr>
        <w:t xml:space="preserve">  </w:t>
      </w:r>
      <w:r w:rsidRPr="009B3F66">
        <w:rPr>
          <w:rFonts w:ascii="Times New Roman" w:hAnsi="Times New Roman" w:cs="Times New Roman"/>
        </w:rPr>
        <w:t xml:space="preserve">Australia, deforestation in Brazil, or cars driven in </w:t>
      </w:r>
      <w:r w:rsidRPr="009B3F66">
        <w:rPr>
          <w:rFonts w:ascii="Times New Roman" w:hAnsi="Times New Roman" w:cs="Times New Roman"/>
          <w:sz w:val="12"/>
        </w:rPr>
        <w:t xml:space="preserve">  </w:t>
      </w:r>
      <w:r w:rsidRPr="009B3F66">
        <w:rPr>
          <w:rFonts w:ascii="Times New Roman" w:hAnsi="Times New Roman" w:cs="Times New Roman"/>
        </w:rPr>
        <w:t xml:space="preserve">Beijing. </w:t>
      </w:r>
      <w:r w:rsidRPr="009B3F66">
        <w:rPr>
          <w:rStyle w:val="StyleBoldUnderline"/>
          <w:rFonts w:ascii="Times New Roman" w:hAnsi="Times New Roman" w:cs="Times New Roman"/>
        </w:rPr>
        <w:t>Unless there is an agreed target and timetable   for reducing greenhouse gas emissions to a safe level   there can be no guarantee our efforts will help solve the problem.</w:t>
      </w:r>
    </w:p>
    <w:p w14:paraId="24F360C4" w14:textId="77777777" w:rsidR="003068FF" w:rsidRPr="009B3F66" w:rsidRDefault="003068FF" w:rsidP="003068FF">
      <w:pPr>
        <w:rPr>
          <w:rFonts w:ascii="Times New Roman" w:hAnsi="Times New Roman" w:cs="Times New Roman"/>
        </w:rPr>
      </w:pPr>
    </w:p>
    <w:p w14:paraId="27D3F89A" w14:textId="77777777" w:rsidR="003068FF" w:rsidRPr="009B3F66" w:rsidRDefault="003068FF" w:rsidP="003068FF">
      <w:pPr>
        <w:pStyle w:val="Heading3"/>
        <w:rPr>
          <w:rFonts w:cs="Times New Roman"/>
        </w:rPr>
      </w:pPr>
      <w:r w:rsidRPr="009B3F66">
        <w:rPr>
          <w:rStyle w:val="StyleStyleBold12pt"/>
          <w:rFonts w:cs="Times New Roman"/>
          <w:b/>
        </w:rPr>
        <w:t>AT: Warming Irreversible</w:t>
      </w:r>
    </w:p>
    <w:p w14:paraId="09F4E4AB" w14:textId="77777777" w:rsidR="003068FF" w:rsidRPr="009B3F66" w:rsidRDefault="003068FF" w:rsidP="003068FF">
      <w:pPr>
        <w:pStyle w:val="Heading4"/>
        <w:rPr>
          <w:rFonts w:cs="Times New Roman"/>
        </w:rPr>
      </w:pPr>
      <w:r w:rsidRPr="009B3F66">
        <w:rPr>
          <w:rFonts w:cs="Times New Roman"/>
        </w:rPr>
        <w:t>Emissions cuts immediately reduce climate change.</w:t>
      </w:r>
    </w:p>
    <w:p w14:paraId="12F53ADB" w14:textId="77777777" w:rsidR="003068FF" w:rsidRPr="009B3F66" w:rsidRDefault="003068FF" w:rsidP="003068FF">
      <w:pPr>
        <w:rPr>
          <w:rStyle w:val="StyleStyleBold12pt"/>
          <w:rFonts w:ascii="Times New Roman" w:hAnsi="Times New Roman" w:cs="Times New Roman"/>
        </w:rPr>
      </w:pPr>
    </w:p>
    <w:p w14:paraId="64DFA904" w14:textId="77777777" w:rsidR="003068FF" w:rsidRPr="009B3F66" w:rsidRDefault="003068FF" w:rsidP="003068FF">
      <w:pPr>
        <w:rPr>
          <w:rStyle w:val="StyleStyleBold12pt"/>
          <w:rFonts w:ascii="Times New Roman" w:hAnsi="Times New Roman" w:cs="Times New Roman"/>
          <w:b w:val="0"/>
          <w:sz w:val="16"/>
          <w:szCs w:val="16"/>
        </w:rPr>
      </w:pPr>
      <w:r w:rsidRPr="009B3F66">
        <w:rPr>
          <w:rStyle w:val="StyleStyleBold12pt"/>
          <w:rFonts w:ascii="Times New Roman" w:hAnsi="Times New Roman" w:cs="Times New Roman"/>
        </w:rPr>
        <w:t xml:space="preserve">Desjardins 13- </w:t>
      </w:r>
      <w:r w:rsidRPr="009B3F66">
        <w:rPr>
          <w:rStyle w:val="StyleStyleBold12pt"/>
          <w:rFonts w:ascii="Times New Roman" w:hAnsi="Times New Roman" w:cs="Times New Roman"/>
          <w:b w:val="0"/>
          <w:sz w:val="16"/>
          <w:szCs w:val="16"/>
        </w:rPr>
        <w:t>Senior Advisor, External Communications at Concordia University. Damon Matthews - associate professor in the Department of Geography, Planning and Environment. (</w:t>
      </w:r>
      <w:proofErr w:type="spellStart"/>
      <w:r w:rsidRPr="009B3F66">
        <w:rPr>
          <w:rStyle w:val="StyleStyleBold12pt"/>
          <w:rFonts w:ascii="Times New Roman" w:hAnsi="Times New Roman" w:cs="Times New Roman"/>
          <w:b w:val="0"/>
          <w:sz w:val="16"/>
          <w:szCs w:val="16"/>
        </w:rPr>
        <w:t>Clea</w:t>
      </w:r>
      <w:proofErr w:type="spellEnd"/>
      <w:r w:rsidRPr="009B3F66">
        <w:rPr>
          <w:rStyle w:val="StyleStyleBold12pt"/>
          <w:rFonts w:ascii="Times New Roman" w:hAnsi="Times New Roman" w:cs="Times New Roman"/>
          <w:b w:val="0"/>
          <w:sz w:val="16"/>
          <w:szCs w:val="16"/>
        </w:rPr>
        <w:t xml:space="preserve"> Desjardins, April 2</w:t>
      </w:r>
      <w:r w:rsidRPr="009B3F66">
        <w:rPr>
          <w:rStyle w:val="StyleStyleBold12pt"/>
          <w:rFonts w:ascii="Times New Roman" w:hAnsi="Times New Roman" w:cs="Times New Roman"/>
          <w:b w:val="0"/>
          <w:sz w:val="16"/>
          <w:szCs w:val="16"/>
          <w:vertAlign w:val="superscript"/>
        </w:rPr>
        <w:t>nd</w:t>
      </w:r>
      <w:r w:rsidRPr="009B3F66">
        <w:rPr>
          <w:rStyle w:val="StyleStyleBold12pt"/>
          <w:rFonts w:ascii="Times New Roman" w:hAnsi="Times New Roman" w:cs="Times New Roman"/>
          <w:b w:val="0"/>
          <w:sz w:val="16"/>
          <w:szCs w:val="16"/>
        </w:rPr>
        <w:t xml:space="preserve"> 2013, Global Warming: Irreversible but not </w:t>
      </w:r>
      <w:proofErr w:type="gramStart"/>
      <w:r w:rsidRPr="009B3F66">
        <w:rPr>
          <w:rStyle w:val="StyleStyleBold12pt"/>
          <w:rFonts w:ascii="Times New Roman" w:hAnsi="Times New Roman" w:cs="Times New Roman"/>
          <w:b w:val="0"/>
          <w:sz w:val="16"/>
          <w:szCs w:val="16"/>
        </w:rPr>
        <w:t>Inevitable</w:t>
      </w:r>
      <w:proofErr w:type="gramEnd"/>
      <w:r w:rsidRPr="009B3F66">
        <w:rPr>
          <w:rStyle w:val="StyleStyleBold12pt"/>
          <w:rFonts w:ascii="Times New Roman" w:hAnsi="Times New Roman" w:cs="Times New Roman"/>
          <w:b w:val="0"/>
          <w:sz w:val="16"/>
          <w:szCs w:val="16"/>
        </w:rPr>
        <w:t xml:space="preserve">, </w:t>
      </w:r>
      <w:hyperlink r:id="rId11" w:history="1">
        <w:r w:rsidRPr="009B3F66">
          <w:rPr>
            <w:rStyle w:val="Hyperlink"/>
            <w:rFonts w:ascii="Times New Roman" w:hAnsi="Times New Roman" w:cs="Times New Roman"/>
            <w:sz w:val="16"/>
            <w:szCs w:val="16"/>
          </w:rPr>
          <w:t>http://www.concordia.ca/now/what-we-do/research/20130402/global-warming-irreversible-but-not-inevitable.php</w:t>
        </w:r>
      </w:hyperlink>
      <w:r w:rsidRPr="009B3F66">
        <w:rPr>
          <w:rStyle w:val="StyleStyleBold12pt"/>
          <w:rFonts w:ascii="Times New Roman" w:hAnsi="Times New Roman" w:cs="Times New Roman"/>
          <w:b w:val="0"/>
          <w:sz w:val="16"/>
          <w:szCs w:val="16"/>
        </w:rPr>
        <w:t>) SA</w:t>
      </w:r>
    </w:p>
    <w:p w14:paraId="7363E6E6" w14:textId="77777777" w:rsidR="003068FF" w:rsidRPr="009B3F66" w:rsidRDefault="003068FF" w:rsidP="003068FF">
      <w:pPr>
        <w:rPr>
          <w:rFonts w:ascii="Times New Roman" w:hAnsi="Times New Roman" w:cs="Times New Roman"/>
        </w:rPr>
      </w:pPr>
    </w:p>
    <w:p w14:paraId="5A9E0DB3" w14:textId="77777777" w:rsidR="003068FF" w:rsidRPr="009B3F66" w:rsidRDefault="003068FF" w:rsidP="003068FF">
      <w:pPr>
        <w:rPr>
          <w:rFonts w:ascii="Times New Roman" w:hAnsi="Times New Roman" w:cs="Times New Roman"/>
        </w:rPr>
      </w:pPr>
      <w:r w:rsidRPr="009B3F66">
        <w:rPr>
          <w:rFonts w:ascii="Times New Roman" w:hAnsi="Times New Roman" w:cs="Times New Roman"/>
        </w:rPr>
        <w:t xml:space="preserve">There is a persistent misconception among both scientists and the public that there is a delay between emissions of carbon dioxide (CO2) and the climate’s response to those emissions. This misconception has led policy makers to argue that CO2 emission cuts implemented now will not affect the climate system for many decades. This erroneous line of argument makes the climate problem seem more intractable than it actually is, say Concordia University’s Damon Matthews and MIT’s Susan Solomon in a recent Science article. </w:t>
      </w:r>
    </w:p>
    <w:p w14:paraId="7C806783" w14:textId="77777777" w:rsidR="003068FF" w:rsidRPr="009B3F66" w:rsidRDefault="003068FF" w:rsidP="003068FF">
      <w:pPr>
        <w:rPr>
          <w:rFonts w:ascii="Times New Roman" w:hAnsi="Times New Roman" w:cs="Times New Roman"/>
        </w:rPr>
      </w:pPr>
      <w:r w:rsidRPr="009B3F66">
        <w:rPr>
          <w:rFonts w:ascii="Times New Roman" w:hAnsi="Times New Roman" w:cs="Times New Roman"/>
        </w:rPr>
        <w:t xml:space="preserve">The </w:t>
      </w:r>
      <w:r w:rsidRPr="009B3F66">
        <w:rPr>
          <w:rStyle w:val="StyleBoldUnderline"/>
          <w:rFonts w:ascii="Times New Roman" w:hAnsi="Times New Roman" w:cs="Times New Roman"/>
        </w:rPr>
        <w:t>researchers show that immediate decreases in CO2 emissions would in fact result in an immediate decrease in the rate of climate warming.</w:t>
      </w:r>
      <w:r w:rsidRPr="009B3F66">
        <w:rPr>
          <w:rFonts w:ascii="Times New Roman" w:hAnsi="Times New Roman" w:cs="Times New Roman"/>
        </w:rPr>
        <w:t xml:space="preserve"> Explains Matthews, professor in the Department of Geography, Planning and Environment, “</w:t>
      </w:r>
      <w:r w:rsidRPr="009B3F66">
        <w:rPr>
          <w:rStyle w:val="StyleBoldUnderline"/>
          <w:rFonts w:ascii="Times New Roman" w:hAnsi="Times New Roman" w:cs="Times New Roman"/>
        </w:rPr>
        <w:t>If we can successfully decrease CO2 emissions in the near future, this change will be felt by the climate system when the emissions reductions are implemented – not in several decades.</w:t>
      </w:r>
      <w:r w:rsidRPr="009B3F66">
        <w:rPr>
          <w:rFonts w:ascii="Times New Roman" w:hAnsi="Times New Roman" w:cs="Times New Roman"/>
        </w:rPr>
        <w:t>"</w:t>
      </w:r>
    </w:p>
    <w:p w14:paraId="65100479" w14:textId="77777777" w:rsidR="003068FF" w:rsidRPr="009B3F66" w:rsidRDefault="003068FF" w:rsidP="003068FF">
      <w:pPr>
        <w:rPr>
          <w:rFonts w:ascii="Times New Roman" w:hAnsi="Times New Roman" w:cs="Times New Roman"/>
        </w:rPr>
      </w:pPr>
      <w:r w:rsidRPr="009B3F66">
        <w:rPr>
          <w:rFonts w:ascii="Times New Roman" w:hAnsi="Times New Roman" w:cs="Times New Roman"/>
        </w:rPr>
        <w:t>“</w:t>
      </w:r>
      <w:r w:rsidRPr="009B3F66">
        <w:rPr>
          <w:rStyle w:val="StyleBoldUnderline"/>
          <w:rFonts w:ascii="Times New Roman" w:hAnsi="Times New Roman" w:cs="Times New Roman"/>
        </w:rPr>
        <w:t>The potential for a quick climate response to prompt cuts in CO2 emissions opens up the possibility that the climate benefits of emissions reductions would occur on the same timescale as the political decisions themselves</w:t>
      </w:r>
      <w:r w:rsidRPr="009B3F66">
        <w:rPr>
          <w:rFonts w:ascii="Times New Roman" w:hAnsi="Times New Roman" w:cs="Times New Roman"/>
        </w:rPr>
        <w:t xml:space="preserve">.” </w:t>
      </w:r>
    </w:p>
    <w:p w14:paraId="328887C6" w14:textId="77777777" w:rsidR="003068FF" w:rsidRPr="009B3F66" w:rsidRDefault="003068FF" w:rsidP="003068FF">
      <w:pPr>
        <w:rPr>
          <w:rFonts w:ascii="Times New Roman" w:hAnsi="Times New Roman" w:cs="Times New Roman"/>
        </w:rPr>
      </w:pPr>
      <w:r w:rsidRPr="009B3F66">
        <w:rPr>
          <w:rFonts w:ascii="Times New Roman" w:hAnsi="Times New Roman" w:cs="Times New Roman"/>
        </w:rPr>
        <w:t>In their paper, Matthews and Solomon, Ellen Swallow Richards professor of Atmospheric Chemistry and Climate Science, show that the onus for slowing the rate of global warming falls squarely on current efforts at reducing CO2 emissions, and the resulting future emissions that we produce. This means that there are critical implications for the equity of carbon emission choices currently being discussed internationally.</w:t>
      </w:r>
    </w:p>
    <w:p w14:paraId="3ACD8D66" w14:textId="77777777" w:rsidR="003068FF" w:rsidRPr="009B3F66" w:rsidRDefault="003068FF" w:rsidP="003068FF">
      <w:pPr>
        <w:rPr>
          <w:rFonts w:ascii="Times New Roman" w:hAnsi="Times New Roman" w:cs="Times New Roman"/>
        </w:rPr>
      </w:pPr>
      <w:r w:rsidRPr="009B3F66">
        <w:rPr>
          <w:rFonts w:ascii="Times New Roman" w:hAnsi="Times New Roman" w:cs="Times New Roman"/>
        </w:rPr>
        <w:t>Total emissions from developing countries may soon exceed those from developed nations. But developed countries are expected to maintain a far higher per-capita contribution to present and possible future warming. “This disparity clarifies the urgency for low-carbon technology investment and diffusion to enable developing countries to continue to develop,” says Matthews.</w:t>
      </w:r>
    </w:p>
    <w:p w14:paraId="7AB64D0E" w14:textId="77777777" w:rsidR="003068FF" w:rsidRPr="009B3F66" w:rsidRDefault="003068FF" w:rsidP="003068FF">
      <w:pPr>
        <w:rPr>
          <w:rFonts w:ascii="Times New Roman" w:hAnsi="Times New Roman" w:cs="Times New Roman"/>
        </w:rPr>
      </w:pPr>
      <w:r w:rsidRPr="009B3F66">
        <w:rPr>
          <w:rFonts w:ascii="Times New Roman" w:hAnsi="Times New Roman" w:cs="Times New Roman"/>
        </w:rPr>
        <w:t>“Emission cuts made now will have an immediate effect on the rate of global warming,” he asserts. “I see more hope for averting difficult-to-avoid negative impacts by accelerating advances in technology development and diffusion, than for averting climate system changes that are already inevitable. Given the enormous scope and complexity of the climate mitigation challenge, clarifying these points of hope is critical to motivate change.”</w:t>
      </w:r>
    </w:p>
    <w:p w14:paraId="3EB70B78" w14:textId="77777777" w:rsidR="003068FF" w:rsidRPr="009B3F66" w:rsidRDefault="003068FF" w:rsidP="002F40E6">
      <w:pPr>
        <w:rPr>
          <w:rFonts w:ascii="Times New Roman" w:hAnsi="Times New Roman" w:cs="Times New Roman"/>
        </w:rPr>
      </w:pPr>
    </w:p>
    <w:p w14:paraId="4D1B1CC8" w14:textId="10EEC70A" w:rsidR="000F27E9" w:rsidRPr="009B3F66" w:rsidRDefault="00FD0A2D" w:rsidP="00FD0A2D">
      <w:pPr>
        <w:pStyle w:val="Heading1"/>
        <w:rPr>
          <w:rFonts w:cs="Times New Roman"/>
        </w:rPr>
      </w:pPr>
      <w:r w:rsidRPr="009B3F66">
        <w:rPr>
          <w:rFonts w:cs="Times New Roman"/>
        </w:rPr>
        <w:t xml:space="preserve">L.A. Relations – </w:t>
      </w:r>
      <w:proofErr w:type="spellStart"/>
      <w:r w:rsidRPr="009B3F66">
        <w:rPr>
          <w:rFonts w:cs="Times New Roman"/>
        </w:rPr>
        <w:t>Neg</w:t>
      </w:r>
      <w:proofErr w:type="spellEnd"/>
    </w:p>
    <w:p w14:paraId="7A028B25" w14:textId="6450A22A" w:rsidR="00FD0A2D" w:rsidRPr="009B3F66" w:rsidRDefault="00FD0A2D" w:rsidP="00FD0A2D">
      <w:pPr>
        <w:pStyle w:val="Heading3"/>
        <w:rPr>
          <w:rFonts w:cs="Times New Roman"/>
        </w:rPr>
      </w:pPr>
      <w:r w:rsidRPr="009B3F66">
        <w:rPr>
          <w:rFonts w:cs="Times New Roman"/>
        </w:rPr>
        <w:t xml:space="preserve">No L.A. </w:t>
      </w:r>
      <w:proofErr w:type="spellStart"/>
      <w:r w:rsidRPr="009B3F66">
        <w:rPr>
          <w:rFonts w:cs="Times New Roman"/>
        </w:rPr>
        <w:t>Prolif</w:t>
      </w:r>
      <w:proofErr w:type="spellEnd"/>
    </w:p>
    <w:p w14:paraId="197B5AF9" w14:textId="77777777" w:rsidR="00FD0A2D" w:rsidRPr="009B3F66" w:rsidRDefault="00FD0A2D" w:rsidP="00FD0A2D">
      <w:pPr>
        <w:pStyle w:val="Heading4"/>
        <w:rPr>
          <w:rFonts w:cs="Times New Roman"/>
        </w:rPr>
      </w:pPr>
      <w:r w:rsidRPr="009B3F66">
        <w:rPr>
          <w:rFonts w:cs="Times New Roman"/>
        </w:rPr>
        <w:t>Venezuela can’t proliferate</w:t>
      </w:r>
    </w:p>
    <w:p w14:paraId="2C5DCE49" w14:textId="77777777" w:rsidR="00FD0A2D" w:rsidRPr="009B3F66" w:rsidRDefault="00FD0A2D" w:rsidP="00FD0A2D">
      <w:pPr>
        <w:rPr>
          <w:rFonts w:ascii="Times New Roman" w:hAnsi="Times New Roman" w:cs="Times New Roman"/>
          <w:sz w:val="20"/>
          <w:szCs w:val="20"/>
        </w:rPr>
      </w:pPr>
      <w:proofErr w:type="spellStart"/>
      <w:r w:rsidRPr="009B3F66">
        <w:rPr>
          <w:rStyle w:val="StyleStyleBold12pt"/>
          <w:rFonts w:ascii="Times New Roman" w:hAnsi="Times New Roman" w:cs="Times New Roman"/>
        </w:rPr>
        <w:t>Trinkunas</w:t>
      </w:r>
      <w:proofErr w:type="spellEnd"/>
      <w:r w:rsidRPr="009B3F66">
        <w:rPr>
          <w:rFonts w:ascii="Times New Roman" w:hAnsi="Times New Roman" w:cs="Times New Roman"/>
        </w:rPr>
        <w:t xml:space="preserve"> 9-1-20</w:t>
      </w:r>
      <w:r w:rsidRPr="009B3F66">
        <w:rPr>
          <w:rStyle w:val="StyleStyleBold12pt"/>
          <w:rFonts w:ascii="Times New Roman" w:hAnsi="Times New Roman" w:cs="Times New Roman"/>
        </w:rPr>
        <w:t>11</w:t>
      </w:r>
      <w:r w:rsidRPr="009B3F66">
        <w:rPr>
          <w:rFonts w:ascii="Times New Roman" w:hAnsi="Times New Roman" w:cs="Times New Roman"/>
          <w:sz w:val="20"/>
          <w:szCs w:val="20"/>
        </w:rPr>
        <w:t xml:space="preserve"> [Harold A. </w:t>
      </w:r>
      <w:proofErr w:type="spellStart"/>
      <w:r w:rsidRPr="009B3F66">
        <w:rPr>
          <w:rFonts w:ascii="Times New Roman" w:hAnsi="Times New Roman" w:cs="Times New Roman"/>
          <w:sz w:val="20"/>
          <w:szCs w:val="20"/>
        </w:rPr>
        <w:t>Trinkunas</w:t>
      </w:r>
      <w:proofErr w:type="spellEnd"/>
      <w:r w:rsidRPr="009B3F66">
        <w:rPr>
          <w:rFonts w:ascii="Times New Roman" w:hAnsi="Times New Roman" w:cs="Times New Roman"/>
          <w:sz w:val="20"/>
          <w:szCs w:val="20"/>
        </w:rPr>
        <w:t xml:space="preserve"> - Associate Professor and Deputy Director for Academic Affairs @ Naval Post-Graduate School; “Latin America: Nuclear Capabilities, Intentions and Threat Perceptions”; http://digitalcommons.fiu.edu/cgi/viewcontent.cgi</w:t>
      </w:r>
      <w:proofErr w:type="gramStart"/>
      <w:r w:rsidRPr="009B3F66">
        <w:rPr>
          <w:rFonts w:ascii="Times New Roman" w:hAnsi="Times New Roman" w:cs="Times New Roman"/>
          <w:sz w:val="20"/>
          <w:szCs w:val="20"/>
        </w:rPr>
        <w:t>?article</w:t>
      </w:r>
      <w:proofErr w:type="gramEnd"/>
      <w:r w:rsidRPr="009B3F66">
        <w:rPr>
          <w:rFonts w:ascii="Times New Roman" w:hAnsi="Times New Roman" w:cs="Times New Roman"/>
          <w:sz w:val="20"/>
          <w:szCs w:val="20"/>
        </w:rPr>
        <w:t xml:space="preserve">=1040&amp;context=whemsac] </w:t>
      </w:r>
      <w:proofErr w:type="spellStart"/>
      <w:r w:rsidRPr="009B3F66">
        <w:rPr>
          <w:rFonts w:ascii="Times New Roman" w:hAnsi="Times New Roman" w:cs="Times New Roman"/>
          <w:sz w:val="20"/>
          <w:szCs w:val="20"/>
        </w:rPr>
        <w:t>RahulNambiar</w:t>
      </w:r>
      <w:proofErr w:type="spellEnd"/>
    </w:p>
    <w:p w14:paraId="25BF9978" w14:textId="77777777" w:rsidR="00FD0A2D" w:rsidRPr="009B3F66" w:rsidRDefault="00FD0A2D" w:rsidP="00FD0A2D">
      <w:pPr>
        <w:widowControl w:val="0"/>
        <w:autoSpaceDE w:val="0"/>
        <w:autoSpaceDN w:val="0"/>
        <w:adjustRightInd w:val="0"/>
        <w:spacing w:after="240"/>
        <w:rPr>
          <w:rStyle w:val="StyleBoldUnderline"/>
          <w:rFonts w:ascii="Times New Roman" w:hAnsi="Times New Roman" w:cs="Times New Roman"/>
        </w:rPr>
      </w:pPr>
      <w:r w:rsidRPr="009B3F66">
        <w:rPr>
          <w:rStyle w:val="StyleBoldUnderline"/>
          <w:rFonts w:ascii="Times New Roman" w:hAnsi="Times New Roman" w:cs="Times New Roman"/>
        </w:rPr>
        <w:t>In</w:t>
      </w:r>
      <w:r w:rsidRPr="009B3F66">
        <w:rPr>
          <w:rFonts w:ascii="Times New Roman" w:hAnsi="Times New Roman" w:cs="Times New Roman"/>
          <w:sz w:val="16"/>
          <w:szCs w:val="32"/>
        </w:rPr>
        <w:t xml:space="preserve"> the </w:t>
      </w:r>
      <w:r w:rsidRPr="009B3F66">
        <w:rPr>
          <w:rStyle w:val="StyleBoldUnderline"/>
          <w:rFonts w:ascii="Times New Roman" w:hAnsi="Times New Roman" w:cs="Times New Roman"/>
        </w:rPr>
        <w:t>Venezuela</w:t>
      </w:r>
      <w:r w:rsidRPr="009B3F66">
        <w:rPr>
          <w:rFonts w:ascii="Times New Roman" w:hAnsi="Times New Roman" w:cs="Times New Roman"/>
          <w:sz w:val="16"/>
          <w:szCs w:val="32"/>
        </w:rPr>
        <w:t xml:space="preserve">n case, despite the intentions of its leadership, </w:t>
      </w:r>
      <w:r w:rsidRPr="009B3F66">
        <w:rPr>
          <w:rStyle w:val="StyleBoldUnderline"/>
          <w:rFonts w:ascii="Times New Roman" w:hAnsi="Times New Roman" w:cs="Times New Roman"/>
        </w:rPr>
        <w:t>there is a low risk for successful nuclear proliferation because of strong international and domestic constraints. Venezuela lacks</w:t>
      </w:r>
      <w:r w:rsidRPr="009B3F66">
        <w:rPr>
          <w:rFonts w:ascii="Times New Roman" w:hAnsi="Times New Roman" w:cs="Times New Roman"/>
          <w:sz w:val="16"/>
          <w:szCs w:val="32"/>
        </w:rPr>
        <w:t xml:space="preserve"> any serious domestic </w:t>
      </w:r>
      <w:r w:rsidRPr="009B3F66">
        <w:rPr>
          <w:rStyle w:val="StyleBoldUnderline"/>
          <w:rFonts w:ascii="Times New Roman" w:hAnsi="Times New Roman" w:cs="Times New Roman"/>
        </w:rPr>
        <w:t>nuclear development program</w:t>
      </w:r>
      <w:r w:rsidRPr="009B3F66">
        <w:rPr>
          <w:rFonts w:ascii="Times New Roman" w:hAnsi="Times New Roman" w:cs="Times New Roman"/>
          <w:sz w:val="16"/>
          <w:szCs w:val="32"/>
        </w:rPr>
        <w:t xml:space="preserve">, </w:t>
      </w:r>
      <w:r w:rsidRPr="009B3F66">
        <w:rPr>
          <w:rStyle w:val="StyleBoldUnderline"/>
          <w:rFonts w:ascii="Times New Roman" w:hAnsi="Times New Roman" w:cs="Times New Roman"/>
        </w:rPr>
        <w:t>and starting and operating such programs is expensive and requires a lead-time of decades before achieving success.</w:t>
      </w:r>
      <w:r w:rsidRPr="009B3F66">
        <w:rPr>
          <w:rFonts w:ascii="Times New Roman" w:hAnsi="Times New Roman" w:cs="Times New Roman"/>
          <w:sz w:val="16"/>
          <w:szCs w:val="32"/>
        </w:rPr>
        <w:t xml:space="preserve"> </w:t>
      </w:r>
      <w:r w:rsidRPr="009B3F66">
        <w:rPr>
          <w:rStyle w:val="StyleBoldUnderline"/>
          <w:rFonts w:ascii="Times New Roman" w:hAnsi="Times New Roman" w:cs="Times New Roman"/>
        </w:rPr>
        <w:t>Given the resources</w:t>
      </w:r>
      <w:r w:rsidRPr="009B3F66">
        <w:rPr>
          <w:rFonts w:ascii="Times New Roman" w:hAnsi="Times New Roman" w:cs="Times New Roman"/>
          <w:sz w:val="16"/>
          <w:szCs w:val="32"/>
        </w:rPr>
        <w:t xml:space="preserve"> that Chávez has at his disposal, </w:t>
      </w:r>
      <w:r w:rsidRPr="009B3F66">
        <w:rPr>
          <w:rStyle w:val="StyleBoldUnderline"/>
          <w:rFonts w:ascii="Times New Roman" w:hAnsi="Times New Roman" w:cs="Times New Roman"/>
        </w:rPr>
        <w:t>a small possibility remains that Venezuela could acquire nuclear technology</w:t>
      </w:r>
      <w:r w:rsidRPr="009B3F66">
        <w:rPr>
          <w:rFonts w:ascii="Times New Roman" w:hAnsi="Times New Roman" w:cs="Times New Roman"/>
          <w:sz w:val="16"/>
          <w:szCs w:val="32"/>
        </w:rPr>
        <w:t xml:space="preserve"> through some sort of </w:t>
      </w:r>
      <w:proofErr w:type="gramStart"/>
      <w:r w:rsidRPr="009B3F66">
        <w:rPr>
          <w:rFonts w:ascii="Times New Roman" w:hAnsi="Times New Roman" w:cs="Times New Roman"/>
          <w:sz w:val="16"/>
          <w:szCs w:val="32"/>
        </w:rPr>
        <w:t>turn key</w:t>
      </w:r>
      <w:proofErr w:type="gramEnd"/>
      <w:r w:rsidRPr="009B3F66">
        <w:rPr>
          <w:rFonts w:ascii="Times New Roman" w:hAnsi="Times New Roman" w:cs="Times New Roman"/>
          <w:sz w:val="16"/>
          <w:szCs w:val="32"/>
        </w:rPr>
        <w:t xml:space="preserve"> arrangement with an existing supplier. If this were to be provided by a member of the NSG, then the probability of diversion of this technology for non-peaceful purposes is low because of the scarcity of </w:t>
      </w:r>
      <w:proofErr w:type="spellStart"/>
      <w:r w:rsidRPr="009B3F66">
        <w:rPr>
          <w:rFonts w:ascii="Times New Roman" w:hAnsi="Times New Roman" w:cs="Times New Roman"/>
          <w:sz w:val="16"/>
          <w:szCs w:val="32"/>
        </w:rPr>
        <w:t>Venezuela‟s</w:t>
      </w:r>
      <w:proofErr w:type="spellEnd"/>
      <w:r w:rsidRPr="009B3F66">
        <w:rPr>
          <w:rFonts w:ascii="Times New Roman" w:hAnsi="Times New Roman" w:cs="Times New Roman"/>
          <w:sz w:val="16"/>
          <w:szCs w:val="32"/>
        </w:rPr>
        <w:t xml:space="preserve"> managerial and technical capacity and absence of nuclear expertise. </w:t>
      </w:r>
      <w:r w:rsidRPr="009B3F66">
        <w:rPr>
          <w:rStyle w:val="StyleBoldUnderline"/>
          <w:rFonts w:ascii="Times New Roman" w:hAnsi="Times New Roman" w:cs="Times New Roman"/>
        </w:rPr>
        <w:t xml:space="preserve">If </w:t>
      </w:r>
      <w:r w:rsidRPr="009B3F66">
        <w:rPr>
          <w:rFonts w:ascii="Times New Roman" w:hAnsi="Times New Roman" w:cs="Times New Roman"/>
          <w:sz w:val="16"/>
          <w:szCs w:val="32"/>
        </w:rPr>
        <w:t xml:space="preserve">a non-member of the </w:t>
      </w:r>
      <w:r w:rsidRPr="009B3F66">
        <w:rPr>
          <w:rStyle w:val="StyleBoldUnderline"/>
          <w:rFonts w:ascii="Times New Roman" w:hAnsi="Times New Roman" w:cs="Times New Roman"/>
        </w:rPr>
        <w:t>NSG,</w:t>
      </w:r>
      <w:r w:rsidRPr="009B3F66">
        <w:rPr>
          <w:rFonts w:ascii="Times New Roman" w:hAnsi="Times New Roman" w:cs="Times New Roman"/>
          <w:sz w:val="16"/>
          <w:szCs w:val="32"/>
        </w:rPr>
        <w:t xml:space="preserve"> which would not require international safeguards, </w:t>
      </w:r>
      <w:r w:rsidRPr="009B3F66">
        <w:rPr>
          <w:rStyle w:val="StyleBoldUnderline"/>
          <w:rFonts w:ascii="Times New Roman" w:hAnsi="Times New Roman" w:cs="Times New Roman"/>
        </w:rPr>
        <w:t>provided it</w:t>
      </w:r>
      <w:r w:rsidRPr="009B3F66">
        <w:rPr>
          <w:rFonts w:ascii="Times New Roman" w:hAnsi="Times New Roman" w:cs="Times New Roman"/>
          <w:sz w:val="16"/>
          <w:szCs w:val="32"/>
        </w:rPr>
        <w:t xml:space="preserve">, then </w:t>
      </w:r>
      <w:r w:rsidRPr="009B3F66">
        <w:rPr>
          <w:rStyle w:val="StyleBoldUnderline"/>
          <w:rFonts w:ascii="Times New Roman" w:hAnsi="Times New Roman" w:cs="Times New Roman"/>
        </w:rPr>
        <w:t>Venezuela and its supplier would face the risk of discovery well before a fully functional nuclear weapons program could be established. This gap between discovery and the acquisition of a deterrent would leave Venezuela highly vulnerable to action by the international community.</w:t>
      </w:r>
    </w:p>
    <w:p w14:paraId="426F46FE" w14:textId="77777777" w:rsidR="00FD0A2D" w:rsidRPr="009B3F66" w:rsidRDefault="00FD0A2D" w:rsidP="00FD0A2D">
      <w:pPr>
        <w:pStyle w:val="Heading4"/>
        <w:rPr>
          <w:rFonts w:cs="Times New Roman"/>
        </w:rPr>
      </w:pPr>
      <w:r w:rsidRPr="009B3F66">
        <w:rPr>
          <w:rFonts w:cs="Times New Roman"/>
        </w:rPr>
        <w:t xml:space="preserve">Security communities solve </w:t>
      </w:r>
      <w:proofErr w:type="spellStart"/>
      <w:r w:rsidRPr="009B3F66">
        <w:rPr>
          <w:rFonts w:cs="Times New Roman"/>
        </w:rPr>
        <w:t>prolif</w:t>
      </w:r>
      <w:proofErr w:type="spellEnd"/>
    </w:p>
    <w:p w14:paraId="4203532B" w14:textId="77777777" w:rsidR="00FD0A2D" w:rsidRPr="009B3F66" w:rsidRDefault="00FD0A2D" w:rsidP="00FD0A2D">
      <w:pPr>
        <w:rPr>
          <w:rFonts w:ascii="Times New Roman" w:hAnsi="Times New Roman" w:cs="Times New Roman"/>
          <w:sz w:val="20"/>
          <w:szCs w:val="20"/>
        </w:rPr>
      </w:pPr>
      <w:proofErr w:type="spellStart"/>
      <w:r w:rsidRPr="009B3F66">
        <w:rPr>
          <w:rStyle w:val="StyleStyleBold12pt"/>
          <w:rFonts w:ascii="Times New Roman" w:hAnsi="Times New Roman" w:cs="Times New Roman"/>
        </w:rPr>
        <w:t>Trinkunas</w:t>
      </w:r>
      <w:proofErr w:type="spellEnd"/>
      <w:r w:rsidRPr="009B3F66">
        <w:rPr>
          <w:rFonts w:ascii="Times New Roman" w:hAnsi="Times New Roman" w:cs="Times New Roman"/>
        </w:rPr>
        <w:t xml:space="preserve"> 9-1-20</w:t>
      </w:r>
      <w:r w:rsidRPr="009B3F66">
        <w:rPr>
          <w:rStyle w:val="StyleStyleBold12pt"/>
          <w:rFonts w:ascii="Times New Roman" w:hAnsi="Times New Roman" w:cs="Times New Roman"/>
        </w:rPr>
        <w:t>11</w:t>
      </w:r>
      <w:r w:rsidRPr="009B3F66">
        <w:rPr>
          <w:rFonts w:ascii="Times New Roman" w:hAnsi="Times New Roman" w:cs="Times New Roman"/>
          <w:sz w:val="20"/>
          <w:szCs w:val="20"/>
        </w:rPr>
        <w:t xml:space="preserve"> [Harold A. </w:t>
      </w:r>
      <w:proofErr w:type="spellStart"/>
      <w:r w:rsidRPr="009B3F66">
        <w:rPr>
          <w:rFonts w:ascii="Times New Roman" w:hAnsi="Times New Roman" w:cs="Times New Roman"/>
          <w:sz w:val="20"/>
          <w:szCs w:val="20"/>
        </w:rPr>
        <w:t>Trinkunas</w:t>
      </w:r>
      <w:proofErr w:type="spellEnd"/>
      <w:r w:rsidRPr="009B3F66">
        <w:rPr>
          <w:rFonts w:ascii="Times New Roman" w:hAnsi="Times New Roman" w:cs="Times New Roman"/>
          <w:sz w:val="20"/>
          <w:szCs w:val="20"/>
        </w:rPr>
        <w:t xml:space="preserve"> - Associate Professor and Deputy Director for Academic Affairs @ Naval Post-Graduate School; “Latin America: Nuclear Capabilities, Intentions and Threat Perceptions”; http://digitalcommons.fiu.edu/cgi/viewcontent.cgi</w:t>
      </w:r>
      <w:proofErr w:type="gramStart"/>
      <w:r w:rsidRPr="009B3F66">
        <w:rPr>
          <w:rFonts w:ascii="Times New Roman" w:hAnsi="Times New Roman" w:cs="Times New Roman"/>
          <w:sz w:val="20"/>
          <w:szCs w:val="20"/>
        </w:rPr>
        <w:t>?article</w:t>
      </w:r>
      <w:proofErr w:type="gramEnd"/>
      <w:r w:rsidRPr="009B3F66">
        <w:rPr>
          <w:rFonts w:ascii="Times New Roman" w:hAnsi="Times New Roman" w:cs="Times New Roman"/>
          <w:sz w:val="20"/>
          <w:szCs w:val="20"/>
        </w:rPr>
        <w:t xml:space="preserve">=1040&amp;context=whemsac] </w:t>
      </w:r>
      <w:proofErr w:type="spellStart"/>
      <w:r w:rsidRPr="009B3F66">
        <w:rPr>
          <w:rFonts w:ascii="Times New Roman" w:hAnsi="Times New Roman" w:cs="Times New Roman"/>
          <w:sz w:val="20"/>
          <w:szCs w:val="20"/>
        </w:rPr>
        <w:t>RahulNambiar</w:t>
      </w:r>
      <w:proofErr w:type="spellEnd"/>
    </w:p>
    <w:p w14:paraId="149A6ABF" w14:textId="77777777" w:rsidR="00FD0A2D" w:rsidRPr="009B3F66" w:rsidRDefault="00FD0A2D" w:rsidP="00FD0A2D">
      <w:pPr>
        <w:widowControl w:val="0"/>
        <w:autoSpaceDE w:val="0"/>
        <w:autoSpaceDN w:val="0"/>
        <w:adjustRightInd w:val="0"/>
        <w:spacing w:after="240"/>
        <w:rPr>
          <w:rFonts w:ascii="Times New Roman" w:hAnsi="Times New Roman" w:cs="Times New Roman"/>
          <w:sz w:val="16"/>
        </w:rPr>
      </w:pPr>
      <w:r w:rsidRPr="009B3F66">
        <w:rPr>
          <w:rStyle w:val="StyleBoldUnderline"/>
          <w:rFonts w:ascii="Times New Roman" w:hAnsi="Times New Roman" w:cs="Times New Roman"/>
        </w:rPr>
        <w:t>The developing security community</w:t>
      </w:r>
      <w:r w:rsidRPr="009B3F66">
        <w:rPr>
          <w:rFonts w:ascii="Times New Roman" w:hAnsi="Times New Roman" w:cs="Times New Roman"/>
          <w:sz w:val="16"/>
          <w:szCs w:val="32"/>
        </w:rPr>
        <w:t xml:space="preserve"> in the Southern Cone, taking the form of UNASUR in its latest evolution, </w:t>
      </w:r>
      <w:r w:rsidRPr="009B3F66">
        <w:rPr>
          <w:rStyle w:val="StyleBoldUnderline"/>
          <w:rFonts w:ascii="Times New Roman" w:hAnsi="Times New Roman" w:cs="Times New Roman"/>
        </w:rPr>
        <w:t>means that any territorial defense or deterrence rationales for nuclear weapons acquisition have faded.</w:t>
      </w:r>
      <w:r w:rsidRPr="009B3F66">
        <w:rPr>
          <w:rFonts w:ascii="Times New Roman" w:hAnsi="Times New Roman" w:cs="Times New Roman"/>
          <w:sz w:val="16"/>
          <w:szCs w:val="32"/>
        </w:rPr>
        <w:t xml:space="preserve"> </w:t>
      </w:r>
      <w:r w:rsidRPr="009B3F66">
        <w:rPr>
          <w:rStyle w:val="StyleBoldUnderline"/>
          <w:rFonts w:ascii="Times New Roman" w:hAnsi="Times New Roman" w:cs="Times New Roman"/>
        </w:rPr>
        <w:t>The resolution of all territorial disputes</w:t>
      </w:r>
      <w:r w:rsidRPr="009B3F66">
        <w:rPr>
          <w:rFonts w:ascii="Times New Roman" w:hAnsi="Times New Roman" w:cs="Times New Roman"/>
          <w:sz w:val="16"/>
          <w:szCs w:val="32"/>
        </w:rPr>
        <w:t xml:space="preserve"> between the major regional powers (Argentina, Brazil, Chile), and ongoing mutual confidence- building measures, </w:t>
      </w:r>
      <w:r w:rsidRPr="009B3F66">
        <w:rPr>
          <w:rStyle w:val="StyleBoldUnderline"/>
          <w:rFonts w:ascii="Times New Roman" w:hAnsi="Times New Roman" w:cs="Times New Roman"/>
        </w:rPr>
        <w:t>limit the possibility that new conflict dynamics will lead States in the region to seek nuclear weapons.</w:t>
      </w:r>
      <w:r w:rsidRPr="009B3F66">
        <w:rPr>
          <w:rFonts w:ascii="Times New Roman" w:hAnsi="Times New Roman" w:cs="Times New Roman"/>
          <w:sz w:val="16"/>
          <w:szCs w:val="32"/>
        </w:rPr>
        <w:t xml:space="preserve"> Of the two powers with indigenous nuclear technology industries, </w:t>
      </w:r>
      <w:proofErr w:type="spellStart"/>
      <w:r w:rsidRPr="009B3F66">
        <w:rPr>
          <w:rStyle w:val="StyleBoldUnderline"/>
          <w:rFonts w:ascii="Times New Roman" w:hAnsi="Times New Roman" w:cs="Times New Roman"/>
        </w:rPr>
        <w:t>Brazil‟s</w:t>
      </w:r>
      <w:proofErr w:type="spellEnd"/>
      <w:r w:rsidRPr="009B3F66">
        <w:rPr>
          <w:rStyle w:val="StyleBoldUnderline"/>
          <w:rFonts w:ascii="Times New Roman" w:hAnsi="Times New Roman" w:cs="Times New Roman"/>
        </w:rPr>
        <w:t xml:space="preserve"> constitution bans the development of nuclear weapons</w:t>
      </w:r>
      <w:r w:rsidRPr="009B3F66">
        <w:rPr>
          <w:rFonts w:ascii="Times New Roman" w:hAnsi="Times New Roman" w:cs="Times New Roman"/>
          <w:sz w:val="16"/>
          <w:szCs w:val="32"/>
        </w:rPr>
        <w:t xml:space="preserve">, and </w:t>
      </w:r>
      <w:r w:rsidRPr="009B3F66">
        <w:rPr>
          <w:rStyle w:val="StyleBoldUnderline"/>
          <w:rFonts w:ascii="Times New Roman" w:hAnsi="Times New Roman" w:cs="Times New Roman"/>
        </w:rPr>
        <w:t>both Argentina and Brazil are committed to sophisticated nuclear safeguards through the ABACC.</w:t>
      </w:r>
      <w:r w:rsidRPr="009B3F66">
        <w:rPr>
          <w:rFonts w:ascii="Times New Roman" w:hAnsi="Times New Roman" w:cs="Times New Roman"/>
          <w:sz w:val="16"/>
          <w:szCs w:val="32"/>
        </w:rPr>
        <w:t xml:space="preserve"> </w:t>
      </w:r>
      <w:r w:rsidRPr="009B3F66">
        <w:rPr>
          <w:rFonts w:ascii="Times New Roman" w:hAnsi="Times New Roman" w:cs="Times New Roman"/>
          <w:position w:val="16"/>
          <w:sz w:val="16"/>
        </w:rPr>
        <w:t>4</w:t>
      </w:r>
    </w:p>
    <w:p w14:paraId="335686BA" w14:textId="77777777" w:rsidR="00FD0A2D" w:rsidRPr="009B3F66" w:rsidRDefault="00FD0A2D" w:rsidP="00FD0A2D">
      <w:pPr>
        <w:rPr>
          <w:rFonts w:ascii="Times New Roman" w:hAnsi="Times New Roman" w:cs="Times New Roman"/>
        </w:rPr>
      </w:pPr>
    </w:p>
    <w:p w14:paraId="242C0504" w14:textId="77777777" w:rsidR="000F27E9" w:rsidRPr="009B3F66" w:rsidRDefault="000F27E9" w:rsidP="002F40E6">
      <w:pPr>
        <w:rPr>
          <w:rFonts w:ascii="Times New Roman" w:hAnsi="Times New Roman" w:cs="Times New Roman"/>
        </w:rPr>
      </w:pPr>
    </w:p>
    <w:sectPr w:rsidR="000F27E9" w:rsidRPr="009B3F66" w:rsidSect="00D3625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C3B"/>
    <w:rsid w:val="000C651A"/>
    <w:rsid w:val="000F27E9"/>
    <w:rsid w:val="001408C0"/>
    <w:rsid w:val="002B6353"/>
    <w:rsid w:val="002B68C8"/>
    <w:rsid w:val="002F40E6"/>
    <w:rsid w:val="003068FF"/>
    <w:rsid w:val="003742A1"/>
    <w:rsid w:val="0042635A"/>
    <w:rsid w:val="00517479"/>
    <w:rsid w:val="005E2C99"/>
    <w:rsid w:val="00692C26"/>
    <w:rsid w:val="006F2D3D"/>
    <w:rsid w:val="00700835"/>
    <w:rsid w:val="007D7924"/>
    <w:rsid w:val="007F105A"/>
    <w:rsid w:val="0091595A"/>
    <w:rsid w:val="009829F2"/>
    <w:rsid w:val="009B3F66"/>
    <w:rsid w:val="009C198B"/>
    <w:rsid w:val="00A074CB"/>
    <w:rsid w:val="00A369C4"/>
    <w:rsid w:val="00A47986"/>
    <w:rsid w:val="00AA4C3B"/>
    <w:rsid w:val="00B65E97"/>
    <w:rsid w:val="00CD2C6D"/>
    <w:rsid w:val="00D15C0D"/>
    <w:rsid w:val="00D36252"/>
    <w:rsid w:val="00D4330B"/>
    <w:rsid w:val="00DA2E40"/>
    <w:rsid w:val="00DE627C"/>
    <w:rsid w:val="00FD0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40E6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A4C3B"/>
    <w:rPr>
      <w:rFonts w:ascii="Georgia" w:eastAsiaTheme="minorHAnsi" w:hAnsi="Georgia" w:cs="Calibri"/>
      <w:sz w:val="22"/>
      <w:szCs w:val="22"/>
    </w:rPr>
  </w:style>
  <w:style w:type="paragraph" w:styleId="Heading1">
    <w:name w:val="heading 1"/>
    <w:aliases w:val="Pocket"/>
    <w:basedOn w:val="Normal"/>
    <w:next w:val="Normal"/>
    <w:link w:val="Heading1Char"/>
    <w:uiPriority w:val="9"/>
    <w:qFormat/>
    <w:rsid w:val="007F105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imes New Roman" w:eastAsiaTheme="majorEastAsia" w:hAnsi="Times New Roman" w:cstheme="majorBidi"/>
      <w:b/>
      <w:bCs/>
      <w:sz w:val="52"/>
      <w:szCs w:val="52"/>
    </w:rPr>
  </w:style>
  <w:style w:type="paragraph" w:styleId="Heading2">
    <w:name w:val="heading 2"/>
    <w:aliases w:val="Hat"/>
    <w:basedOn w:val="Normal"/>
    <w:next w:val="Normal"/>
    <w:link w:val="Heading2Char"/>
    <w:uiPriority w:val="9"/>
    <w:unhideWhenUsed/>
    <w:qFormat/>
    <w:rsid w:val="00D15C0D"/>
    <w:pPr>
      <w:keepNext/>
      <w:keepLines/>
      <w:pageBreakBefore/>
      <w:spacing w:before="200"/>
      <w:jc w:val="center"/>
      <w:outlineLvl w:val="1"/>
    </w:pPr>
    <w:rPr>
      <w:rFonts w:ascii="Times New Roman" w:eastAsiaTheme="majorEastAsia" w:hAnsi="Times New Roman" w:cstheme="majorBidi"/>
      <w:b/>
      <w:bCs/>
      <w:sz w:val="44"/>
      <w:szCs w:val="44"/>
      <w:u w:val="double"/>
    </w:rPr>
  </w:style>
  <w:style w:type="paragraph" w:styleId="Heading3">
    <w:name w:val="heading 3"/>
    <w:aliases w:val="Block"/>
    <w:basedOn w:val="Normal"/>
    <w:next w:val="Normal"/>
    <w:link w:val="Heading3Char"/>
    <w:uiPriority w:val="9"/>
    <w:unhideWhenUsed/>
    <w:qFormat/>
    <w:rsid w:val="00D15C0D"/>
    <w:pPr>
      <w:keepNext/>
      <w:keepLines/>
      <w:pageBreakBefore/>
      <w:spacing w:before="200"/>
      <w:jc w:val="center"/>
      <w:outlineLvl w:val="2"/>
    </w:pPr>
    <w:rPr>
      <w:rFonts w:ascii="Times New Roman" w:eastAsiaTheme="majorEastAsia" w:hAnsi="Times New Roman" w:cstheme="majorBidi"/>
      <w:b/>
      <w:bCs/>
      <w:sz w:val="32"/>
      <w:szCs w:val="24"/>
      <w:u w:val="single"/>
    </w:rPr>
  </w:style>
  <w:style w:type="paragraph" w:styleId="Heading4">
    <w:name w:val="heading 4"/>
    <w:aliases w:val="Tag"/>
    <w:basedOn w:val="Normal"/>
    <w:next w:val="Normal"/>
    <w:link w:val="Heading4Char"/>
    <w:uiPriority w:val="4"/>
    <w:unhideWhenUsed/>
    <w:qFormat/>
    <w:rsid w:val="007F105A"/>
    <w:pPr>
      <w:keepNext/>
      <w:keepLines/>
      <w:spacing w:before="200"/>
      <w:outlineLvl w:val="3"/>
    </w:pPr>
    <w:rPr>
      <w:rFonts w:ascii="Times New Roman" w:eastAsiaTheme="majorEastAsia" w:hAnsi="Times New Roman" w:cstheme="majorBidi"/>
      <w:b/>
      <w:bCs/>
      <w:iCs/>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7F105A"/>
    <w:rPr>
      <w:rFonts w:ascii="Times New Roman" w:eastAsiaTheme="majorEastAsia" w:hAnsi="Times New Roman" w:cstheme="majorBidi"/>
      <w:b/>
      <w:bCs/>
      <w:sz w:val="52"/>
      <w:szCs w:val="52"/>
    </w:rPr>
  </w:style>
  <w:style w:type="character" w:customStyle="1" w:styleId="Heading2Char">
    <w:name w:val="Heading 2 Char"/>
    <w:aliases w:val="Hat Char"/>
    <w:basedOn w:val="DefaultParagraphFont"/>
    <w:link w:val="Heading2"/>
    <w:uiPriority w:val="9"/>
    <w:rsid w:val="00D15C0D"/>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D15C0D"/>
    <w:rPr>
      <w:rFonts w:ascii="Times New Roman" w:eastAsiaTheme="majorEastAsia" w:hAnsi="Times New Roman" w:cstheme="majorBidi"/>
      <w:b/>
      <w:bCs/>
      <w:sz w:val="32"/>
      <w:u w:val="single"/>
    </w:rPr>
  </w:style>
  <w:style w:type="character" w:customStyle="1" w:styleId="Heading4Char">
    <w:name w:val="Heading 4 Char"/>
    <w:aliases w:val="Tag Char"/>
    <w:basedOn w:val="DefaultParagraphFont"/>
    <w:link w:val="Heading4"/>
    <w:uiPriority w:val="4"/>
    <w:rsid w:val="007F105A"/>
    <w:rPr>
      <w:rFonts w:ascii="Times New Roman" w:eastAsiaTheme="majorEastAsia" w:hAnsi="Times New Roman" w:cstheme="majorBidi"/>
      <w:b/>
      <w:bCs/>
      <w:iCs/>
      <w:sz w:val="26"/>
    </w:rPr>
  </w:style>
  <w:style w:type="paragraph" w:styleId="NoSpacing">
    <w:name w:val="No Spacing"/>
    <w:uiPriority w:val="1"/>
    <w:rsid w:val="009C198B"/>
  </w:style>
  <w:style w:type="character" w:customStyle="1" w:styleId="StyleStyleBold12pt">
    <w:name w:val="Style Style Bold + 12 pt"/>
    <w:aliases w:val="Cite,Style Style Bold,Style Style Bold + 12pt,Style Style + 12 pt,Style Style Bo... +,Old Cite,Style Style Bold + 10 pt"/>
    <w:basedOn w:val="DefaultParagraphFont"/>
    <w:uiPriority w:val="5"/>
    <w:qFormat/>
    <w:rsid w:val="009C198B"/>
    <w:rPr>
      <w:b/>
    </w:rPr>
  </w:style>
  <w:style w:type="character" w:customStyle="1" w:styleId="StyleBoldUnderline">
    <w:name w:val="Style Bold Underline"/>
    <w:aliases w:val="Underline"/>
    <w:basedOn w:val="DefaultParagraphFont"/>
    <w:uiPriority w:val="6"/>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rPr>
      <w:rFonts w:ascii="Times New Roman" w:eastAsiaTheme="minorEastAsia" w:hAnsi="Times New Roman" w:cstheme="minorBidi"/>
      <w:sz w:val="20"/>
      <w:szCs w:val="24"/>
    </w:rPr>
  </w:style>
  <w:style w:type="character" w:styleId="Hyperlink">
    <w:name w:val="Hyperlink"/>
    <w:basedOn w:val="DefaultParagraphFont"/>
    <w:uiPriority w:val="99"/>
    <w:semiHidden/>
    <w:rsid w:val="003068FF"/>
    <w:rPr>
      <w:color w:val="auto"/>
      <w:u w:val="none"/>
    </w:rPr>
  </w:style>
  <w:style w:type="character" w:customStyle="1" w:styleId="apple-converted-space">
    <w:name w:val="apple-converted-space"/>
    <w:basedOn w:val="DefaultParagraphFont"/>
    <w:rsid w:val="003068FF"/>
  </w:style>
  <w:style w:type="paragraph" w:styleId="NormalWeb">
    <w:name w:val="Normal (Web)"/>
    <w:basedOn w:val="Normal"/>
    <w:uiPriority w:val="99"/>
    <w:unhideWhenUsed/>
    <w:rsid w:val="003068FF"/>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AA4C3B"/>
    <w:rPr>
      <w:rFonts w:ascii="Georgia" w:eastAsiaTheme="minorHAnsi" w:hAnsi="Georgia" w:cs="Calibri"/>
      <w:sz w:val="22"/>
      <w:szCs w:val="22"/>
    </w:rPr>
  </w:style>
  <w:style w:type="paragraph" w:styleId="Heading1">
    <w:name w:val="heading 1"/>
    <w:aliases w:val="Pocket"/>
    <w:basedOn w:val="Normal"/>
    <w:next w:val="Normal"/>
    <w:link w:val="Heading1Char"/>
    <w:uiPriority w:val="9"/>
    <w:qFormat/>
    <w:rsid w:val="007F105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imes New Roman" w:eastAsiaTheme="majorEastAsia" w:hAnsi="Times New Roman" w:cstheme="majorBidi"/>
      <w:b/>
      <w:bCs/>
      <w:sz w:val="52"/>
      <w:szCs w:val="52"/>
    </w:rPr>
  </w:style>
  <w:style w:type="paragraph" w:styleId="Heading2">
    <w:name w:val="heading 2"/>
    <w:aliases w:val="Hat"/>
    <w:basedOn w:val="Normal"/>
    <w:next w:val="Normal"/>
    <w:link w:val="Heading2Char"/>
    <w:uiPriority w:val="9"/>
    <w:unhideWhenUsed/>
    <w:qFormat/>
    <w:rsid w:val="00D15C0D"/>
    <w:pPr>
      <w:keepNext/>
      <w:keepLines/>
      <w:pageBreakBefore/>
      <w:spacing w:before="200"/>
      <w:jc w:val="center"/>
      <w:outlineLvl w:val="1"/>
    </w:pPr>
    <w:rPr>
      <w:rFonts w:ascii="Times New Roman" w:eastAsiaTheme="majorEastAsia" w:hAnsi="Times New Roman" w:cstheme="majorBidi"/>
      <w:b/>
      <w:bCs/>
      <w:sz w:val="44"/>
      <w:szCs w:val="44"/>
      <w:u w:val="double"/>
    </w:rPr>
  </w:style>
  <w:style w:type="paragraph" w:styleId="Heading3">
    <w:name w:val="heading 3"/>
    <w:aliases w:val="Block"/>
    <w:basedOn w:val="Normal"/>
    <w:next w:val="Normal"/>
    <w:link w:val="Heading3Char"/>
    <w:uiPriority w:val="9"/>
    <w:unhideWhenUsed/>
    <w:qFormat/>
    <w:rsid w:val="00D15C0D"/>
    <w:pPr>
      <w:keepNext/>
      <w:keepLines/>
      <w:pageBreakBefore/>
      <w:spacing w:before="200"/>
      <w:jc w:val="center"/>
      <w:outlineLvl w:val="2"/>
    </w:pPr>
    <w:rPr>
      <w:rFonts w:ascii="Times New Roman" w:eastAsiaTheme="majorEastAsia" w:hAnsi="Times New Roman" w:cstheme="majorBidi"/>
      <w:b/>
      <w:bCs/>
      <w:sz w:val="32"/>
      <w:szCs w:val="24"/>
      <w:u w:val="single"/>
    </w:rPr>
  </w:style>
  <w:style w:type="paragraph" w:styleId="Heading4">
    <w:name w:val="heading 4"/>
    <w:aliases w:val="Tag"/>
    <w:basedOn w:val="Normal"/>
    <w:next w:val="Normal"/>
    <w:link w:val="Heading4Char"/>
    <w:uiPriority w:val="4"/>
    <w:unhideWhenUsed/>
    <w:qFormat/>
    <w:rsid w:val="007F105A"/>
    <w:pPr>
      <w:keepNext/>
      <w:keepLines/>
      <w:spacing w:before="200"/>
      <w:outlineLvl w:val="3"/>
    </w:pPr>
    <w:rPr>
      <w:rFonts w:ascii="Times New Roman" w:eastAsiaTheme="majorEastAsia" w:hAnsi="Times New Roman" w:cstheme="majorBidi"/>
      <w:b/>
      <w:bCs/>
      <w:iCs/>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7"/>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7F105A"/>
    <w:rPr>
      <w:rFonts w:ascii="Times New Roman" w:eastAsiaTheme="majorEastAsia" w:hAnsi="Times New Roman" w:cstheme="majorBidi"/>
      <w:b/>
      <w:bCs/>
      <w:sz w:val="52"/>
      <w:szCs w:val="52"/>
    </w:rPr>
  </w:style>
  <w:style w:type="character" w:customStyle="1" w:styleId="Heading2Char">
    <w:name w:val="Heading 2 Char"/>
    <w:aliases w:val="Hat Char"/>
    <w:basedOn w:val="DefaultParagraphFont"/>
    <w:link w:val="Heading2"/>
    <w:uiPriority w:val="9"/>
    <w:rsid w:val="00D15C0D"/>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D15C0D"/>
    <w:rPr>
      <w:rFonts w:ascii="Times New Roman" w:eastAsiaTheme="majorEastAsia" w:hAnsi="Times New Roman" w:cstheme="majorBidi"/>
      <w:b/>
      <w:bCs/>
      <w:sz w:val="32"/>
      <w:u w:val="single"/>
    </w:rPr>
  </w:style>
  <w:style w:type="character" w:customStyle="1" w:styleId="Heading4Char">
    <w:name w:val="Heading 4 Char"/>
    <w:aliases w:val="Tag Char"/>
    <w:basedOn w:val="DefaultParagraphFont"/>
    <w:link w:val="Heading4"/>
    <w:uiPriority w:val="4"/>
    <w:rsid w:val="007F105A"/>
    <w:rPr>
      <w:rFonts w:ascii="Times New Roman" w:eastAsiaTheme="majorEastAsia" w:hAnsi="Times New Roman" w:cstheme="majorBidi"/>
      <w:b/>
      <w:bCs/>
      <w:iCs/>
      <w:sz w:val="26"/>
    </w:rPr>
  </w:style>
  <w:style w:type="paragraph" w:styleId="NoSpacing">
    <w:name w:val="No Spacing"/>
    <w:uiPriority w:val="1"/>
    <w:rsid w:val="009C198B"/>
  </w:style>
  <w:style w:type="character" w:customStyle="1" w:styleId="StyleStyleBold12pt">
    <w:name w:val="Style Style Bold + 12 pt"/>
    <w:aliases w:val="Cite,Style Style Bold,Style Style Bold + 12pt,Style Style + 12 pt,Style Style Bo... +,Old Cite,Style Style Bold + 10 pt"/>
    <w:basedOn w:val="DefaultParagraphFont"/>
    <w:uiPriority w:val="5"/>
    <w:qFormat/>
    <w:rsid w:val="009C198B"/>
    <w:rPr>
      <w:b/>
    </w:rPr>
  </w:style>
  <w:style w:type="character" w:customStyle="1" w:styleId="StyleBoldUnderline">
    <w:name w:val="Style Bold Underline"/>
    <w:aliases w:val="Underline"/>
    <w:basedOn w:val="DefaultParagraphFont"/>
    <w:uiPriority w:val="6"/>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rPr>
      <w:rFonts w:ascii="Times New Roman" w:eastAsiaTheme="minorEastAsia" w:hAnsi="Times New Roman" w:cstheme="minorBidi"/>
      <w:sz w:val="20"/>
      <w:szCs w:val="24"/>
    </w:rPr>
  </w:style>
  <w:style w:type="character" w:styleId="Hyperlink">
    <w:name w:val="Hyperlink"/>
    <w:basedOn w:val="DefaultParagraphFont"/>
    <w:uiPriority w:val="99"/>
    <w:semiHidden/>
    <w:rsid w:val="003068FF"/>
    <w:rPr>
      <w:color w:val="auto"/>
      <w:u w:val="none"/>
    </w:rPr>
  </w:style>
  <w:style w:type="character" w:customStyle="1" w:styleId="apple-converted-space">
    <w:name w:val="apple-converted-space"/>
    <w:basedOn w:val="DefaultParagraphFont"/>
    <w:rsid w:val="003068FF"/>
  </w:style>
  <w:style w:type="paragraph" w:styleId="NormalWeb">
    <w:name w:val="Normal (Web)"/>
    <w:basedOn w:val="Normal"/>
    <w:uiPriority w:val="99"/>
    <w:unhideWhenUsed/>
    <w:rsid w:val="003068FF"/>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ncordia.ca/now/what-we-do/research/20130402/global-warming-irreversible-but-not-inevitable.php"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brookings.edu/about/programs/foreign-policy" TargetMode="External"/><Relationship Id="rId7" Type="http://schemas.openxmlformats.org/officeDocument/2006/relationships/hyperlink" Target="http://www.forbes.com/colleges/harvard-university/" TargetMode="External"/><Relationship Id="rId8" Type="http://schemas.openxmlformats.org/officeDocument/2006/relationships/hyperlink" Target="http://www.princeton.edu/~ppns/conferences/reports/fall/aa_exec.pdf" TargetMode="External"/><Relationship Id="rId9" Type="http://schemas.openxmlformats.org/officeDocument/2006/relationships/hyperlink" Target="http://jasonpoblete.com/2013/05/10/latin-american-nuclear-powers-ink-cooperation-deal/" TargetMode="External"/><Relationship Id="rId10" Type="http://schemas.openxmlformats.org/officeDocument/2006/relationships/hyperlink" Target="http://www.pacificecologist.org/archive/15/earth-charte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ohnturne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3</TotalTime>
  <Pages>18</Pages>
  <Words>6049</Words>
  <Characters>34480</Characters>
  <Application>Microsoft Macintosh Word</Application>
  <DocSecurity>0</DocSecurity>
  <Lines>287</Lines>
  <Paragraphs>80</Paragraphs>
  <ScaleCrop>false</ScaleCrop>
  <Company>Whitman College</Company>
  <LinksUpToDate>false</LinksUpToDate>
  <CharactersWithSpaces>40449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Turner</dc:creator>
  <cp:keywords/>
  <dc:description/>
  <cp:lastModifiedBy>John Turner</cp:lastModifiedBy>
  <cp:revision>4</cp:revision>
  <dcterms:created xsi:type="dcterms:W3CDTF">2013-07-15T17:41:00Z</dcterms:created>
  <dcterms:modified xsi:type="dcterms:W3CDTF">2013-07-15T18:50:00Z</dcterms:modified>
</cp:coreProperties>
</file>