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20B90" w14:textId="1507AE5E" w:rsidR="00F6750C" w:rsidRPr="00AC4573" w:rsidRDefault="00F6750C" w:rsidP="00AC4573">
      <w:pPr>
        <w:pStyle w:val="Heading1"/>
        <w:rPr>
          <w:rFonts w:ascii="Garamond" w:hAnsi="Garamond"/>
        </w:rPr>
      </w:pPr>
      <w:r>
        <w:rPr>
          <w:rFonts w:ascii="Garamond" w:hAnsi="Garamond"/>
        </w:rPr>
        <w:t>Worms DA AFF/NEG</w:t>
      </w:r>
    </w:p>
    <w:p w14:paraId="3DDDB2BF" w14:textId="77777777" w:rsidR="00F6750C" w:rsidRDefault="00F6750C" w:rsidP="00F6750C">
      <w:bookmarkStart w:id="0" w:name="_GoBack"/>
      <w:bookmarkEnd w:id="0"/>
    </w:p>
    <w:sdt>
      <w:sdtPr>
        <w:rPr>
          <w:rFonts w:ascii="Calibri" w:eastAsiaTheme="minorEastAsia" w:hAnsi="Calibri" w:cstheme="minorBidi"/>
          <w:b w:val="0"/>
          <w:bCs w:val="0"/>
          <w:color w:val="auto"/>
          <w:sz w:val="22"/>
          <w:szCs w:val="24"/>
        </w:rPr>
        <w:id w:val="-1009216729"/>
        <w:docPartObj>
          <w:docPartGallery w:val="Table of Contents"/>
          <w:docPartUnique/>
        </w:docPartObj>
      </w:sdtPr>
      <w:sdtEndPr>
        <w:rPr>
          <w:rFonts w:ascii="Times New Roman" w:eastAsiaTheme="minorHAnsi" w:hAnsi="Times New Roman" w:cs="Calibri"/>
          <w:noProof/>
          <w:szCs w:val="22"/>
        </w:rPr>
      </w:sdtEndPr>
      <w:sdtContent>
        <w:p w14:paraId="60CF21D0" w14:textId="4F630601" w:rsidR="00F6750C" w:rsidRDefault="00F6750C">
          <w:pPr>
            <w:pStyle w:val="TOCHeading"/>
          </w:pPr>
          <w:r>
            <w:t>Table of Contents</w:t>
          </w:r>
        </w:p>
        <w:p w14:paraId="3F87FA5D" w14:textId="77777777" w:rsidR="00F6750C" w:rsidRDefault="00F6750C">
          <w:pPr>
            <w:pStyle w:val="TOC1"/>
            <w:tabs>
              <w:tab w:val="right" w:leader="dot" w:pos="8630"/>
            </w:tabs>
            <w:rPr>
              <w:b w:val="0"/>
              <w:noProof/>
              <w:lang w:eastAsia="ja-JP"/>
            </w:rPr>
          </w:pPr>
          <w:r>
            <w:rPr>
              <w:b w:val="0"/>
            </w:rPr>
            <w:fldChar w:fldCharType="begin"/>
          </w:r>
          <w:r>
            <w:instrText xml:space="preserve"> TOC \o "1-3" \h \z \u </w:instrText>
          </w:r>
          <w:r>
            <w:rPr>
              <w:b w:val="0"/>
            </w:rPr>
            <w:fldChar w:fldCharType="separate"/>
          </w:r>
          <w:r w:rsidRPr="00227C96">
            <w:rPr>
              <w:rFonts w:ascii="Garamond" w:hAnsi="Garamond"/>
              <w:noProof/>
            </w:rPr>
            <w:t>Worms DA – 1nc</w:t>
          </w:r>
          <w:r>
            <w:rPr>
              <w:noProof/>
            </w:rPr>
            <w:tab/>
          </w:r>
          <w:r>
            <w:rPr>
              <w:noProof/>
            </w:rPr>
            <w:fldChar w:fldCharType="begin"/>
          </w:r>
          <w:r>
            <w:rPr>
              <w:noProof/>
            </w:rPr>
            <w:instrText xml:space="preserve"> PAGEREF _Toc233135658 \h </w:instrText>
          </w:r>
          <w:r>
            <w:rPr>
              <w:noProof/>
            </w:rPr>
          </w:r>
          <w:r>
            <w:rPr>
              <w:noProof/>
            </w:rPr>
            <w:fldChar w:fldCharType="separate"/>
          </w:r>
          <w:r>
            <w:rPr>
              <w:noProof/>
            </w:rPr>
            <w:t>2</w:t>
          </w:r>
          <w:r>
            <w:rPr>
              <w:noProof/>
            </w:rPr>
            <w:fldChar w:fldCharType="end"/>
          </w:r>
        </w:p>
        <w:p w14:paraId="5E9CA4FD" w14:textId="77777777" w:rsidR="00F6750C" w:rsidRDefault="00F6750C">
          <w:pPr>
            <w:pStyle w:val="TOC1"/>
            <w:tabs>
              <w:tab w:val="right" w:leader="dot" w:pos="8630"/>
            </w:tabs>
            <w:rPr>
              <w:b w:val="0"/>
              <w:noProof/>
              <w:lang w:eastAsia="ja-JP"/>
            </w:rPr>
          </w:pPr>
          <w:r w:rsidRPr="00227C96">
            <w:rPr>
              <w:rFonts w:ascii="Garamond" w:hAnsi="Garamond"/>
              <w:noProof/>
            </w:rPr>
            <w:t>U – Cuba lead</w:t>
          </w:r>
          <w:r>
            <w:rPr>
              <w:noProof/>
            </w:rPr>
            <w:tab/>
          </w:r>
          <w:r>
            <w:rPr>
              <w:noProof/>
            </w:rPr>
            <w:fldChar w:fldCharType="begin"/>
          </w:r>
          <w:r>
            <w:rPr>
              <w:noProof/>
            </w:rPr>
            <w:instrText xml:space="preserve"> PAGEREF _Toc233135659 \h </w:instrText>
          </w:r>
          <w:r>
            <w:rPr>
              <w:noProof/>
            </w:rPr>
          </w:r>
          <w:r>
            <w:rPr>
              <w:noProof/>
            </w:rPr>
            <w:fldChar w:fldCharType="separate"/>
          </w:r>
          <w:r>
            <w:rPr>
              <w:noProof/>
            </w:rPr>
            <w:t>6</w:t>
          </w:r>
          <w:r>
            <w:rPr>
              <w:noProof/>
            </w:rPr>
            <w:fldChar w:fldCharType="end"/>
          </w:r>
        </w:p>
        <w:p w14:paraId="3A726AA2" w14:textId="77777777" w:rsidR="00F6750C" w:rsidRDefault="00F6750C">
          <w:pPr>
            <w:pStyle w:val="TOC1"/>
            <w:tabs>
              <w:tab w:val="right" w:leader="dot" w:pos="8630"/>
            </w:tabs>
            <w:rPr>
              <w:b w:val="0"/>
              <w:noProof/>
              <w:lang w:eastAsia="ja-JP"/>
            </w:rPr>
          </w:pPr>
          <w:r w:rsidRPr="00227C96">
            <w:rPr>
              <w:rFonts w:ascii="Garamond" w:hAnsi="Garamond"/>
              <w:noProof/>
            </w:rPr>
            <w:t>U – Composting now</w:t>
          </w:r>
          <w:r>
            <w:rPr>
              <w:noProof/>
            </w:rPr>
            <w:tab/>
          </w:r>
          <w:r>
            <w:rPr>
              <w:noProof/>
            </w:rPr>
            <w:fldChar w:fldCharType="begin"/>
          </w:r>
          <w:r>
            <w:rPr>
              <w:noProof/>
            </w:rPr>
            <w:instrText xml:space="preserve"> PAGEREF _Toc233135660 \h </w:instrText>
          </w:r>
          <w:r>
            <w:rPr>
              <w:noProof/>
            </w:rPr>
          </w:r>
          <w:r>
            <w:rPr>
              <w:noProof/>
            </w:rPr>
            <w:fldChar w:fldCharType="separate"/>
          </w:r>
          <w:r>
            <w:rPr>
              <w:noProof/>
            </w:rPr>
            <w:t>7</w:t>
          </w:r>
          <w:r>
            <w:rPr>
              <w:noProof/>
            </w:rPr>
            <w:fldChar w:fldCharType="end"/>
          </w:r>
        </w:p>
        <w:p w14:paraId="527191D5" w14:textId="77777777" w:rsidR="00F6750C" w:rsidRDefault="00F6750C">
          <w:pPr>
            <w:pStyle w:val="TOC1"/>
            <w:tabs>
              <w:tab w:val="right" w:leader="dot" w:pos="8630"/>
            </w:tabs>
            <w:rPr>
              <w:b w:val="0"/>
              <w:noProof/>
              <w:lang w:eastAsia="ja-JP"/>
            </w:rPr>
          </w:pPr>
          <w:r w:rsidRPr="00227C96">
            <w:rPr>
              <w:rFonts w:ascii="Garamond" w:hAnsi="Garamond"/>
              <w:noProof/>
            </w:rPr>
            <w:t>Lk Ext</w:t>
          </w:r>
          <w:r>
            <w:rPr>
              <w:noProof/>
            </w:rPr>
            <w:tab/>
          </w:r>
          <w:r>
            <w:rPr>
              <w:noProof/>
            </w:rPr>
            <w:fldChar w:fldCharType="begin"/>
          </w:r>
          <w:r>
            <w:rPr>
              <w:noProof/>
            </w:rPr>
            <w:instrText xml:space="preserve"> PAGEREF _Toc233135661 \h </w:instrText>
          </w:r>
          <w:r>
            <w:rPr>
              <w:noProof/>
            </w:rPr>
          </w:r>
          <w:r>
            <w:rPr>
              <w:noProof/>
            </w:rPr>
            <w:fldChar w:fldCharType="separate"/>
          </w:r>
          <w:r>
            <w:rPr>
              <w:noProof/>
            </w:rPr>
            <w:t>8</w:t>
          </w:r>
          <w:r>
            <w:rPr>
              <w:noProof/>
            </w:rPr>
            <w:fldChar w:fldCharType="end"/>
          </w:r>
        </w:p>
        <w:p w14:paraId="69F46F12" w14:textId="77777777" w:rsidR="00F6750C" w:rsidRDefault="00F6750C">
          <w:pPr>
            <w:pStyle w:val="TOC1"/>
            <w:tabs>
              <w:tab w:val="right" w:leader="dot" w:pos="8630"/>
            </w:tabs>
            <w:rPr>
              <w:b w:val="0"/>
              <w:noProof/>
              <w:lang w:eastAsia="ja-JP"/>
            </w:rPr>
          </w:pPr>
          <w:r w:rsidRPr="00227C96">
            <w:rPr>
              <w:rFonts w:ascii="Garamond" w:hAnsi="Garamond"/>
              <w:noProof/>
            </w:rPr>
            <w:t>Lk – Model</w:t>
          </w:r>
          <w:r>
            <w:rPr>
              <w:noProof/>
            </w:rPr>
            <w:tab/>
          </w:r>
          <w:r>
            <w:rPr>
              <w:noProof/>
            </w:rPr>
            <w:fldChar w:fldCharType="begin"/>
          </w:r>
          <w:r>
            <w:rPr>
              <w:noProof/>
            </w:rPr>
            <w:instrText xml:space="preserve"> PAGEREF _Toc233135662 \h </w:instrText>
          </w:r>
          <w:r>
            <w:rPr>
              <w:noProof/>
            </w:rPr>
          </w:r>
          <w:r>
            <w:rPr>
              <w:noProof/>
            </w:rPr>
            <w:fldChar w:fldCharType="separate"/>
          </w:r>
          <w:r>
            <w:rPr>
              <w:noProof/>
            </w:rPr>
            <w:t>10</w:t>
          </w:r>
          <w:r>
            <w:rPr>
              <w:noProof/>
            </w:rPr>
            <w:fldChar w:fldCharType="end"/>
          </w:r>
        </w:p>
        <w:p w14:paraId="6155E572" w14:textId="77777777" w:rsidR="00F6750C" w:rsidRDefault="00F6750C">
          <w:pPr>
            <w:pStyle w:val="TOC1"/>
            <w:tabs>
              <w:tab w:val="right" w:leader="dot" w:pos="8630"/>
            </w:tabs>
            <w:rPr>
              <w:b w:val="0"/>
              <w:noProof/>
              <w:lang w:eastAsia="ja-JP"/>
            </w:rPr>
          </w:pPr>
          <w:r w:rsidRPr="00227C96">
            <w:rPr>
              <w:rFonts w:ascii="Garamond" w:hAnsi="Garamond"/>
              <w:noProof/>
            </w:rPr>
            <w:t>Impx – Ecological Balance</w:t>
          </w:r>
          <w:r>
            <w:rPr>
              <w:noProof/>
            </w:rPr>
            <w:tab/>
          </w:r>
          <w:r>
            <w:rPr>
              <w:noProof/>
            </w:rPr>
            <w:fldChar w:fldCharType="begin"/>
          </w:r>
          <w:r>
            <w:rPr>
              <w:noProof/>
            </w:rPr>
            <w:instrText xml:space="preserve"> PAGEREF _Toc233135663 \h </w:instrText>
          </w:r>
          <w:r>
            <w:rPr>
              <w:noProof/>
            </w:rPr>
          </w:r>
          <w:r>
            <w:rPr>
              <w:noProof/>
            </w:rPr>
            <w:fldChar w:fldCharType="separate"/>
          </w:r>
          <w:r>
            <w:rPr>
              <w:noProof/>
            </w:rPr>
            <w:t>12</w:t>
          </w:r>
          <w:r>
            <w:rPr>
              <w:noProof/>
            </w:rPr>
            <w:fldChar w:fldCharType="end"/>
          </w:r>
        </w:p>
        <w:p w14:paraId="37503370" w14:textId="77777777" w:rsidR="00F6750C" w:rsidRDefault="00F6750C">
          <w:pPr>
            <w:pStyle w:val="TOC1"/>
            <w:tabs>
              <w:tab w:val="right" w:leader="dot" w:pos="8630"/>
            </w:tabs>
            <w:rPr>
              <w:b w:val="0"/>
              <w:noProof/>
              <w:lang w:eastAsia="ja-JP"/>
            </w:rPr>
          </w:pPr>
          <w:r w:rsidRPr="00227C96">
            <w:rPr>
              <w:rFonts w:ascii="Garamond" w:hAnsi="Garamond"/>
              <w:noProof/>
            </w:rPr>
            <w:t>Impx: Turns War adv</w:t>
          </w:r>
          <w:r>
            <w:rPr>
              <w:noProof/>
            </w:rPr>
            <w:tab/>
          </w:r>
          <w:r>
            <w:rPr>
              <w:noProof/>
            </w:rPr>
            <w:fldChar w:fldCharType="begin"/>
          </w:r>
          <w:r>
            <w:rPr>
              <w:noProof/>
            </w:rPr>
            <w:instrText xml:space="preserve"> PAGEREF _Toc233135664 \h </w:instrText>
          </w:r>
          <w:r>
            <w:rPr>
              <w:noProof/>
            </w:rPr>
          </w:r>
          <w:r>
            <w:rPr>
              <w:noProof/>
            </w:rPr>
            <w:fldChar w:fldCharType="separate"/>
          </w:r>
          <w:r>
            <w:rPr>
              <w:noProof/>
            </w:rPr>
            <w:t>13</w:t>
          </w:r>
          <w:r>
            <w:rPr>
              <w:noProof/>
            </w:rPr>
            <w:fldChar w:fldCharType="end"/>
          </w:r>
        </w:p>
        <w:p w14:paraId="4DA220BD" w14:textId="77777777" w:rsidR="00F6750C" w:rsidRDefault="00F6750C">
          <w:pPr>
            <w:pStyle w:val="TOC1"/>
            <w:tabs>
              <w:tab w:val="right" w:leader="dot" w:pos="8630"/>
            </w:tabs>
            <w:rPr>
              <w:rFonts w:ascii="Garamond" w:hAnsi="Garamond"/>
              <w:noProof/>
            </w:rPr>
          </w:pPr>
        </w:p>
        <w:p w14:paraId="1AD20E2E" w14:textId="77777777" w:rsidR="00F6750C" w:rsidRDefault="00F6750C">
          <w:pPr>
            <w:pStyle w:val="TOC1"/>
            <w:tabs>
              <w:tab w:val="right" w:leader="dot" w:pos="8630"/>
            </w:tabs>
            <w:rPr>
              <w:b w:val="0"/>
              <w:noProof/>
              <w:lang w:eastAsia="ja-JP"/>
            </w:rPr>
          </w:pPr>
          <w:r w:rsidRPr="00227C96">
            <w:rPr>
              <w:rFonts w:ascii="Garamond" w:hAnsi="Garamond"/>
              <w:noProof/>
            </w:rPr>
            <w:t>AFF – No Shift</w:t>
          </w:r>
          <w:r>
            <w:rPr>
              <w:noProof/>
            </w:rPr>
            <w:tab/>
          </w:r>
          <w:r>
            <w:rPr>
              <w:noProof/>
            </w:rPr>
            <w:fldChar w:fldCharType="begin"/>
          </w:r>
          <w:r>
            <w:rPr>
              <w:noProof/>
            </w:rPr>
            <w:instrText xml:space="preserve"> PAGEREF _Toc233135665 \h </w:instrText>
          </w:r>
          <w:r>
            <w:rPr>
              <w:noProof/>
            </w:rPr>
          </w:r>
          <w:r>
            <w:rPr>
              <w:noProof/>
            </w:rPr>
            <w:fldChar w:fldCharType="separate"/>
          </w:r>
          <w:r>
            <w:rPr>
              <w:noProof/>
            </w:rPr>
            <w:t>16</w:t>
          </w:r>
          <w:r>
            <w:rPr>
              <w:noProof/>
            </w:rPr>
            <w:fldChar w:fldCharType="end"/>
          </w:r>
        </w:p>
        <w:p w14:paraId="0776C0EC" w14:textId="77777777" w:rsidR="00F6750C" w:rsidRDefault="00F6750C">
          <w:pPr>
            <w:pStyle w:val="TOC1"/>
            <w:tabs>
              <w:tab w:val="right" w:leader="dot" w:pos="8630"/>
            </w:tabs>
            <w:rPr>
              <w:b w:val="0"/>
              <w:noProof/>
              <w:lang w:eastAsia="ja-JP"/>
            </w:rPr>
          </w:pPr>
          <w:r w:rsidRPr="00227C96">
            <w:rPr>
              <w:rFonts w:ascii="Garamond" w:hAnsi="Garamond"/>
              <w:noProof/>
            </w:rPr>
            <w:t>AFF – Cuba model not needed</w:t>
          </w:r>
          <w:r>
            <w:rPr>
              <w:noProof/>
            </w:rPr>
            <w:tab/>
          </w:r>
          <w:r>
            <w:rPr>
              <w:noProof/>
            </w:rPr>
            <w:fldChar w:fldCharType="begin"/>
          </w:r>
          <w:r>
            <w:rPr>
              <w:noProof/>
            </w:rPr>
            <w:instrText xml:space="preserve"> PAGEREF _Toc233135666 \h </w:instrText>
          </w:r>
          <w:r>
            <w:rPr>
              <w:noProof/>
            </w:rPr>
          </w:r>
          <w:r>
            <w:rPr>
              <w:noProof/>
            </w:rPr>
            <w:fldChar w:fldCharType="separate"/>
          </w:r>
          <w:r>
            <w:rPr>
              <w:noProof/>
            </w:rPr>
            <w:t>17</w:t>
          </w:r>
          <w:r>
            <w:rPr>
              <w:noProof/>
            </w:rPr>
            <w:fldChar w:fldCharType="end"/>
          </w:r>
        </w:p>
        <w:p w14:paraId="71D3D8C6" w14:textId="77777777" w:rsidR="00F6750C" w:rsidRDefault="00F6750C">
          <w:pPr>
            <w:pStyle w:val="TOC1"/>
            <w:tabs>
              <w:tab w:val="right" w:leader="dot" w:pos="8630"/>
            </w:tabs>
            <w:rPr>
              <w:b w:val="0"/>
              <w:noProof/>
              <w:lang w:eastAsia="ja-JP"/>
            </w:rPr>
          </w:pPr>
          <w:r w:rsidRPr="00227C96">
            <w:rPr>
              <w:rFonts w:ascii="Garamond" w:hAnsi="Garamond"/>
              <w:noProof/>
            </w:rPr>
            <w:t>AFF – Not prevent food insecurity</w:t>
          </w:r>
          <w:r>
            <w:rPr>
              <w:noProof/>
            </w:rPr>
            <w:tab/>
          </w:r>
          <w:r>
            <w:rPr>
              <w:noProof/>
            </w:rPr>
            <w:fldChar w:fldCharType="begin"/>
          </w:r>
          <w:r>
            <w:rPr>
              <w:noProof/>
            </w:rPr>
            <w:instrText xml:space="preserve"> PAGEREF _Toc233135667 \h </w:instrText>
          </w:r>
          <w:r>
            <w:rPr>
              <w:noProof/>
            </w:rPr>
          </w:r>
          <w:r>
            <w:rPr>
              <w:noProof/>
            </w:rPr>
            <w:fldChar w:fldCharType="separate"/>
          </w:r>
          <w:r>
            <w:rPr>
              <w:noProof/>
            </w:rPr>
            <w:t>18</w:t>
          </w:r>
          <w:r>
            <w:rPr>
              <w:noProof/>
            </w:rPr>
            <w:fldChar w:fldCharType="end"/>
          </w:r>
        </w:p>
        <w:p w14:paraId="6730293A" w14:textId="77777777" w:rsidR="00F6750C" w:rsidRDefault="00F6750C">
          <w:pPr>
            <w:pStyle w:val="TOC1"/>
            <w:tabs>
              <w:tab w:val="right" w:leader="dot" w:pos="8630"/>
            </w:tabs>
            <w:rPr>
              <w:b w:val="0"/>
              <w:noProof/>
              <w:lang w:eastAsia="ja-JP"/>
            </w:rPr>
          </w:pPr>
          <w:r w:rsidRPr="00227C96">
            <w:rPr>
              <w:rFonts w:ascii="Garamond" w:hAnsi="Garamond"/>
              <w:noProof/>
            </w:rPr>
            <w:t>AFF – Chemical fertilizer now</w:t>
          </w:r>
          <w:r>
            <w:rPr>
              <w:noProof/>
            </w:rPr>
            <w:tab/>
          </w:r>
          <w:r>
            <w:rPr>
              <w:noProof/>
            </w:rPr>
            <w:fldChar w:fldCharType="begin"/>
          </w:r>
          <w:r>
            <w:rPr>
              <w:noProof/>
            </w:rPr>
            <w:instrText xml:space="preserve"> PAGEREF _Toc233135668 \h </w:instrText>
          </w:r>
          <w:r>
            <w:rPr>
              <w:noProof/>
            </w:rPr>
          </w:r>
          <w:r>
            <w:rPr>
              <w:noProof/>
            </w:rPr>
            <w:fldChar w:fldCharType="separate"/>
          </w:r>
          <w:r>
            <w:rPr>
              <w:noProof/>
            </w:rPr>
            <w:t>19</w:t>
          </w:r>
          <w:r>
            <w:rPr>
              <w:noProof/>
            </w:rPr>
            <w:fldChar w:fldCharType="end"/>
          </w:r>
        </w:p>
        <w:p w14:paraId="05510614" w14:textId="3DAA754E" w:rsidR="00F6750C" w:rsidRDefault="00F6750C">
          <w:r>
            <w:rPr>
              <w:b/>
              <w:bCs/>
              <w:noProof/>
            </w:rPr>
            <w:fldChar w:fldCharType="end"/>
          </w:r>
        </w:p>
      </w:sdtContent>
    </w:sdt>
    <w:p w14:paraId="7D1F2C4A" w14:textId="77777777" w:rsidR="00F6750C" w:rsidRPr="00F6750C" w:rsidRDefault="00F6750C" w:rsidP="00F6750C"/>
    <w:p w14:paraId="030AB7D3" w14:textId="77777777" w:rsidR="00CA24A7" w:rsidRPr="0009468C" w:rsidRDefault="00CA24A7" w:rsidP="00CA24A7">
      <w:pPr>
        <w:pStyle w:val="Heading1"/>
        <w:rPr>
          <w:rFonts w:ascii="Garamond" w:hAnsi="Garamond"/>
        </w:rPr>
      </w:pPr>
      <w:bookmarkStart w:id="1" w:name="_Toc233135658"/>
      <w:r w:rsidRPr="0009468C">
        <w:rPr>
          <w:rFonts w:ascii="Garamond" w:hAnsi="Garamond"/>
        </w:rPr>
        <w:lastRenderedPageBreak/>
        <w:t>Worms DA – 1nc</w:t>
      </w:r>
      <w:bookmarkEnd w:id="1"/>
      <w:r w:rsidRPr="0009468C">
        <w:rPr>
          <w:rFonts w:ascii="Garamond" w:hAnsi="Garamond"/>
        </w:rPr>
        <w:t xml:space="preserve"> </w:t>
      </w:r>
    </w:p>
    <w:p w14:paraId="4D3AD705" w14:textId="77777777" w:rsidR="00CA24A7" w:rsidRPr="0009468C" w:rsidRDefault="00CA24A7" w:rsidP="00CA24A7">
      <w:pPr>
        <w:pStyle w:val="Heading4"/>
        <w:rPr>
          <w:rFonts w:ascii="Garamond" w:hAnsi="Garamond"/>
        </w:rPr>
      </w:pPr>
      <w:r w:rsidRPr="0009468C">
        <w:rPr>
          <w:rFonts w:ascii="Garamond" w:hAnsi="Garamond"/>
        </w:rPr>
        <w:t xml:space="preserve">Ending the trade embargo undermines Cuba’s worm tech exports.  Their expertise exist because of financial constraints – not choice </w:t>
      </w:r>
    </w:p>
    <w:p w14:paraId="6557AB97" w14:textId="77777777" w:rsidR="00CA24A7" w:rsidRPr="0009468C" w:rsidRDefault="00CA24A7" w:rsidP="00CA24A7">
      <w:pPr>
        <w:rPr>
          <w:rFonts w:ascii="Garamond" w:hAnsi="Garamond"/>
          <w:sz w:val="16"/>
          <w:szCs w:val="16"/>
        </w:rPr>
      </w:pPr>
      <w:r w:rsidRPr="0009468C">
        <w:rPr>
          <w:rFonts w:ascii="Garamond" w:hAnsi="Garamond"/>
          <w:b/>
          <w:sz w:val="26"/>
          <w:szCs w:val="26"/>
        </w:rPr>
        <w:t>Ewing 08</w:t>
      </w:r>
      <w:r w:rsidRPr="0009468C">
        <w:rPr>
          <w:rFonts w:ascii="Garamond" w:hAnsi="Garamond"/>
        </w:rPr>
        <w:t xml:space="preserve"> </w:t>
      </w:r>
      <w:r w:rsidRPr="0009468C">
        <w:rPr>
          <w:rFonts w:ascii="Garamond" w:hAnsi="Garamond"/>
          <w:sz w:val="16"/>
          <w:szCs w:val="16"/>
        </w:rPr>
        <w:t>[</w:t>
      </w:r>
      <w:hyperlink r:id="rId9" w:history="1">
        <w:r w:rsidRPr="0009468C">
          <w:rPr>
            <w:rFonts w:ascii="Garamond" w:hAnsi="Garamond"/>
            <w:sz w:val="16"/>
            <w:szCs w:val="16"/>
          </w:rPr>
          <w:t>Ed Ewing</w:t>
        </w:r>
      </w:hyperlink>
      <w:r w:rsidRPr="0009468C">
        <w:rPr>
          <w:rFonts w:ascii="Garamond" w:hAnsi="Garamond"/>
          <w:sz w:val="16"/>
          <w:szCs w:val="16"/>
        </w:rPr>
        <w:t xml:space="preserve">, “Cuba's organic revolution,” </w:t>
      </w:r>
      <w:hyperlink r:id="rId10" w:history="1">
        <w:r w:rsidRPr="0009468C">
          <w:rPr>
            <w:rFonts w:ascii="Garamond" w:hAnsi="Garamond"/>
            <w:sz w:val="16"/>
            <w:szCs w:val="16"/>
          </w:rPr>
          <w:t>guardian.co.uk</w:t>
        </w:r>
      </w:hyperlink>
      <w:r w:rsidRPr="0009468C">
        <w:rPr>
          <w:rFonts w:ascii="Garamond" w:hAnsi="Garamond"/>
          <w:sz w:val="16"/>
          <w:szCs w:val="16"/>
        </w:rPr>
        <w:t>, Thursday 3 April 2008 20.02 EDT, pg. http://www.guardian.co.uk/environment/2008/apr/04/organics.food</w:t>
      </w:r>
    </w:p>
    <w:p w14:paraId="6F5EA95A" w14:textId="77777777" w:rsidR="00CA24A7" w:rsidRPr="0009468C" w:rsidRDefault="00CA24A7" w:rsidP="00CA24A7">
      <w:pPr>
        <w:rPr>
          <w:rFonts w:ascii="Garamond" w:hAnsi="Garamond"/>
          <w:sz w:val="16"/>
          <w:szCs w:val="16"/>
        </w:rPr>
      </w:pPr>
    </w:p>
    <w:p w14:paraId="1D93D84F" w14:textId="77777777" w:rsidR="00CA24A7" w:rsidRPr="0009468C" w:rsidRDefault="00CA24A7" w:rsidP="00CA24A7">
      <w:pPr>
        <w:rPr>
          <w:rFonts w:ascii="Garamond" w:hAnsi="Garamond"/>
          <w:sz w:val="16"/>
        </w:rPr>
      </w:pPr>
      <w:r w:rsidRPr="0009468C">
        <w:rPr>
          <w:rFonts w:ascii="Garamond" w:hAnsi="Garamond"/>
          <w:sz w:val="16"/>
        </w:rPr>
        <w:t xml:space="preserve">But </w:t>
      </w:r>
      <w:r w:rsidRPr="0009468C">
        <w:rPr>
          <w:rFonts w:ascii="Garamond" w:hAnsi="Garamond"/>
          <w:u w:val="single"/>
        </w:rPr>
        <w:t>when the USSR collapsed</w:t>
      </w:r>
      <w:r w:rsidRPr="0009468C">
        <w:rPr>
          <w:rFonts w:ascii="Garamond" w:hAnsi="Garamond"/>
          <w:sz w:val="16"/>
        </w:rPr>
        <w:t xml:space="preserve"> in 1990/91, </w:t>
      </w:r>
      <w:r w:rsidRPr="0009468C">
        <w:rPr>
          <w:rFonts w:ascii="Garamond" w:hAnsi="Garamond"/>
          <w:u w:val="single"/>
        </w:rPr>
        <w:t>Cuba's ability to feed itself collapsed</w:t>
      </w:r>
      <w:r w:rsidRPr="0009468C">
        <w:rPr>
          <w:rFonts w:ascii="Garamond" w:hAnsi="Garamond"/>
          <w:sz w:val="16"/>
        </w:rPr>
        <w:t xml:space="preserve"> with it. "Within a year the country had lost 80% of its trade," explains the Cuba Organic Support Group (COSG). Over 1.3m </w:t>
      </w:r>
      <w:proofErr w:type="spellStart"/>
      <w:r w:rsidRPr="0009468C">
        <w:rPr>
          <w:rFonts w:ascii="Garamond" w:hAnsi="Garamond"/>
          <w:sz w:val="16"/>
        </w:rPr>
        <w:t>tonnes</w:t>
      </w:r>
      <w:proofErr w:type="spellEnd"/>
      <w:r w:rsidRPr="0009468C">
        <w:rPr>
          <w:rFonts w:ascii="Garamond" w:hAnsi="Garamond"/>
          <w:sz w:val="16"/>
        </w:rPr>
        <w:t xml:space="preserve"> of chemical </w:t>
      </w:r>
      <w:proofErr w:type="spellStart"/>
      <w:r w:rsidRPr="0009468C">
        <w:rPr>
          <w:rFonts w:ascii="Garamond" w:hAnsi="Garamond"/>
          <w:sz w:val="16"/>
        </w:rPr>
        <w:t>fertilisers</w:t>
      </w:r>
      <w:proofErr w:type="spellEnd"/>
      <w:r w:rsidRPr="0009468C">
        <w:rPr>
          <w:rFonts w:ascii="Garamond" w:hAnsi="Garamond"/>
          <w:sz w:val="16"/>
        </w:rPr>
        <w:t xml:space="preserve"> a year were lost. Fuel for transporting produce from the fields to the towns dried up. People started to go hungry. The UN Food and Agriculture </w:t>
      </w:r>
      <w:proofErr w:type="spellStart"/>
      <w:r w:rsidRPr="0009468C">
        <w:rPr>
          <w:rFonts w:ascii="Garamond" w:hAnsi="Garamond"/>
          <w:sz w:val="16"/>
        </w:rPr>
        <w:t>Organisation</w:t>
      </w:r>
      <w:proofErr w:type="spellEnd"/>
      <w:r w:rsidRPr="0009468C">
        <w:rPr>
          <w:rFonts w:ascii="Garamond" w:hAnsi="Garamond"/>
          <w:sz w:val="16"/>
        </w:rPr>
        <w:t xml:space="preserve"> (UNFAO) estimated that calorie intake plunged from 2,600 a head in the late 1980s to between 1,000 and 1,500 by 1993. </w:t>
      </w:r>
    </w:p>
    <w:p w14:paraId="4BDE16DB" w14:textId="77777777" w:rsidR="00CA24A7" w:rsidRPr="0009468C" w:rsidRDefault="00CA24A7" w:rsidP="00CA24A7">
      <w:pPr>
        <w:rPr>
          <w:rFonts w:ascii="Garamond" w:hAnsi="Garamond"/>
          <w:sz w:val="16"/>
        </w:rPr>
      </w:pPr>
      <w:r w:rsidRPr="0009468C">
        <w:rPr>
          <w:rFonts w:ascii="Garamond" w:hAnsi="Garamond"/>
          <w:u w:val="single"/>
        </w:rPr>
        <w:t>Radical action was needed</w:t>
      </w:r>
      <w:r w:rsidRPr="0009468C">
        <w:rPr>
          <w:rFonts w:ascii="Garamond" w:hAnsi="Garamond"/>
          <w:sz w:val="16"/>
        </w:rPr>
        <w:t xml:space="preserve">, and quickly. "Cuba had to produce twice as much food, with less than half the chemical inputs," according to the COSG. Land was switched from export crops to food production, and tractors were switched for oxen. People were encouraged to move from the city to the land and organic farming methods were introduced. </w:t>
      </w:r>
    </w:p>
    <w:p w14:paraId="221FA654" w14:textId="77777777" w:rsidR="00CA24A7" w:rsidRPr="0009468C" w:rsidRDefault="00CA24A7" w:rsidP="00CA24A7">
      <w:pPr>
        <w:rPr>
          <w:rFonts w:ascii="Garamond" w:hAnsi="Garamond"/>
          <w:sz w:val="16"/>
        </w:rPr>
      </w:pPr>
      <w:r w:rsidRPr="0009468C">
        <w:rPr>
          <w:rFonts w:ascii="Garamond" w:hAnsi="Garamond"/>
          <w:sz w:val="16"/>
        </w:rPr>
        <w:t>"</w:t>
      </w:r>
      <w:r w:rsidRPr="0009468C">
        <w:rPr>
          <w:rFonts w:ascii="Garamond" w:hAnsi="Garamond"/>
          <w:u w:val="single"/>
        </w:rPr>
        <w:t>Integrated pest management, crop rotation, composting and soil conservation were implemented</w:t>
      </w:r>
      <w:r w:rsidRPr="0009468C">
        <w:rPr>
          <w:rFonts w:ascii="Garamond" w:hAnsi="Garamond"/>
          <w:sz w:val="16"/>
        </w:rPr>
        <w:t xml:space="preserve">," says the COSG. </w:t>
      </w:r>
      <w:r w:rsidRPr="0009468C">
        <w:rPr>
          <w:rFonts w:ascii="Garamond" w:hAnsi="Garamond"/>
          <w:u w:val="single"/>
        </w:rPr>
        <w:t>The country had to become expert in</w:t>
      </w:r>
      <w:r w:rsidRPr="0009468C">
        <w:rPr>
          <w:rFonts w:ascii="Garamond" w:hAnsi="Garamond"/>
          <w:sz w:val="16"/>
        </w:rPr>
        <w:t xml:space="preserve"> techniques like </w:t>
      </w:r>
      <w:r w:rsidRPr="0009468C">
        <w:rPr>
          <w:rFonts w:ascii="Garamond" w:hAnsi="Garamond"/>
          <w:u w:val="single"/>
        </w:rPr>
        <w:t xml:space="preserve">worm composting and </w:t>
      </w:r>
      <w:proofErr w:type="spellStart"/>
      <w:r w:rsidRPr="0009468C">
        <w:rPr>
          <w:rFonts w:ascii="Garamond" w:hAnsi="Garamond"/>
          <w:u w:val="single"/>
        </w:rPr>
        <w:t>biopesticides</w:t>
      </w:r>
      <w:proofErr w:type="spellEnd"/>
      <w:r w:rsidRPr="0009468C">
        <w:rPr>
          <w:rFonts w:ascii="Garamond" w:hAnsi="Garamond"/>
          <w:sz w:val="16"/>
        </w:rPr>
        <w:t>. "</w:t>
      </w:r>
      <w:r w:rsidRPr="0009468C">
        <w:rPr>
          <w:rFonts w:ascii="Garamond" w:hAnsi="Garamond"/>
          <w:u w:val="single"/>
        </w:rPr>
        <w:t>Worms and worm farm tech</w:t>
      </w:r>
      <w:r w:rsidRPr="0009468C">
        <w:rPr>
          <w:rFonts w:ascii="Garamond" w:hAnsi="Garamond"/>
          <w:sz w:val="16"/>
        </w:rPr>
        <w:t xml:space="preserve">nology </w:t>
      </w:r>
      <w:r w:rsidRPr="0009468C">
        <w:rPr>
          <w:rFonts w:ascii="Garamond" w:hAnsi="Garamond"/>
          <w:u w:val="single"/>
        </w:rPr>
        <w:t xml:space="preserve">is now a </w:t>
      </w:r>
      <w:r w:rsidRPr="0009468C">
        <w:rPr>
          <w:rStyle w:val="Emphasis"/>
          <w:rFonts w:ascii="Garamond" w:hAnsi="Garamond"/>
        </w:rPr>
        <w:t>Cuban export</w:t>
      </w:r>
      <w:r w:rsidRPr="0009468C">
        <w:rPr>
          <w:rFonts w:ascii="Garamond" w:hAnsi="Garamond"/>
          <w:sz w:val="16"/>
        </w:rPr>
        <w:t xml:space="preserve">," </w:t>
      </w:r>
      <w:r w:rsidRPr="0009468C">
        <w:rPr>
          <w:rFonts w:ascii="Garamond" w:hAnsi="Garamond"/>
          <w:u w:val="single"/>
        </w:rPr>
        <w:t>says</w:t>
      </w:r>
      <w:r w:rsidRPr="0009468C">
        <w:rPr>
          <w:rFonts w:ascii="Garamond" w:hAnsi="Garamond"/>
          <w:sz w:val="16"/>
        </w:rPr>
        <w:t xml:space="preserve"> </w:t>
      </w:r>
      <w:proofErr w:type="spellStart"/>
      <w:r w:rsidRPr="0009468C">
        <w:rPr>
          <w:rFonts w:ascii="Garamond" w:hAnsi="Garamond"/>
          <w:sz w:val="16"/>
        </w:rPr>
        <w:t>Dr</w:t>
      </w:r>
      <w:proofErr w:type="spellEnd"/>
      <w:r w:rsidRPr="0009468C">
        <w:rPr>
          <w:rFonts w:ascii="Garamond" w:hAnsi="Garamond"/>
          <w:sz w:val="16"/>
        </w:rPr>
        <w:t xml:space="preserve"> Stephen Wilkinson, </w:t>
      </w:r>
      <w:r w:rsidRPr="0009468C">
        <w:rPr>
          <w:rFonts w:ascii="Garamond" w:hAnsi="Garamond"/>
          <w:u w:val="single"/>
        </w:rPr>
        <w:t>assistant director of the International Institute for the Study of Cuba</w:t>
      </w:r>
      <w:r w:rsidRPr="0009468C">
        <w:rPr>
          <w:rFonts w:ascii="Garamond" w:hAnsi="Garamond"/>
          <w:sz w:val="16"/>
        </w:rPr>
        <w:t>.</w:t>
      </w:r>
    </w:p>
    <w:p w14:paraId="333CA508" w14:textId="77777777" w:rsidR="00CA24A7" w:rsidRPr="0009468C" w:rsidRDefault="00CA24A7" w:rsidP="00CA24A7">
      <w:pPr>
        <w:rPr>
          <w:rFonts w:ascii="Garamond" w:hAnsi="Garamond"/>
          <w:sz w:val="16"/>
          <w:szCs w:val="16"/>
        </w:rPr>
      </w:pPr>
      <w:r w:rsidRPr="0009468C">
        <w:rPr>
          <w:rFonts w:ascii="Garamond" w:hAnsi="Garamond"/>
          <w:sz w:val="16"/>
        </w:rPr>
        <w:t xml:space="preserve">Thus, </w:t>
      </w:r>
      <w:r w:rsidRPr="0009468C">
        <w:rPr>
          <w:rFonts w:ascii="Garamond" w:hAnsi="Garamond"/>
          <w:u w:val="single"/>
        </w:rPr>
        <w:t xml:space="preserve">the unique system of </w:t>
      </w:r>
      <w:proofErr w:type="spellStart"/>
      <w:r w:rsidRPr="0009468C">
        <w:rPr>
          <w:rFonts w:ascii="Garamond" w:hAnsi="Garamond"/>
          <w:u w:val="single"/>
        </w:rPr>
        <w:t>organoponicos</w:t>
      </w:r>
      <w:proofErr w:type="spellEnd"/>
      <w:r w:rsidRPr="0009468C">
        <w:rPr>
          <w:rFonts w:ascii="Garamond" w:hAnsi="Garamond"/>
          <w:sz w:val="16"/>
        </w:rPr>
        <w:t xml:space="preserve">, or urban organic farming, </w:t>
      </w:r>
      <w:r w:rsidRPr="0009468C">
        <w:rPr>
          <w:rFonts w:ascii="Garamond" w:hAnsi="Garamond"/>
          <w:u w:val="single"/>
        </w:rPr>
        <w:t>was started</w:t>
      </w:r>
      <w:r w:rsidRPr="0009468C">
        <w:rPr>
          <w:rFonts w:ascii="Garamond" w:hAnsi="Garamond"/>
          <w:sz w:val="16"/>
        </w:rPr>
        <w:t>. "</w:t>
      </w:r>
      <w:proofErr w:type="spellStart"/>
      <w:r w:rsidRPr="0009468C">
        <w:rPr>
          <w:rFonts w:ascii="Garamond" w:hAnsi="Garamond"/>
          <w:u w:val="single"/>
        </w:rPr>
        <w:t>Organoponicos</w:t>
      </w:r>
      <w:proofErr w:type="spellEnd"/>
      <w:r w:rsidRPr="0009468C">
        <w:rPr>
          <w:rFonts w:ascii="Garamond" w:hAnsi="Garamond"/>
          <w:u w:val="single"/>
        </w:rPr>
        <w:t xml:space="preserve"> are really gardens</w:t>
      </w:r>
      <w:r w:rsidRPr="0009468C">
        <w:rPr>
          <w:rFonts w:ascii="Garamond" w:hAnsi="Garamond"/>
          <w:sz w:val="16"/>
        </w:rPr>
        <w:t>," explains Wilkinson, "</w:t>
      </w:r>
      <w:r w:rsidRPr="0009468C">
        <w:rPr>
          <w:rFonts w:ascii="Garamond" w:hAnsi="Garamond"/>
          <w:u w:val="single"/>
        </w:rPr>
        <w:t>they use organic methods and meet local needs</w:t>
      </w:r>
      <w:r w:rsidRPr="0009468C">
        <w:rPr>
          <w:rFonts w:ascii="Garamond" w:hAnsi="Garamond"/>
          <w:sz w:val="16"/>
        </w:rPr>
        <w:t>."</w:t>
      </w:r>
      <w:r w:rsidRPr="0009468C">
        <w:rPr>
          <w:rFonts w:ascii="Garamond" w:hAnsi="Garamond"/>
          <w:sz w:val="16"/>
        </w:rPr>
        <w:br/>
        <w:t xml:space="preserve">"Almost </w:t>
      </w:r>
      <w:r w:rsidRPr="0009468C">
        <w:rPr>
          <w:rFonts w:ascii="Garamond" w:hAnsi="Garamond"/>
          <w:u w:val="single"/>
        </w:rPr>
        <w:t>overnight</w:t>
      </w:r>
      <w:r w:rsidRPr="0009468C">
        <w:rPr>
          <w:rFonts w:ascii="Garamond" w:hAnsi="Garamond"/>
          <w:sz w:val="16"/>
        </w:rPr>
        <w:t xml:space="preserve">," says the COSG, </w:t>
      </w:r>
      <w:r w:rsidRPr="0009468C">
        <w:rPr>
          <w:rFonts w:ascii="Garamond" w:hAnsi="Garamond"/>
          <w:u w:val="single"/>
        </w:rPr>
        <w:t>the ministry of agriculture established an urban gardening culture</w:t>
      </w:r>
      <w:r w:rsidRPr="0009468C">
        <w:rPr>
          <w:rFonts w:ascii="Garamond" w:hAnsi="Garamond"/>
          <w:sz w:val="16"/>
        </w:rPr>
        <w:t xml:space="preserve">. By 1995 Havana had 25,000 </w:t>
      </w:r>
      <w:proofErr w:type="spellStart"/>
      <w:r w:rsidRPr="0009468C">
        <w:rPr>
          <w:rFonts w:ascii="Garamond" w:hAnsi="Garamond"/>
          <w:sz w:val="16"/>
        </w:rPr>
        <w:t>huertos</w:t>
      </w:r>
      <w:proofErr w:type="spellEnd"/>
      <w:r w:rsidRPr="0009468C">
        <w:rPr>
          <w:rFonts w:ascii="Garamond" w:hAnsi="Garamond"/>
          <w:sz w:val="16"/>
        </w:rPr>
        <w:t xml:space="preserve"> – allotments, farmed by families or small groups – </w:t>
      </w:r>
      <w:r w:rsidRPr="0009468C">
        <w:rPr>
          <w:rFonts w:ascii="Garamond" w:hAnsi="Garamond"/>
          <w:u w:val="single"/>
        </w:rPr>
        <w:t xml:space="preserve">and </w:t>
      </w:r>
      <w:r w:rsidRPr="0009468C">
        <w:rPr>
          <w:rFonts w:ascii="Garamond" w:hAnsi="Garamond"/>
          <w:sz w:val="16"/>
        </w:rPr>
        <w:t xml:space="preserve">dozens of larger-scale </w:t>
      </w:r>
      <w:proofErr w:type="spellStart"/>
      <w:r w:rsidRPr="0009468C">
        <w:rPr>
          <w:rFonts w:ascii="Garamond" w:hAnsi="Garamond"/>
          <w:sz w:val="16"/>
        </w:rPr>
        <w:t>organoponicos</w:t>
      </w:r>
      <w:proofErr w:type="spellEnd"/>
      <w:r w:rsidRPr="0009468C">
        <w:rPr>
          <w:rFonts w:ascii="Garamond" w:hAnsi="Garamond"/>
          <w:sz w:val="16"/>
        </w:rPr>
        <w:t xml:space="preserve">, or market gardens. </w:t>
      </w:r>
      <w:r w:rsidRPr="0009468C">
        <w:rPr>
          <w:rFonts w:ascii="Garamond" w:hAnsi="Garamond"/>
          <w:u w:val="single"/>
        </w:rPr>
        <w:t>The</w:t>
      </w:r>
      <w:r w:rsidRPr="0009468C">
        <w:rPr>
          <w:rFonts w:ascii="Garamond" w:hAnsi="Garamond"/>
          <w:sz w:val="16"/>
        </w:rPr>
        <w:t xml:space="preserve"> immediate </w:t>
      </w:r>
      <w:r w:rsidRPr="0009468C">
        <w:rPr>
          <w:rFonts w:ascii="Garamond" w:hAnsi="Garamond"/>
          <w:u w:val="single"/>
        </w:rPr>
        <w:t>crisis of hunger was over</w:t>
      </w:r>
      <w:r w:rsidRPr="0009468C">
        <w:rPr>
          <w:rFonts w:ascii="Garamond" w:hAnsi="Garamond"/>
          <w:sz w:val="16"/>
        </w:rPr>
        <w:t>.</w:t>
      </w:r>
      <w:r w:rsidRPr="0009468C">
        <w:rPr>
          <w:rFonts w:ascii="Garamond" w:hAnsi="Garamond"/>
          <w:sz w:val="16"/>
        </w:rPr>
        <w:br/>
      </w:r>
      <w:r w:rsidRPr="0009468C">
        <w:rPr>
          <w:rFonts w:ascii="Garamond" w:hAnsi="Garamond"/>
          <w:sz w:val="16"/>
          <w:szCs w:val="16"/>
        </w:rPr>
        <w:t xml:space="preserve">Now, gardens for food take up 3.4% of urban land countrywide, and 8% of land in Havana. Cuba produced 3.2m </w:t>
      </w:r>
      <w:proofErr w:type="spellStart"/>
      <w:r w:rsidRPr="0009468C">
        <w:rPr>
          <w:rFonts w:ascii="Garamond" w:hAnsi="Garamond"/>
          <w:sz w:val="16"/>
          <w:szCs w:val="16"/>
        </w:rPr>
        <w:t>tonnes</w:t>
      </w:r>
      <w:proofErr w:type="spellEnd"/>
      <w:r w:rsidRPr="0009468C">
        <w:rPr>
          <w:rFonts w:ascii="Garamond" w:hAnsi="Garamond"/>
          <w:sz w:val="16"/>
          <w:szCs w:val="16"/>
        </w:rPr>
        <w:t xml:space="preserve"> of organic food in urban farms in 2002 and, UNFAO says, food intake is back at 2,600 calories a day.</w:t>
      </w:r>
    </w:p>
    <w:p w14:paraId="3893E671" w14:textId="77777777" w:rsidR="00CA24A7" w:rsidRPr="0009468C" w:rsidRDefault="00CA24A7" w:rsidP="00CA24A7">
      <w:pPr>
        <w:rPr>
          <w:rFonts w:ascii="Garamond" w:hAnsi="Garamond"/>
          <w:sz w:val="16"/>
          <w:szCs w:val="16"/>
        </w:rPr>
      </w:pPr>
      <w:proofErr w:type="spellStart"/>
      <w:r w:rsidRPr="0009468C">
        <w:rPr>
          <w:rFonts w:ascii="Garamond" w:hAnsi="Garamond"/>
          <w:sz w:val="16"/>
          <w:szCs w:val="16"/>
        </w:rPr>
        <w:t>Organoponico</w:t>
      </w:r>
      <w:proofErr w:type="spellEnd"/>
      <w:r w:rsidRPr="0009468C">
        <w:rPr>
          <w:rFonts w:ascii="Garamond" w:hAnsi="Garamond"/>
          <w:sz w:val="16"/>
          <w:szCs w:val="16"/>
        </w:rPr>
        <w:t xml:space="preserve"> plaza</w:t>
      </w:r>
    </w:p>
    <w:p w14:paraId="1CFC6248"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A visit to Havana's largest </w:t>
      </w:r>
      <w:proofErr w:type="spellStart"/>
      <w:r w:rsidRPr="0009468C">
        <w:rPr>
          <w:rFonts w:ascii="Garamond" w:hAnsi="Garamond"/>
          <w:sz w:val="16"/>
          <w:szCs w:val="16"/>
        </w:rPr>
        <w:t>organoponico</w:t>
      </w:r>
      <w:proofErr w:type="spellEnd"/>
      <w:r w:rsidRPr="0009468C">
        <w:rPr>
          <w:rFonts w:ascii="Garamond" w:hAnsi="Garamond"/>
          <w:sz w:val="16"/>
          <w:szCs w:val="16"/>
        </w:rPr>
        <w:t xml:space="preserve">, the three-hectare </w:t>
      </w:r>
      <w:proofErr w:type="spellStart"/>
      <w:r w:rsidRPr="0009468C">
        <w:rPr>
          <w:rFonts w:ascii="Garamond" w:hAnsi="Garamond"/>
          <w:sz w:val="16"/>
          <w:szCs w:val="16"/>
        </w:rPr>
        <w:t>Organoponico</w:t>
      </w:r>
      <w:proofErr w:type="spellEnd"/>
      <w:r w:rsidRPr="0009468C">
        <w:rPr>
          <w:rFonts w:ascii="Garamond" w:hAnsi="Garamond"/>
          <w:sz w:val="16"/>
          <w:szCs w:val="16"/>
        </w:rPr>
        <w:t xml:space="preserve"> Plaza, which </w:t>
      </w:r>
      <w:proofErr w:type="gramStart"/>
      <w:r w:rsidRPr="0009468C">
        <w:rPr>
          <w:rFonts w:ascii="Garamond" w:hAnsi="Garamond"/>
          <w:sz w:val="16"/>
          <w:szCs w:val="16"/>
        </w:rPr>
        <w:t>lies</w:t>
      </w:r>
      <w:proofErr w:type="gramEnd"/>
      <w:r w:rsidRPr="0009468C">
        <w:rPr>
          <w:rFonts w:ascii="Garamond" w:hAnsi="Garamond"/>
          <w:sz w:val="16"/>
          <w:szCs w:val="16"/>
        </w:rPr>
        <w:t xml:space="preserve"> a stone's throw from the city's Plaza de la </w:t>
      </w:r>
      <w:proofErr w:type="spellStart"/>
      <w:r w:rsidRPr="0009468C">
        <w:rPr>
          <w:rFonts w:ascii="Garamond" w:hAnsi="Garamond"/>
          <w:sz w:val="16"/>
          <w:szCs w:val="16"/>
        </w:rPr>
        <w:t>Revolución</w:t>
      </w:r>
      <w:proofErr w:type="spellEnd"/>
      <w:r w:rsidRPr="0009468C">
        <w:rPr>
          <w:rFonts w:ascii="Garamond" w:hAnsi="Garamond"/>
          <w:sz w:val="16"/>
          <w:szCs w:val="16"/>
        </w:rPr>
        <w:t xml:space="preserve"> and the desk of Raul Castro, confirms that the scheme is doing well. Rows of strikingly neat irrigated raised beds are home to seasonal crops of lettuces, spring onions, chives, garlic and parsley. </w:t>
      </w:r>
    </w:p>
    <w:p w14:paraId="195326D8"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Guava and noni fruit trees provide shade around the perimeter, while on the far side compost piles sit next to plastic tunnels used to raise seedlings. Outside in the shop, signs extol the virtues of eating your greens. </w:t>
      </w:r>
    </w:p>
    <w:p w14:paraId="2605F946"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The shop is open only on Mondays. Produce is sold by the people who work the garden (they keep 50% of sales, so are motivated to produce a lot) to the people who live nearby. In this case, the </w:t>
      </w:r>
      <w:proofErr w:type="spellStart"/>
      <w:r w:rsidRPr="0009468C">
        <w:rPr>
          <w:rFonts w:ascii="Garamond" w:hAnsi="Garamond"/>
          <w:sz w:val="16"/>
          <w:szCs w:val="16"/>
        </w:rPr>
        <w:t>organoponico</w:t>
      </w:r>
      <w:proofErr w:type="spellEnd"/>
      <w:r w:rsidRPr="0009468C">
        <w:rPr>
          <w:rFonts w:ascii="Garamond" w:hAnsi="Garamond"/>
          <w:sz w:val="16"/>
          <w:szCs w:val="16"/>
        </w:rPr>
        <w:t xml:space="preserve"> serves an estate that wouldn't look out of place in Tower Hamlets or </w:t>
      </w:r>
      <w:proofErr w:type="spellStart"/>
      <w:r w:rsidRPr="0009468C">
        <w:rPr>
          <w:rFonts w:ascii="Garamond" w:hAnsi="Garamond"/>
          <w:sz w:val="16"/>
          <w:szCs w:val="16"/>
        </w:rPr>
        <w:t>Easterhouse</w:t>
      </w:r>
      <w:proofErr w:type="spellEnd"/>
      <w:r w:rsidRPr="0009468C">
        <w:rPr>
          <w:rFonts w:ascii="Garamond" w:hAnsi="Garamond"/>
          <w:sz w:val="16"/>
          <w:szCs w:val="16"/>
        </w:rPr>
        <w:t xml:space="preserve">. Yet inside, butterflies flit and the head gardener, Toni, turns sod like he is digging at Prince Charles's </w:t>
      </w:r>
      <w:proofErr w:type="spellStart"/>
      <w:r w:rsidRPr="0009468C">
        <w:rPr>
          <w:rFonts w:ascii="Garamond" w:hAnsi="Garamond"/>
          <w:sz w:val="16"/>
          <w:szCs w:val="16"/>
        </w:rPr>
        <w:t>Highgrove</w:t>
      </w:r>
      <w:proofErr w:type="spellEnd"/>
      <w:r w:rsidRPr="0009468C">
        <w:rPr>
          <w:rFonts w:ascii="Garamond" w:hAnsi="Garamond"/>
          <w:sz w:val="16"/>
          <w:szCs w:val="16"/>
        </w:rPr>
        <w:t xml:space="preserve"> estate.</w:t>
      </w:r>
    </w:p>
    <w:p w14:paraId="4E38ACE0" w14:textId="77777777" w:rsidR="00CA24A7" w:rsidRPr="0009468C" w:rsidRDefault="00CA24A7" w:rsidP="00CA24A7">
      <w:pPr>
        <w:rPr>
          <w:rFonts w:ascii="Garamond" w:hAnsi="Garamond"/>
          <w:sz w:val="16"/>
          <w:szCs w:val="16"/>
        </w:rPr>
      </w:pPr>
      <w:proofErr w:type="gramStart"/>
      <w:r w:rsidRPr="0009468C">
        <w:rPr>
          <w:rFonts w:ascii="Garamond" w:hAnsi="Garamond"/>
          <w:sz w:val="16"/>
          <w:szCs w:val="16"/>
        </w:rPr>
        <w:t>A success then?</w:t>
      </w:r>
      <w:proofErr w:type="gramEnd"/>
      <w:r w:rsidRPr="0009468C">
        <w:rPr>
          <w:rFonts w:ascii="Garamond" w:hAnsi="Garamond"/>
          <w:sz w:val="16"/>
          <w:szCs w:val="16"/>
        </w:rPr>
        <w:t xml:space="preserve"> "In terms of improving the diet of the population it has had a beneficial effect," says Wilkinson.</w:t>
      </w:r>
    </w:p>
    <w:p w14:paraId="6F4CDAEC" w14:textId="77777777" w:rsidR="00CA24A7" w:rsidRPr="0009468C" w:rsidRDefault="00CA24A7" w:rsidP="00CA24A7">
      <w:pPr>
        <w:rPr>
          <w:rFonts w:ascii="Garamond" w:hAnsi="Garamond"/>
          <w:sz w:val="16"/>
          <w:szCs w:val="16"/>
        </w:rPr>
      </w:pPr>
      <w:r w:rsidRPr="0009468C">
        <w:rPr>
          <w:rFonts w:ascii="Garamond" w:hAnsi="Garamond"/>
          <w:sz w:val="16"/>
          <w:szCs w:val="16"/>
        </w:rPr>
        <w:t>"And it has been a success in terms of meeting some of the food security needs," he says, "but it has not resolved the problem since the island still imports a great deal of food."</w:t>
      </w:r>
    </w:p>
    <w:p w14:paraId="72778FDC" w14:textId="77777777" w:rsidR="00CA24A7" w:rsidRPr="0009468C" w:rsidRDefault="00CA24A7" w:rsidP="00CA24A7">
      <w:pPr>
        <w:rPr>
          <w:rFonts w:ascii="Garamond" w:hAnsi="Garamond"/>
          <w:u w:val="single"/>
        </w:rPr>
      </w:pPr>
      <w:r w:rsidRPr="0009468C">
        <w:rPr>
          <w:rFonts w:ascii="Garamond" w:hAnsi="Garamond"/>
          <w:sz w:val="16"/>
        </w:rPr>
        <w:t xml:space="preserve">And </w:t>
      </w:r>
      <w:r w:rsidRPr="0009468C">
        <w:rPr>
          <w:rFonts w:ascii="Garamond" w:hAnsi="Garamond"/>
          <w:u w:val="single"/>
        </w:rPr>
        <w:t>change</w:t>
      </w:r>
      <w:r w:rsidRPr="0009468C">
        <w:rPr>
          <w:rFonts w:ascii="Garamond" w:hAnsi="Garamond"/>
          <w:sz w:val="16"/>
        </w:rPr>
        <w:t xml:space="preserve"> is on the horizon, which </w:t>
      </w:r>
      <w:r w:rsidRPr="0009468C">
        <w:rPr>
          <w:rFonts w:ascii="Garamond" w:hAnsi="Garamond"/>
          <w:u w:val="single"/>
        </w:rPr>
        <w:t>might</w:t>
      </w:r>
      <w:r w:rsidRPr="0009468C">
        <w:rPr>
          <w:rFonts w:ascii="Garamond" w:hAnsi="Garamond"/>
          <w:sz w:val="16"/>
        </w:rPr>
        <w:t xml:space="preserve"> be good for living standards, but </w:t>
      </w:r>
      <w:r w:rsidRPr="0009468C">
        <w:rPr>
          <w:rFonts w:ascii="Garamond" w:hAnsi="Garamond"/>
          <w:u w:val="single"/>
        </w:rPr>
        <w:t>not</w:t>
      </w:r>
      <w:r w:rsidRPr="0009468C">
        <w:rPr>
          <w:rFonts w:ascii="Garamond" w:hAnsi="Garamond"/>
          <w:sz w:val="16"/>
        </w:rPr>
        <w:t xml:space="preserve"> </w:t>
      </w:r>
      <w:r w:rsidRPr="0009468C">
        <w:rPr>
          <w:rFonts w:ascii="Garamond" w:hAnsi="Garamond"/>
          <w:u w:val="single"/>
        </w:rPr>
        <w:t>be so good for Cuba's commitment to pesticide-free food.</w:t>
      </w:r>
      <w:r w:rsidRPr="0009468C">
        <w:rPr>
          <w:rFonts w:ascii="Garamond" w:hAnsi="Garamond"/>
          <w:sz w:val="16"/>
        </w:rPr>
        <w:br/>
      </w:r>
      <w:r w:rsidRPr="0009468C">
        <w:rPr>
          <w:rFonts w:ascii="Garamond" w:hAnsi="Garamond"/>
          <w:u w:val="single"/>
        </w:rPr>
        <w:t xml:space="preserve">The US </w:t>
      </w:r>
      <w:r w:rsidRPr="0009468C">
        <w:rPr>
          <w:rStyle w:val="Emphasis"/>
          <w:rFonts w:ascii="Garamond" w:hAnsi="Garamond"/>
        </w:rPr>
        <w:t>trade embargo</w:t>
      </w:r>
      <w:r w:rsidRPr="0009468C">
        <w:rPr>
          <w:rFonts w:ascii="Garamond" w:hAnsi="Garamond"/>
          <w:sz w:val="16"/>
        </w:rPr>
        <w:t xml:space="preserve"> </w:t>
      </w:r>
      <w:r w:rsidRPr="0009468C">
        <w:rPr>
          <w:rFonts w:ascii="Garamond" w:hAnsi="Garamond"/>
          <w:u w:val="single"/>
        </w:rPr>
        <w:t>is losing its "symbolic meaning",</w:t>
      </w:r>
      <w:r w:rsidRPr="0009468C">
        <w:rPr>
          <w:rFonts w:ascii="Garamond" w:hAnsi="Garamond"/>
          <w:sz w:val="16"/>
        </w:rPr>
        <w:t xml:space="preserve"> </w:t>
      </w:r>
      <w:r w:rsidRPr="0009468C">
        <w:rPr>
          <w:rFonts w:ascii="Garamond" w:hAnsi="Garamond"/>
          <w:u w:val="single"/>
        </w:rPr>
        <w:t>says</w:t>
      </w:r>
      <w:r w:rsidRPr="0009468C">
        <w:rPr>
          <w:rFonts w:ascii="Garamond" w:hAnsi="Garamond"/>
          <w:sz w:val="16"/>
        </w:rPr>
        <w:t xml:space="preserve"> Julie M </w:t>
      </w:r>
      <w:proofErr w:type="spellStart"/>
      <w:r w:rsidRPr="0009468C">
        <w:rPr>
          <w:rFonts w:ascii="Garamond" w:hAnsi="Garamond"/>
          <w:sz w:val="16"/>
        </w:rPr>
        <w:t>Bunck</w:t>
      </w:r>
      <w:proofErr w:type="spellEnd"/>
      <w:r w:rsidRPr="0009468C">
        <w:rPr>
          <w:rFonts w:ascii="Garamond" w:hAnsi="Garamond"/>
          <w:sz w:val="16"/>
        </w:rPr>
        <w:t xml:space="preserve">, assistant </w:t>
      </w:r>
      <w:r w:rsidRPr="0009468C">
        <w:rPr>
          <w:rFonts w:ascii="Garamond" w:hAnsi="Garamond"/>
          <w:u w:val="single"/>
        </w:rPr>
        <w:t>professor of political science at the University of Louisvill</w:t>
      </w:r>
      <w:r w:rsidRPr="0009468C">
        <w:rPr>
          <w:rFonts w:ascii="Garamond" w:hAnsi="Garamond"/>
          <w:sz w:val="16"/>
        </w:rPr>
        <w:t xml:space="preserve">e and author of Fidel Castro and the Quest for a Revolutionary Culture in Cuba, </w:t>
      </w:r>
      <w:r w:rsidRPr="0009468C">
        <w:rPr>
          <w:rFonts w:ascii="Garamond" w:hAnsi="Garamond"/>
          <w:u w:val="single"/>
        </w:rPr>
        <w:t>and as that happens</w:t>
      </w:r>
      <w:r w:rsidRPr="0009468C">
        <w:rPr>
          <w:rFonts w:ascii="Garamond" w:hAnsi="Garamond"/>
          <w:sz w:val="16"/>
        </w:rPr>
        <w:t>, "Cuba will evolve, embrace the market in some way, begin to produce and buy and sell normally."</w:t>
      </w:r>
      <w:r w:rsidRPr="0009468C">
        <w:rPr>
          <w:rFonts w:ascii="Garamond" w:hAnsi="Garamond"/>
          <w:sz w:val="16"/>
        </w:rPr>
        <w:br/>
      </w:r>
      <w:r w:rsidRPr="0009468C">
        <w:rPr>
          <w:rFonts w:ascii="Garamond" w:hAnsi="Garamond"/>
          <w:u w:val="single"/>
        </w:rPr>
        <w:t xml:space="preserve">General farming will "most likely" move away from organic methods </w:t>
      </w:r>
      <w:r w:rsidRPr="0009468C">
        <w:rPr>
          <w:rFonts w:ascii="Garamond" w:hAnsi="Garamond"/>
          <w:sz w:val="16"/>
        </w:rPr>
        <w:t xml:space="preserve">says Wilkinson. </w:t>
      </w:r>
      <w:r w:rsidRPr="0009468C">
        <w:rPr>
          <w:rFonts w:ascii="Garamond" w:hAnsi="Garamond"/>
          <w:u w:val="single"/>
        </w:rPr>
        <w:t>Farming on a large scale after all,</w:t>
      </w:r>
      <w:r w:rsidRPr="0009468C">
        <w:rPr>
          <w:rFonts w:ascii="Garamond" w:hAnsi="Garamond"/>
          <w:sz w:val="16"/>
        </w:rPr>
        <w:t xml:space="preserve"> he says, </w:t>
      </w:r>
      <w:r w:rsidRPr="0009468C">
        <w:rPr>
          <w:rFonts w:ascii="Garamond" w:hAnsi="Garamond"/>
          <w:u w:val="single"/>
        </w:rPr>
        <w:t xml:space="preserve">has seen a reduction in pesticide and </w:t>
      </w:r>
      <w:proofErr w:type="spellStart"/>
      <w:r w:rsidRPr="0009468C">
        <w:rPr>
          <w:rFonts w:ascii="Garamond" w:hAnsi="Garamond"/>
          <w:u w:val="single"/>
        </w:rPr>
        <w:t>fertiliser</w:t>
      </w:r>
      <w:proofErr w:type="spellEnd"/>
      <w:r w:rsidRPr="0009468C">
        <w:rPr>
          <w:rFonts w:ascii="Garamond" w:hAnsi="Garamond"/>
          <w:u w:val="single"/>
        </w:rPr>
        <w:t xml:space="preserve"> use mainly due to "</w:t>
      </w:r>
      <w:r w:rsidRPr="0009468C">
        <w:rPr>
          <w:rStyle w:val="Emphasis"/>
          <w:rFonts w:ascii="Garamond" w:hAnsi="Garamond"/>
        </w:rPr>
        <w:t>financial constraints, not choice</w:t>
      </w:r>
      <w:r w:rsidRPr="0009468C">
        <w:rPr>
          <w:rFonts w:ascii="Garamond" w:hAnsi="Garamond"/>
          <w:u w:val="single"/>
        </w:rPr>
        <w:t>".</w:t>
      </w:r>
    </w:p>
    <w:p w14:paraId="6FD6DC23" w14:textId="77777777" w:rsidR="00CA24A7" w:rsidRPr="0009468C" w:rsidRDefault="00CA24A7" w:rsidP="00CA24A7">
      <w:pPr>
        <w:pStyle w:val="Heading4"/>
        <w:rPr>
          <w:rFonts w:ascii="Garamond" w:hAnsi="Garamond"/>
        </w:rPr>
      </w:pPr>
      <w:r w:rsidRPr="0009468C">
        <w:rPr>
          <w:rFonts w:ascii="Garamond" w:hAnsi="Garamond"/>
        </w:rPr>
        <w:t xml:space="preserve">Worms are key to our planetary survival.  Vermicomposting expertise is limited   </w:t>
      </w:r>
    </w:p>
    <w:p w14:paraId="20C8163D" w14:textId="77777777" w:rsidR="00CA24A7" w:rsidRPr="0009468C" w:rsidRDefault="00CA24A7" w:rsidP="00CA24A7">
      <w:pPr>
        <w:rPr>
          <w:rFonts w:ascii="Garamond" w:hAnsi="Garamond"/>
          <w:sz w:val="16"/>
          <w:szCs w:val="16"/>
        </w:rPr>
      </w:pPr>
      <w:r w:rsidRPr="0009468C">
        <w:rPr>
          <w:rFonts w:ascii="Garamond" w:hAnsi="Garamond"/>
          <w:b/>
          <w:sz w:val="26"/>
          <w:szCs w:val="26"/>
        </w:rPr>
        <w:t>Blakemore 10</w:t>
      </w:r>
      <w:r w:rsidRPr="0009468C">
        <w:rPr>
          <w:rFonts w:ascii="Garamond" w:hAnsi="Garamond"/>
        </w:rPr>
        <w:t xml:space="preserve"> </w:t>
      </w:r>
      <w:r w:rsidRPr="0009468C">
        <w:rPr>
          <w:rFonts w:ascii="Garamond" w:hAnsi="Garamond"/>
          <w:sz w:val="16"/>
          <w:szCs w:val="16"/>
        </w:rPr>
        <w:t>- Studied ‘</w:t>
      </w:r>
      <w:proofErr w:type="spellStart"/>
      <w:r w:rsidRPr="0009468C">
        <w:rPr>
          <w:rFonts w:ascii="Garamond" w:hAnsi="Garamond"/>
          <w:sz w:val="16"/>
          <w:szCs w:val="16"/>
        </w:rPr>
        <w:t>VermEcology</w:t>
      </w:r>
      <w:proofErr w:type="spellEnd"/>
      <w:r w:rsidRPr="0009468C">
        <w:rPr>
          <w:rFonts w:ascii="Garamond" w:hAnsi="Garamond"/>
          <w:sz w:val="16"/>
          <w:szCs w:val="16"/>
        </w:rPr>
        <w:t xml:space="preserve">’ for 30 years and holds qualifications in ecology, computing and permaculture. [Dr. Rob Blakemore, “Wonder Worm to the rescue,” </w:t>
      </w:r>
      <w:r w:rsidRPr="0009468C">
        <w:rPr>
          <w:rFonts w:ascii="Garamond" w:hAnsi="Garamond"/>
          <w:sz w:val="16"/>
          <w:szCs w:val="16"/>
          <w:u w:val="single"/>
        </w:rPr>
        <w:t>Our World 2.0</w:t>
      </w:r>
      <w:r w:rsidRPr="0009468C">
        <w:rPr>
          <w:rFonts w:ascii="Garamond" w:hAnsi="Garamond"/>
          <w:sz w:val="16"/>
          <w:szCs w:val="16"/>
        </w:rPr>
        <w:t>, July 2, 2010, pg. http://ourworld.unu.edu/en/wonder-worm-to-the-rescue/</w:t>
      </w:r>
    </w:p>
    <w:p w14:paraId="3709EED0" w14:textId="77777777" w:rsidR="00CA24A7" w:rsidRPr="0009468C" w:rsidRDefault="00CA24A7" w:rsidP="00CA24A7">
      <w:pPr>
        <w:rPr>
          <w:rFonts w:ascii="Garamond" w:hAnsi="Garamond"/>
          <w:sz w:val="16"/>
          <w:szCs w:val="16"/>
          <w:u w:val="single"/>
        </w:rPr>
      </w:pPr>
    </w:p>
    <w:p w14:paraId="131B7470" w14:textId="77777777" w:rsidR="00CA24A7" w:rsidRPr="0009468C" w:rsidRDefault="00CA24A7" w:rsidP="00CA24A7">
      <w:pPr>
        <w:rPr>
          <w:rFonts w:ascii="Garamond" w:hAnsi="Garamond"/>
          <w:sz w:val="16"/>
        </w:rPr>
      </w:pPr>
      <w:r w:rsidRPr="0009468C">
        <w:rPr>
          <w:rFonts w:ascii="Garamond" w:hAnsi="Garamond"/>
          <w:sz w:val="16"/>
        </w:rPr>
        <w:lastRenderedPageBreak/>
        <w:t xml:space="preserve">Can </w:t>
      </w:r>
      <w:r w:rsidRPr="0009468C">
        <w:rPr>
          <w:rFonts w:ascii="Garamond" w:hAnsi="Garamond"/>
          <w:u w:val="single"/>
        </w:rPr>
        <w:t xml:space="preserve">worms help </w:t>
      </w:r>
      <w:r w:rsidRPr="0009468C">
        <w:rPr>
          <w:rStyle w:val="Emphasis"/>
          <w:rFonts w:ascii="Garamond" w:hAnsi="Garamond"/>
        </w:rPr>
        <w:t>save the planet</w:t>
      </w:r>
      <w:r w:rsidRPr="0009468C">
        <w:rPr>
          <w:rFonts w:ascii="Garamond" w:hAnsi="Garamond"/>
          <w:sz w:val="16"/>
        </w:rPr>
        <w:t xml:space="preserve">? I think so and, before arguing my case, please let me state my position from the start: </w:t>
      </w:r>
      <w:r w:rsidRPr="0009468C">
        <w:rPr>
          <w:rFonts w:ascii="Garamond" w:hAnsi="Garamond"/>
          <w:u w:val="single"/>
        </w:rPr>
        <w:t>I am an ecologist</w:t>
      </w:r>
      <w:r w:rsidRPr="0009468C">
        <w:rPr>
          <w:rFonts w:ascii="Garamond" w:hAnsi="Garamond"/>
          <w:sz w:val="16"/>
        </w:rPr>
        <w:t xml:space="preserve">. Not just the type of trendy person who faithfully recycles — although I am fashionably green and a semi-vegetarian who tries to recycle as many beer bottles as possible. No, I am also the other, scientific kind. </w:t>
      </w:r>
    </w:p>
    <w:p w14:paraId="1F4E9C1F"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The science of ecology is generally defined as a study of organisms and their environment, i.e., everything! However, I would be somewhat more categorical and say that it is “The study of organisms, their products whether alive or dead, and their environment” — i.e., even more of everything, including fossil fuels and human </w:t>
      </w:r>
      <w:proofErr w:type="spellStart"/>
      <w:r w:rsidRPr="0009468C">
        <w:rPr>
          <w:rFonts w:ascii="Garamond" w:hAnsi="Garamond"/>
          <w:sz w:val="16"/>
          <w:szCs w:val="16"/>
        </w:rPr>
        <w:t>endeavour</w:t>
      </w:r>
      <w:proofErr w:type="spellEnd"/>
      <w:r w:rsidRPr="0009468C">
        <w:rPr>
          <w:rFonts w:ascii="Garamond" w:hAnsi="Garamond"/>
          <w:sz w:val="16"/>
          <w:szCs w:val="16"/>
        </w:rPr>
        <w:t>!</w:t>
      </w:r>
    </w:p>
    <w:p w14:paraId="25C803EA"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An ecologist then, is someone who considers holistic workings of a natural ecosystem in all its complexity and diversity throughout its time-cycle while breaking it down into its component parts and honing in on its few key, controlling entities. Simultaneously practicing as a generalist and as a multi-faceted specialist. </w:t>
      </w:r>
      <w:r w:rsidRPr="0009468C">
        <w:rPr>
          <w:rFonts w:ascii="Garamond" w:hAnsi="Garamond"/>
          <w:sz w:val="16"/>
          <w:szCs w:val="16"/>
        </w:rPr>
        <w:br/>
        <w:t>Deeds of the dirt</w:t>
      </w:r>
    </w:p>
    <w:p w14:paraId="054AF9C2" w14:textId="77777777" w:rsidR="00CA24A7" w:rsidRPr="0009468C" w:rsidRDefault="00CA24A7" w:rsidP="00CA24A7">
      <w:pPr>
        <w:rPr>
          <w:rFonts w:ascii="Garamond" w:hAnsi="Garamond"/>
          <w:sz w:val="16"/>
        </w:rPr>
      </w:pPr>
      <w:r w:rsidRPr="0009468C">
        <w:rPr>
          <w:rFonts w:ascii="Garamond" w:hAnsi="Garamond"/>
          <w:u w:val="single"/>
        </w:rPr>
        <w:t>The experience of growing up</w:t>
      </w:r>
      <w:r w:rsidRPr="0009468C">
        <w:rPr>
          <w:rFonts w:ascii="Garamond" w:hAnsi="Garamond"/>
          <w:sz w:val="16"/>
        </w:rPr>
        <w:t xml:space="preserve"> in rural England </w:t>
      </w:r>
      <w:r w:rsidRPr="0009468C">
        <w:rPr>
          <w:rFonts w:ascii="Garamond" w:hAnsi="Garamond"/>
          <w:u w:val="single"/>
        </w:rPr>
        <w:t>alongside</w:t>
      </w:r>
      <w:r w:rsidRPr="0009468C">
        <w:rPr>
          <w:rFonts w:ascii="Garamond" w:hAnsi="Garamond"/>
          <w:sz w:val="16"/>
        </w:rPr>
        <w:t xml:space="preserve"> my grandfather, the village farrier who was also </w:t>
      </w:r>
      <w:r w:rsidRPr="0009468C">
        <w:rPr>
          <w:rFonts w:ascii="Garamond" w:hAnsi="Garamond"/>
          <w:u w:val="single"/>
        </w:rPr>
        <w:t>a bee keeper and gardener</w:t>
      </w:r>
      <w:r w:rsidRPr="0009468C">
        <w:rPr>
          <w:rFonts w:ascii="Garamond" w:hAnsi="Garamond"/>
          <w:sz w:val="16"/>
        </w:rPr>
        <w:t xml:space="preserve">, as well as my weekend work with farmers and gamekeepers, </w:t>
      </w:r>
      <w:r w:rsidRPr="0009468C">
        <w:rPr>
          <w:rFonts w:ascii="Garamond" w:hAnsi="Garamond"/>
          <w:u w:val="single"/>
        </w:rPr>
        <w:t>immersed me in general natural history. This education was formalized by academic degrees in terrestrial and aquatic biology and,</w:t>
      </w:r>
      <w:r w:rsidRPr="0009468C">
        <w:rPr>
          <w:rFonts w:ascii="Garamond" w:hAnsi="Garamond"/>
          <w:sz w:val="16"/>
        </w:rPr>
        <w:t xml:space="preserve"> for me the key to life, </w:t>
      </w:r>
      <w:r w:rsidRPr="0009468C">
        <w:rPr>
          <w:rFonts w:ascii="Garamond" w:hAnsi="Garamond"/>
          <w:u w:val="single"/>
        </w:rPr>
        <w:t>soil ecology</w:t>
      </w:r>
      <w:r w:rsidRPr="0009468C">
        <w:rPr>
          <w:rFonts w:ascii="Garamond" w:hAnsi="Garamond"/>
          <w:sz w:val="16"/>
        </w:rPr>
        <w:t>. The main movers and shakers in the soil are the living organisms, paramount amongst which is the humble, hidden earthworm.</w:t>
      </w:r>
    </w:p>
    <w:p w14:paraId="285C4179" w14:textId="77777777" w:rsidR="00CA24A7" w:rsidRPr="0009468C" w:rsidRDefault="00CA24A7" w:rsidP="00CA24A7">
      <w:pPr>
        <w:rPr>
          <w:rFonts w:ascii="Garamond" w:hAnsi="Garamond"/>
          <w:sz w:val="16"/>
          <w:szCs w:val="16"/>
        </w:rPr>
      </w:pPr>
      <w:r w:rsidRPr="0009468C">
        <w:rPr>
          <w:rFonts w:ascii="Garamond" w:hAnsi="Garamond"/>
          <w:sz w:val="16"/>
          <w:szCs w:val="16"/>
        </w:rPr>
        <w:t>Here I must air my strong objections to marine biologists such as Sylvia Earle who pointed out after winning the TED 2009 Prize that the oceans make up 70% of the surface of the Earth and the rest is just “dirt”.</w:t>
      </w:r>
    </w:p>
    <w:p w14:paraId="7648890F" w14:textId="77777777" w:rsidR="00CA24A7" w:rsidRPr="0009468C" w:rsidRDefault="00CA24A7" w:rsidP="00CA24A7">
      <w:pPr>
        <w:rPr>
          <w:rFonts w:ascii="Garamond" w:hAnsi="Garamond"/>
          <w:sz w:val="16"/>
        </w:rPr>
      </w:pPr>
      <w:r w:rsidRPr="0009468C">
        <w:rPr>
          <w:rFonts w:ascii="Garamond" w:hAnsi="Garamond"/>
          <w:u w:val="single"/>
        </w:rPr>
        <w:t xml:space="preserve">Approximately 99.4% of our food and </w:t>
      </w:r>
      <w:proofErr w:type="spellStart"/>
      <w:r w:rsidRPr="0009468C">
        <w:rPr>
          <w:rFonts w:ascii="Garamond" w:hAnsi="Garamond"/>
          <w:u w:val="single"/>
        </w:rPr>
        <w:t>fibre</w:t>
      </w:r>
      <w:proofErr w:type="spellEnd"/>
      <w:r w:rsidRPr="0009468C">
        <w:rPr>
          <w:rFonts w:ascii="Garamond" w:hAnsi="Garamond"/>
          <w:u w:val="single"/>
        </w:rPr>
        <w:t xml:space="preserve"> is produced on land </w:t>
      </w:r>
      <w:r w:rsidRPr="0009468C">
        <w:rPr>
          <w:rFonts w:ascii="Garamond" w:hAnsi="Garamond"/>
          <w:sz w:val="16"/>
        </w:rPr>
        <w:t xml:space="preserve">and only 0.6% comes from oceans and other aquatic ecosystems combined, </w:t>
      </w:r>
      <w:hyperlink r:id="rId11" w:tgtFrame="_blank" w:history="1">
        <w:r w:rsidRPr="0009468C">
          <w:rPr>
            <w:rFonts w:ascii="Garamond" w:hAnsi="Garamond"/>
            <w:sz w:val="16"/>
          </w:rPr>
          <w:t>according to FAO</w:t>
        </w:r>
      </w:hyperlink>
      <w:r w:rsidRPr="0009468C">
        <w:rPr>
          <w:rFonts w:ascii="Garamond" w:hAnsi="Garamond"/>
          <w:sz w:val="16"/>
        </w:rPr>
        <w:t>. The calorific value obtained from ocean catches, freshwater fishing and aquaculture adds up to just about 10-16% of the current human total. (These figures are slightly skewed for maritime countries like Japan and Iceland but still, more than 80% of our nutrition is terrestrial in origin).</w:t>
      </w:r>
    </w:p>
    <w:p w14:paraId="57BEF6F0" w14:textId="77777777" w:rsidR="00CA24A7" w:rsidRPr="0009468C" w:rsidRDefault="00CA24A7" w:rsidP="00CA24A7">
      <w:pPr>
        <w:rPr>
          <w:rFonts w:ascii="Garamond" w:hAnsi="Garamond"/>
          <w:sz w:val="16"/>
        </w:rPr>
      </w:pPr>
      <w:r w:rsidRPr="0009468C">
        <w:rPr>
          <w:rFonts w:ascii="Garamond" w:hAnsi="Garamond"/>
          <w:sz w:val="16"/>
        </w:rPr>
        <w:t xml:space="preserve">Furthermore, I am sure Dr. Earle accepts that </w:t>
      </w:r>
      <w:r w:rsidRPr="0009468C">
        <w:rPr>
          <w:rFonts w:ascii="Garamond" w:hAnsi="Garamond"/>
          <w:u w:val="single"/>
        </w:rPr>
        <w:t>the oceanic ecosystem is wholly dependent upon dissolved nutrients washed down or blown from the soil and is</w:t>
      </w:r>
      <w:r w:rsidRPr="0009468C">
        <w:rPr>
          <w:rFonts w:ascii="Garamond" w:hAnsi="Garamond"/>
          <w:sz w:val="16"/>
        </w:rPr>
        <w:t xml:space="preserve"> similarly </w:t>
      </w:r>
      <w:r w:rsidRPr="0009468C">
        <w:rPr>
          <w:rFonts w:ascii="Garamond" w:hAnsi="Garamond"/>
          <w:u w:val="single"/>
        </w:rPr>
        <w:t>affected by pollution</w:t>
      </w:r>
      <w:r w:rsidRPr="0009468C">
        <w:rPr>
          <w:rFonts w:ascii="Garamond" w:hAnsi="Garamond"/>
          <w:sz w:val="16"/>
        </w:rPr>
        <w:t xml:space="preserve"> mainly </w:t>
      </w:r>
      <w:r w:rsidRPr="0009468C">
        <w:rPr>
          <w:rFonts w:ascii="Garamond" w:hAnsi="Garamond"/>
          <w:u w:val="single"/>
        </w:rPr>
        <w:t>from</w:t>
      </w:r>
      <w:r w:rsidRPr="0009468C">
        <w:rPr>
          <w:rFonts w:ascii="Garamond" w:hAnsi="Garamond"/>
          <w:sz w:val="16"/>
        </w:rPr>
        <w:t xml:space="preserve"> activity on </w:t>
      </w:r>
      <w:r w:rsidRPr="0009468C">
        <w:rPr>
          <w:rFonts w:ascii="Garamond" w:hAnsi="Garamond"/>
          <w:u w:val="single"/>
        </w:rPr>
        <w:t>the land</w:t>
      </w:r>
      <w:r w:rsidRPr="0009468C">
        <w:rPr>
          <w:rFonts w:ascii="Garamond" w:hAnsi="Garamond"/>
          <w:sz w:val="16"/>
        </w:rPr>
        <w:t xml:space="preserve">. </w:t>
      </w:r>
      <w:r w:rsidRPr="0009468C">
        <w:rPr>
          <w:rFonts w:ascii="Garamond" w:hAnsi="Garamond"/>
          <w:u w:val="single"/>
        </w:rPr>
        <w:t>Her survival depends as much as anyone’s on</w:t>
      </w:r>
      <w:r w:rsidRPr="0009468C">
        <w:rPr>
          <w:rFonts w:ascii="Garamond" w:hAnsi="Garamond"/>
          <w:sz w:val="16"/>
        </w:rPr>
        <w:t xml:space="preserve"> the “just </w:t>
      </w:r>
      <w:r w:rsidRPr="0009468C">
        <w:rPr>
          <w:rFonts w:ascii="Garamond" w:hAnsi="Garamond"/>
          <w:u w:val="single"/>
        </w:rPr>
        <w:t>dirt</w:t>
      </w:r>
      <w:r w:rsidRPr="0009468C">
        <w:rPr>
          <w:rFonts w:ascii="Garamond" w:hAnsi="Garamond"/>
          <w:sz w:val="16"/>
        </w:rPr>
        <w:t>” part.</w:t>
      </w:r>
    </w:p>
    <w:p w14:paraId="54144401"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Thus it is abysmal that scientific knowledge of the oceans is infinitely deeper than for terrestrial ecosystems. Moreover, Leonardo da Vinci’s observed 500 years ago that “We know more about the movement of celestial bodies than about the soil underfoot” and this still rings true today. The journal Science, realizing that our knowledge is so scant, produced a special 2004 issue entitled </w:t>
      </w:r>
      <w:hyperlink r:id="rId12" w:anchor="special-issue" w:tgtFrame="_blank" w:history="1">
        <w:r w:rsidRPr="0009468C">
          <w:rPr>
            <w:rFonts w:ascii="Garamond" w:hAnsi="Garamond"/>
            <w:sz w:val="16"/>
            <w:szCs w:val="16"/>
          </w:rPr>
          <w:t>Soils — The Final Frontier</w:t>
        </w:r>
      </w:hyperlink>
      <w:r w:rsidRPr="0009468C">
        <w:rPr>
          <w:rFonts w:ascii="Garamond" w:hAnsi="Garamond"/>
          <w:sz w:val="16"/>
          <w:szCs w:val="16"/>
        </w:rPr>
        <w:t>.</w:t>
      </w:r>
    </w:p>
    <w:p w14:paraId="2881CD01" w14:textId="77777777" w:rsidR="00CA24A7" w:rsidRPr="0009468C" w:rsidRDefault="00CA24A7" w:rsidP="00CA24A7">
      <w:pPr>
        <w:rPr>
          <w:rFonts w:ascii="Garamond" w:hAnsi="Garamond"/>
          <w:sz w:val="16"/>
        </w:rPr>
      </w:pPr>
      <w:r w:rsidRPr="0009468C">
        <w:rPr>
          <w:rFonts w:ascii="Garamond" w:hAnsi="Garamond"/>
          <w:sz w:val="16"/>
        </w:rPr>
        <w:t xml:space="preserve">Why waste precious funds and brain resources on the vain discovery of useless planets overhead or new deep-sea species that will still be there tomorrow, while </w:t>
      </w:r>
      <w:r w:rsidRPr="0009468C">
        <w:rPr>
          <w:rFonts w:ascii="Garamond" w:hAnsi="Garamond"/>
          <w:u w:val="single"/>
        </w:rPr>
        <w:t>vital unrecognized organisms literally beneath our feet disappear at an increasingly alarming rate and to our peril</w:t>
      </w:r>
      <w:r w:rsidRPr="0009468C">
        <w:rPr>
          <w:rFonts w:ascii="Garamond" w:hAnsi="Garamond"/>
          <w:sz w:val="16"/>
        </w:rPr>
        <w:t>?</w:t>
      </w:r>
    </w:p>
    <w:p w14:paraId="16A275C2" w14:textId="77777777" w:rsidR="00CA24A7" w:rsidRPr="0009468C" w:rsidRDefault="00CA24A7" w:rsidP="00CA24A7">
      <w:pPr>
        <w:rPr>
          <w:rFonts w:ascii="Garamond" w:hAnsi="Garamond"/>
          <w:sz w:val="16"/>
          <w:szCs w:val="16"/>
        </w:rPr>
      </w:pPr>
      <w:r w:rsidRPr="0009468C">
        <w:rPr>
          <w:rFonts w:ascii="Garamond" w:hAnsi="Garamond"/>
          <w:sz w:val="16"/>
          <w:szCs w:val="16"/>
        </w:rPr>
        <w:t>Why are we not concentrating our efforts and valuable resources on protecting and preserving the tangible deeds of our earthly home patch for current and future generations of Earthlings? Where on earth is our Soil Ecology Institute?</w:t>
      </w:r>
    </w:p>
    <w:p w14:paraId="718C5782"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Global worming </w:t>
      </w:r>
    </w:p>
    <w:p w14:paraId="300613BC" w14:textId="77777777" w:rsidR="00CA24A7" w:rsidRPr="0009468C" w:rsidRDefault="00CA24A7" w:rsidP="00CA24A7">
      <w:pPr>
        <w:rPr>
          <w:rFonts w:ascii="Garamond" w:hAnsi="Garamond"/>
          <w:sz w:val="16"/>
        </w:rPr>
      </w:pPr>
      <w:r w:rsidRPr="0009468C">
        <w:rPr>
          <w:rFonts w:ascii="Garamond" w:hAnsi="Garamond"/>
          <w:u w:val="single"/>
        </w:rPr>
        <w:t xml:space="preserve">We talk of greenhouse gasses and global warming yet it is the </w:t>
      </w:r>
      <w:hyperlink r:id="rId13" w:tgtFrame="_blank" w:tooltip="The rigid outermost shell of a rocky planet. It comprises the crust and the portion of the upper mantle that behaves elastically on time scales of thousands of years or greater." w:history="1">
        <w:r w:rsidRPr="0009468C">
          <w:rPr>
            <w:rFonts w:ascii="Garamond" w:hAnsi="Garamond"/>
            <w:u w:val="single"/>
          </w:rPr>
          <w:t>lithosphere</w:t>
        </w:r>
      </w:hyperlink>
      <w:r w:rsidRPr="0009468C">
        <w:rPr>
          <w:rFonts w:ascii="Garamond" w:hAnsi="Garamond"/>
          <w:sz w:val="16"/>
        </w:rPr>
        <w:t xml:space="preserve">, </w:t>
      </w:r>
      <w:r w:rsidRPr="0009468C">
        <w:rPr>
          <w:rFonts w:ascii="Garamond" w:hAnsi="Garamond"/>
          <w:u w:val="single"/>
        </w:rPr>
        <w:t>not</w:t>
      </w:r>
      <w:r w:rsidRPr="0009468C">
        <w:rPr>
          <w:rFonts w:ascii="Garamond" w:hAnsi="Garamond"/>
          <w:sz w:val="16"/>
        </w:rPr>
        <w:t xml:space="preserve"> the </w:t>
      </w:r>
      <w:r w:rsidRPr="0009468C">
        <w:rPr>
          <w:rFonts w:ascii="Garamond" w:hAnsi="Garamond"/>
          <w:u w:val="single"/>
        </w:rPr>
        <w:t xml:space="preserve">oceans nor </w:t>
      </w:r>
      <w:proofErr w:type="gramStart"/>
      <w:r w:rsidRPr="0009468C">
        <w:rPr>
          <w:rFonts w:ascii="Garamond" w:hAnsi="Garamond"/>
          <w:u w:val="single"/>
        </w:rPr>
        <w:t>trees, that</w:t>
      </w:r>
      <w:proofErr w:type="gramEnd"/>
      <w:r w:rsidRPr="0009468C">
        <w:rPr>
          <w:rFonts w:ascii="Garamond" w:hAnsi="Garamond"/>
          <w:u w:val="single"/>
        </w:rPr>
        <w:t xml:space="preserve"> acts as the major </w:t>
      </w:r>
      <w:r w:rsidRPr="0009468C">
        <w:rPr>
          <w:rStyle w:val="Emphasis"/>
          <w:rFonts w:ascii="Garamond" w:hAnsi="Garamond"/>
        </w:rPr>
        <w:t>global carbon sink</w:t>
      </w:r>
      <w:r w:rsidRPr="0009468C">
        <w:rPr>
          <w:rFonts w:ascii="Garamond" w:hAnsi="Garamond"/>
          <w:sz w:val="16"/>
        </w:rPr>
        <w:t xml:space="preserve">. This is especially so following the discovery just over a decade ago of </w:t>
      </w:r>
      <w:hyperlink r:id="rId14" w:tgtFrame="_blank" w:history="1">
        <w:proofErr w:type="spellStart"/>
        <w:r w:rsidRPr="0009468C">
          <w:rPr>
            <w:rFonts w:ascii="Garamond" w:hAnsi="Garamond"/>
            <w:sz w:val="16"/>
          </w:rPr>
          <w:t>glomalin</w:t>
        </w:r>
        <w:proofErr w:type="spellEnd"/>
      </w:hyperlink>
      <w:r w:rsidRPr="0009468C">
        <w:rPr>
          <w:rFonts w:ascii="Garamond" w:hAnsi="Garamond"/>
          <w:sz w:val="16"/>
        </w:rPr>
        <w:t xml:space="preserve">, a tightly bound organic molecule accounting for an extra 30% of stored soil carbon. (The energy crisis too can be cured by simply tapping freely into subterranean geothermal energy, as recounted in an Our World 2.0 article on this </w:t>
      </w:r>
      <w:proofErr w:type="gramStart"/>
      <w:r w:rsidRPr="0009468C">
        <w:rPr>
          <w:rFonts w:ascii="Garamond" w:hAnsi="Garamond"/>
          <w:sz w:val="16"/>
        </w:rPr>
        <w:t xml:space="preserve">‘ </w:t>
      </w:r>
      <w:proofErr w:type="gramEnd"/>
      <w:r w:rsidRPr="0009468C">
        <w:rPr>
          <w:rFonts w:ascii="Garamond" w:hAnsi="Garamond"/>
          <w:sz w:val="16"/>
        </w:rPr>
        <w:fldChar w:fldCharType="begin"/>
      </w:r>
      <w:r w:rsidRPr="0009468C">
        <w:rPr>
          <w:rFonts w:ascii="Garamond" w:hAnsi="Garamond"/>
          <w:sz w:val="16"/>
        </w:rPr>
        <w:instrText xml:space="preserve"> HYPERLINK "http://ourworld.unu.edu/en/geothermal-energy/" \t "_self" </w:instrText>
      </w:r>
      <w:r w:rsidRPr="0009468C">
        <w:rPr>
          <w:rFonts w:ascii="Garamond" w:hAnsi="Garamond"/>
          <w:sz w:val="16"/>
        </w:rPr>
        <w:fldChar w:fldCharType="separate"/>
      </w:r>
      <w:r w:rsidRPr="0009468C">
        <w:rPr>
          <w:rFonts w:ascii="Garamond" w:hAnsi="Garamond"/>
          <w:sz w:val="16"/>
        </w:rPr>
        <w:t>red hot power</w:t>
      </w:r>
      <w:r w:rsidRPr="0009468C">
        <w:rPr>
          <w:rFonts w:ascii="Garamond" w:hAnsi="Garamond"/>
          <w:sz w:val="16"/>
        </w:rPr>
        <w:fldChar w:fldCharType="end"/>
      </w:r>
      <w:r w:rsidRPr="0009468C">
        <w:rPr>
          <w:rFonts w:ascii="Garamond" w:hAnsi="Garamond"/>
          <w:sz w:val="16"/>
        </w:rPr>
        <w:t>’.)</w:t>
      </w:r>
    </w:p>
    <w:p w14:paraId="742FD05C" w14:textId="77777777" w:rsidR="00CA24A7" w:rsidRPr="0009468C" w:rsidRDefault="00CA24A7" w:rsidP="00CA24A7">
      <w:pPr>
        <w:rPr>
          <w:rFonts w:ascii="Garamond" w:hAnsi="Garamond"/>
          <w:u w:val="single"/>
        </w:rPr>
      </w:pPr>
      <w:r w:rsidRPr="0009468C">
        <w:rPr>
          <w:rFonts w:ascii="Garamond" w:hAnsi="Garamond"/>
          <w:u w:val="single"/>
        </w:rPr>
        <w:t>Proper management of our</w:t>
      </w:r>
      <w:r w:rsidRPr="0009468C">
        <w:rPr>
          <w:rFonts w:ascii="Garamond" w:hAnsi="Garamond"/>
          <w:sz w:val="16"/>
        </w:rPr>
        <w:t xml:space="preserve"> arable, pastoral and forest </w:t>
      </w:r>
      <w:r w:rsidRPr="0009468C">
        <w:rPr>
          <w:rFonts w:ascii="Garamond" w:hAnsi="Garamond"/>
          <w:u w:val="single"/>
        </w:rPr>
        <w:t>soils is the most practically feasible mechanism to sequester atmospheric carbon without any adverse effects</w:t>
      </w:r>
      <w:r w:rsidRPr="0009468C">
        <w:rPr>
          <w:rFonts w:ascii="Garamond" w:hAnsi="Garamond"/>
          <w:sz w:val="16"/>
        </w:rPr>
        <w:t xml:space="preserve">. </w:t>
      </w:r>
      <w:r w:rsidRPr="0009468C">
        <w:rPr>
          <w:rFonts w:ascii="Garamond" w:hAnsi="Garamond"/>
          <w:u w:val="single"/>
        </w:rPr>
        <w:t>Atmospheric carbon is entirely recycled via the soil from plants in around 12-20 years</w:t>
      </w:r>
      <w:r w:rsidRPr="0009468C">
        <w:rPr>
          <w:rFonts w:ascii="Garamond" w:hAnsi="Garamond"/>
          <w:sz w:val="16"/>
        </w:rPr>
        <w:t xml:space="preserve"> — </w:t>
      </w:r>
      <w:r w:rsidRPr="0009468C">
        <w:rPr>
          <w:rFonts w:ascii="Garamond" w:hAnsi="Garamond"/>
          <w:u w:val="single"/>
        </w:rPr>
        <w:t xml:space="preserve">all of this being processed </w:t>
      </w:r>
      <w:r w:rsidRPr="0009468C">
        <w:rPr>
          <w:rStyle w:val="Emphasis"/>
          <w:rFonts w:ascii="Garamond" w:hAnsi="Garamond"/>
        </w:rPr>
        <w:t>through the intestines of worms</w:t>
      </w:r>
      <w:r w:rsidRPr="0009468C">
        <w:rPr>
          <w:rFonts w:ascii="Garamond" w:hAnsi="Garamond"/>
          <w:u w:val="single"/>
        </w:rPr>
        <w:t>.</w:t>
      </w:r>
    </w:p>
    <w:p w14:paraId="69595B0C" w14:textId="77777777" w:rsidR="00CA24A7" w:rsidRPr="0009468C" w:rsidRDefault="00CA24A7" w:rsidP="00CA24A7">
      <w:pPr>
        <w:rPr>
          <w:rFonts w:ascii="Garamond" w:hAnsi="Garamond"/>
          <w:sz w:val="16"/>
        </w:rPr>
      </w:pPr>
      <w:r w:rsidRPr="0009468C">
        <w:rPr>
          <w:rStyle w:val="Emphasis"/>
          <w:rFonts w:ascii="Garamond" w:hAnsi="Garamond"/>
        </w:rPr>
        <w:t>Vermicomposting</w:t>
      </w:r>
      <w:r w:rsidRPr="0009468C">
        <w:rPr>
          <w:rFonts w:ascii="Garamond" w:hAnsi="Garamond"/>
          <w:sz w:val="16"/>
        </w:rPr>
        <w:t xml:space="preserve"> of organics and encouraging soil biodiversity by rebuilding humus </w:t>
      </w:r>
      <w:r w:rsidRPr="0009468C">
        <w:rPr>
          <w:rFonts w:ascii="Garamond" w:hAnsi="Garamond"/>
          <w:u w:val="single"/>
        </w:rPr>
        <w:t>provides a natural closed-system remedy with neither waste nor loss of productivity</w:t>
      </w:r>
      <w:r w:rsidRPr="0009468C">
        <w:rPr>
          <w:rFonts w:ascii="Garamond" w:hAnsi="Garamond"/>
          <w:sz w:val="16"/>
        </w:rPr>
        <w:t>.</w:t>
      </w:r>
    </w:p>
    <w:p w14:paraId="2406BE7E"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Down-to-Earth soil species </w:t>
      </w:r>
    </w:p>
    <w:p w14:paraId="31C6A72A" w14:textId="77777777" w:rsidR="00CA24A7" w:rsidRPr="0009468C" w:rsidRDefault="00CA24A7" w:rsidP="00CA24A7">
      <w:pPr>
        <w:rPr>
          <w:rFonts w:ascii="Garamond" w:hAnsi="Garamond"/>
          <w:sz w:val="16"/>
          <w:szCs w:val="16"/>
        </w:rPr>
      </w:pPr>
      <w:r w:rsidRPr="0009468C">
        <w:rPr>
          <w:rFonts w:ascii="Garamond" w:hAnsi="Garamond"/>
          <w:sz w:val="16"/>
          <w:szCs w:val="16"/>
        </w:rPr>
        <w:t>All manner of dirt and disease always ends up in the sod and consequentially its ecology is naturally robust. Yet, the soil suffers the most profound and significant effects from over-exploitation and faces the greatest threat from erosion, destruction and pollution with artificial chemicals and/or transgenes.</w:t>
      </w:r>
    </w:p>
    <w:p w14:paraId="2D07C35C" w14:textId="77777777" w:rsidR="00CA24A7" w:rsidRPr="0009468C" w:rsidRDefault="00CA24A7" w:rsidP="00CA24A7">
      <w:pPr>
        <w:rPr>
          <w:rFonts w:ascii="Garamond" w:hAnsi="Garamond"/>
          <w:sz w:val="16"/>
          <w:szCs w:val="16"/>
        </w:rPr>
      </w:pPr>
      <w:r w:rsidRPr="0009468C">
        <w:rPr>
          <w:rFonts w:ascii="Garamond" w:hAnsi="Garamond"/>
          <w:sz w:val="16"/>
          <w:szCs w:val="16"/>
        </w:rPr>
        <w:t>Despite its importance, soil biodiversity is so poorly known that even obvious organisms like the relatively large worms are mostly unclassified. On each field trip I find new species and, of the 10,000 that have been given scientific names thus far (perhaps less than a third of the total), we know something of the ecology about a dozen species.</w:t>
      </w:r>
    </w:p>
    <w:p w14:paraId="1DDE76BE" w14:textId="77777777" w:rsidR="00CA24A7" w:rsidRPr="0009468C" w:rsidRDefault="00CA24A7" w:rsidP="00CA24A7">
      <w:pPr>
        <w:rPr>
          <w:rFonts w:ascii="Garamond" w:hAnsi="Garamond"/>
          <w:sz w:val="16"/>
          <w:szCs w:val="16"/>
        </w:rPr>
      </w:pPr>
      <w:r w:rsidRPr="0009468C">
        <w:rPr>
          <w:rFonts w:ascii="Garamond" w:hAnsi="Garamond"/>
          <w:sz w:val="16"/>
          <w:szCs w:val="16"/>
        </w:rPr>
        <w:t>But what we do know doesn’t look good. Unprecedented loss of species abundance and diversity combined with high extinction rates are bringing Earth into new and uncharted territory. We urgently need triage.</w:t>
      </w:r>
    </w:p>
    <w:p w14:paraId="7A7E1416" w14:textId="77777777" w:rsidR="00CA24A7" w:rsidRPr="0009468C" w:rsidRDefault="00CA24A7" w:rsidP="00CA24A7">
      <w:pPr>
        <w:rPr>
          <w:rFonts w:ascii="Garamond" w:hAnsi="Garamond"/>
          <w:sz w:val="16"/>
          <w:szCs w:val="16"/>
        </w:rPr>
      </w:pPr>
      <w:r w:rsidRPr="0009468C">
        <w:rPr>
          <w:rFonts w:ascii="Garamond" w:hAnsi="Garamond"/>
          <w:sz w:val="16"/>
          <w:szCs w:val="16"/>
        </w:rPr>
        <w:t>Laboratories crammed with scores of ecologists could study just worms for their whole careers and still we would only progress slightly from our current poor state of knowledge, but our gain would be justifiable and have tangible effects on resolving pressing environmental issues. But this is not the current situation.</w:t>
      </w:r>
    </w:p>
    <w:p w14:paraId="51D5919E" w14:textId="77777777" w:rsidR="00CA24A7" w:rsidRPr="0009468C" w:rsidRDefault="00CA24A7" w:rsidP="00CA24A7">
      <w:pPr>
        <w:rPr>
          <w:rFonts w:ascii="Garamond" w:hAnsi="Garamond"/>
          <w:sz w:val="16"/>
        </w:rPr>
      </w:pPr>
      <w:r w:rsidRPr="0009468C">
        <w:rPr>
          <w:rFonts w:ascii="Garamond" w:hAnsi="Garamond"/>
          <w:sz w:val="16"/>
        </w:rPr>
        <w:t xml:space="preserve">Fundamentally we can justify study of </w:t>
      </w:r>
      <w:r w:rsidRPr="0009468C">
        <w:rPr>
          <w:rFonts w:ascii="Garamond" w:hAnsi="Garamond"/>
          <w:u w:val="single"/>
        </w:rPr>
        <w:t>soil ecology</w:t>
      </w:r>
      <w:r w:rsidRPr="0009468C">
        <w:rPr>
          <w:rFonts w:ascii="Garamond" w:hAnsi="Garamond"/>
          <w:sz w:val="16"/>
        </w:rPr>
        <w:t xml:space="preserve"> because it </w:t>
      </w:r>
      <w:r w:rsidRPr="0009468C">
        <w:rPr>
          <w:rFonts w:ascii="Garamond" w:hAnsi="Garamond"/>
          <w:u w:val="single"/>
        </w:rPr>
        <w:t xml:space="preserve">affects all our lives and is a </w:t>
      </w:r>
      <w:r w:rsidRPr="0009468C">
        <w:rPr>
          <w:rStyle w:val="Emphasis"/>
          <w:rFonts w:ascii="Garamond" w:hAnsi="Garamond"/>
        </w:rPr>
        <w:t>crucially important</w:t>
      </w:r>
      <w:r w:rsidRPr="0009468C">
        <w:rPr>
          <w:rFonts w:ascii="Garamond" w:hAnsi="Garamond"/>
          <w:u w:val="single"/>
        </w:rPr>
        <w:t xml:space="preserve"> issue for </w:t>
      </w:r>
      <w:r w:rsidRPr="0009468C">
        <w:rPr>
          <w:rStyle w:val="Emphasis"/>
          <w:rFonts w:ascii="Garamond" w:hAnsi="Garamond"/>
        </w:rPr>
        <w:t>immediate survival of humans and all other terrestrial organisms</w:t>
      </w:r>
      <w:r w:rsidRPr="0009468C">
        <w:rPr>
          <w:rFonts w:ascii="Garamond" w:hAnsi="Garamond"/>
          <w:sz w:val="16"/>
        </w:rPr>
        <w:t xml:space="preserve">. Whereas </w:t>
      </w:r>
      <w:r w:rsidRPr="0009468C">
        <w:rPr>
          <w:rFonts w:ascii="Garamond" w:hAnsi="Garamond"/>
          <w:u w:val="single"/>
        </w:rPr>
        <w:t>earthworm specialists are an endangered and rapidly declining breed</w:t>
      </w:r>
      <w:r w:rsidRPr="0009468C">
        <w:rPr>
          <w:rFonts w:ascii="Garamond" w:hAnsi="Garamond"/>
          <w:sz w:val="16"/>
        </w:rPr>
        <w:t xml:space="preserve">, some scientists attempt to defend their studies that look at a </w:t>
      </w:r>
      <w:r w:rsidRPr="0009468C">
        <w:rPr>
          <w:rFonts w:ascii="Garamond" w:hAnsi="Garamond"/>
          <w:sz w:val="16"/>
        </w:rPr>
        <w:lastRenderedPageBreak/>
        <w:t xml:space="preserve">single crop or pest. In contrast, I would argue that </w:t>
      </w:r>
      <w:r w:rsidRPr="0009468C">
        <w:rPr>
          <w:rFonts w:ascii="Garamond" w:hAnsi="Garamond"/>
          <w:u w:val="single"/>
        </w:rPr>
        <w:t>without earthworms there would be no healthy soil in which any healthy crop could develop</w:t>
      </w:r>
      <w:r w:rsidRPr="0009468C">
        <w:rPr>
          <w:rFonts w:ascii="Garamond" w:hAnsi="Garamond"/>
          <w:sz w:val="16"/>
        </w:rPr>
        <w:t xml:space="preserve"> in the first place.</w:t>
      </w:r>
    </w:p>
    <w:p w14:paraId="09403D88" w14:textId="77777777" w:rsidR="00CA24A7" w:rsidRPr="0009468C" w:rsidRDefault="00CA24A7" w:rsidP="00CA24A7">
      <w:pPr>
        <w:rPr>
          <w:rFonts w:ascii="Garamond" w:hAnsi="Garamond"/>
          <w:sz w:val="16"/>
        </w:rPr>
      </w:pPr>
      <w:r w:rsidRPr="0009468C">
        <w:rPr>
          <w:rFonts w:ascii="Garamond" w:hAnsi="Garamond"/>
          <w:u w:val="single"/>
        </w:rPr>
        <w:t>If we ask</w:t>
      </w:r>
      <w:r w:rsidRPr="0009468C">
        <w:rPr>
          <w:rFonts w:ascii="Garamond" w:hAnsi="Garamond"/>
          <w:sz w:val="16"/>
        </w:rPr>
        <w:t xml:space="preserve"> “</w:t>
      </w:r>
      <w:r w:rsidRPr="0009468C">
        <w:rPr>
          <w:rFonts w:ascii="Garamond" w:hAnsi="Garamond"/>
          <w:u w:val="single"/>
        </w:rPr>
        <w:t xml:space="preserve">Which </w:t>
      </w:r>
      <w:r w:rsidRPr="0009468C">
        <w:rPr>
          <w:rFonts w:ascii="Garamond" w:hAnsi="Garamond"/>
          <w:sz w:val="16"/>
        </w:rPr>
        <w:t xml:space="preserve">group of </w:t>
      </w:r>
      <w:r w:rsidRPr="0009468C">
        <w:rPr>
          <w:rFonts w:ascii="Garamond" w:hAnsi="Garamond"/>
          <w:u w:val="single"/>
        </w:rPr>
        <w:t xml:space="preserve">organisms would cause the most </w:t>
      </w:r>
      <w:r w:rsidRPr="0009468C">
        <w:rPr>
          <w:rStyle w:val="Emphasis"/>
          <w:rFonts w:ascii="Garamond" w:hAnsi="Garamond"/>
        </w:rPr>
        <w:t>disruption to life support systems</w:t>
      </w:r>
      <w:r w:rsidRPr="0009468C">
        <w:rPr>
          <w:rFonts w:ascii="Garamond" w:hAnsi="Garamond"/>
          <w:sz w:val="16"/>
        </w:rPr>
        <w:t xml:space="preserve"> on the Earth </w:t>
      </w:r>
      <w:r w:rsidRPr="0009468C">
        <w:rPr>
          <w:rFonts w:ascii="Garamond" w:hAnsi="Garamond"/>
          <w:u w:val="single"/>
        </w:rPr>
        <w:t>if lost</w:t>
      </w:r>
      <w:r w:rsidRPr="0009468C">
        <w:rPr>
          <w:rFonts w:ascii="Garamond" w:hAnsi="Garamond"/>
          <w:sz w:val="16"/>
        </w:rPr>
        <w:t xml:space="preserve">?” </w:t>
      </w:r>
      <w:r w:rsidRPr="0009468C">
        <w:rPr>
          <w:rFonts w:ascii="Garamond" w:hAnsi="Garamond"/>
          <w:u w:val="single"/>
        </w:rPr>
        <w:t>My answer would be</w:t>
      </w:r>
      <w:r w:rsidRPr="0009468C">
        <w:rPr>
          <w:rFonts w:ascii="Garamond" w:hAnsi="Garamond"/>
          <w:sz w:val="16"/>
        </w:rPr>
        <w:t xml:space="preserve"> that — rather than fish, birds and bees, or humans — it is</w:t>
      </w:r>
      <w:proofErr w:type="gramStart"/>
      <w:r w:rsidRPr="0009468C">
        <w:rPr>
          <w:rFonts w:ascii="Garamond" w:hAnsi="Garamond"/>
          <w:sz w:val="16"/>
        </w:rPr>
        <w:t>  the</w:t>
      </w:r>
      <w:proofErr w:type="gramEnd"/>
      <w:r w:rsidRPr="0009468C">
        <w:rPr>
          <w:rFonts w:ascii="Garamond" w:hAnsi="Garamond"/>
          <w:sz w:val="16"/>
        </w:rPr>
        <w:t xml:space="preserve"> </w:t>
      </w:r>
      <w:r w:rsidRPr="0009468C">
        <w:rPr>
          <w:rFonts w:ascii="Garamond" w:hAnsi="Garamond"/>
          <w:u w:val="single"/>
        </w:rPr>
        <w:t>earthworms</w:t>
      </w:r>
      <w:r w:rsidRPr="0009468C">
        <w:rPr>
          <w:rFonts w:ascii="Garamond" w:hAnsi="Garamond"/>
          <w:sz w:val="16"/>
        </w:rPr>
        <w:t xml:space="preserve">. </w:t>
      </w:r>
      <w:r w:rsidRPr="0009468C">
        <w:rPr>
          <w:rFonts w:ascii="Garamond" w:hAnsi="Garamond"/>
          <w:u w:val="single"/>
        </w:rPr>
        <w:t xml:space="preserve">They are </w:t>
      </w:r>
      <w:r w:rsidRPr="0009468C">
        <w:rPr>
          <w:rStyle w:val="Emphasis"/>
          <w:rFonts w:ascii="Garamond" w:hAnsi="Garamond"/>
        </w:rPr>
        <w:t>key links</w:t>
      </w:r>
      <w:r w:rsidRPr="0009468C">
        <w:rPr>
          <w:rFonts w:ascii="Garamond" w:hAnsi="Garamond"/>
          <w:u w:val="single"/>
        </w:rPr>
        <w:t xml:space="preserve"> in food chains</w:t>
      </w:r>
      <w:r w:rsidRPr="0009468C">
        <w:rPr>
          <w:rFonts w:ascii="Garamond" w:hAnsi="Garamond"/>
          <w:sz w:val="16"/>
        </w:rPr>
        <w:t xml:space="preserve"> (not just for fish and fowl), </w:t>
      </w:r>
      <w:r w:rsidRPr="0009468C">
        <w:rPr>
          <w:rFonts w:ascii="Garamond" w:hAnsi="Garamond"/>
          <w:u w:val="single"/>
        </w:rPr>
        <w:t xml:space="preserve">they act as hosts and vectors for diverse </w:t>
      </w:r>
      <w:proofErr w:type="spellStart"/>
      <w:r w:rsidRPr="0009468C">
        <w:rPr>
          <w:rFonts w:ascii="Garamond" w:hAnsi="Garamond"/>
          <w:u w:val="single"/>
        </w:rPr>
        <w:t>symbionts</w:t>
      </w:r>
      <w:proofErr w:type="spellEnd"/>
      <w:r w:rsidRPr="0009468C">
        <w:rPr>
          <w:rFonts w:ascii="Garamond" w:hAnsi="Garamond"/>
          <w:u w:val="single"/>
        </w:rPr>
        <w:t xml:space="preserve"> and parasites, and they are the major detritus feeders responsible for soil mineralization and recycling of organic matter</w:t>
      </w:r>
      <w:r w:rsidRPr="0009468C">
        <w:rPr>
          <w:rFonts w:ascii="Garamond" w:hAnsi="Garamond"/>
          <w:sz w:val="16"/>
        </w:rPr>
        <w:t xml:space="preserve">. Can other scientists, outside of medicine, claim such importance for their study subject? </w:t>
      </w:r>
      <w:r w:rsidRPr="0009468C">
        <w:rPr>
          <w:rFonts w:ascii="Garamond" w:hAnsi="Garamond"/>
          <w:sz w:val="16"/>
        </w:rPr>
        <w:br/>
        <w:t>Looking forward to the past</w:t>
      </w:r>
    </w:p>
    <w:p w14:paraId="008549CD" w14:textId="77777777" w:rsidR="00CA24A7" w:rsidRPr="0009468C" w:rsidRDefault="00CA24A7" w:rsidP="00CA24A7">
      <w:pPr>
        <w:rPr>
          <w:rFonts w:ascii="Garamond" w:hAnsi="Garamond"/>
          <w:sz w:val="18"/>
          <w:szCs w:val="18"/>
        </w:rPr>
      </w:pPr>
      <w:r w:rsidRPr="0009468C">
        <w:rPr>
          <w:rFonts w:ascii="Garamond" w:hAnsi="Garamond"/>
          <w:sz w:val="18"/>
          <w:szCs w:val="18"/>
        </w:rPr>
        <w:t xml:space="preserve">One of the main predictions, highly optimistic, in the revolutionary move into our post-industrial era (see </w:t>
      </w:r>
      <w:hyperlink r:id="rId15" w:tgtFrame="_blank" w:history="1">
        <w:r w:rsidRPr="0009468C">
          <w:rPr>
            <w:rFonts w:ascii="Garamond" w:hAnsi="Garamond"/>
            <w:sz w:val="18"/>
            <w:szCs w:val="18"/>
          </w:rPr>
          <w:t>Alvin Toffler’s The Third Wave</w:t>
        </w:r>
      </w:hyperlink>
      <w:r w:rsidRPr="0009468C">
        <w:rPr>
          <w:rFonts w:ascii="Garamond" w:hAnsi="Garamond"/>
          <w:sz w:val="18"/>
          <w:szCs w:val="18"/>
        </w:rPr>
        <w:t xml:space="preserve"> for details) was that genetic engineering would provide new production methods and have profound effects on future development. In many ways this has been borne out in medical use and microbial ‘manufacture’ with genetically modified organisms (GMOs) that provide some potential benefit and serve some purpose, albeit at huge cost.</w:t>
      </w:r>
    </w:p>
    <w:p w14:paraId="146CE437" w14:textId="77777777" w:rsidR="00CA24A7" w:rsidRPr="0009468C" w:rsidRDefault="00CA24A7" w:rsidP="00CA24A7">
      <w:pPr>
        <w:rPr>
          <w:rFonts w:ascii="Garamond" w:hAnsi="Garamond"/>
          <w:sz w:val="18"/>
          <w:szCs w:val="18"/>
        </w:rPr>
      </w:pPr>
      <w:r w:rsidRPr="0009468C">
        <w:rPr>
          <w:rFonts w:ascii="Garamond" w:hAnsi="Garamond"/>
          <w:sz w:val="18"/>
          <w:szCs w:val="18"/>
        </w:rPr>
        <w:t>But there are equally large risks. Rather obviously, the main characteristic of life is to reproduce and disperse. The architects of the modified corn, cotton, soy, wheat, rice and spuds are often of exactly the same companies (or at least profit-driven mind-sets) that produced the toxic chemicals that they are now telling us their new GMO technology will replace — just as chemical engineers promised solutions to all our problems previously.</w:t>
      </w:r>
    </w:p>
    <w:p w14:paraId="307BC1F0" w14:textId="77777777" w:rsidR="00CA24A7" w:rsidRPr="0009468C" w:rsidRDefault="00CA24A7" w:rsidP="00CA24A7">
      <w:pPr>
        <w:rPr>
          <w:rFonts w:ascii="Garamond" w:hAnsi="Garamond"/>
          <w:sz w:val="16"/>
        </w:rPr>
      </w:pPr>
      <w:r w:rsidRPr="0009468C">
        <w:rPr>
          <w:rFonts w:ascii="Garamond" w:hAnsi="Garamond"/>
          <w:sz w:val="16"/>
        </w:rPr>
        <w:t xml:space="preserve">In 1962 </w:t>
      </w:r>
      <w:r w:rsidRPr="0009468C">
        <w:rPr>
          <w:rFonts w:ascii="Garamond" w:hAnsi="Garamond"/>
          <w:u w:val="single"/>
        </w:rPr>
        <w:t>Rachel Carson</w:t>
      </w:r>
      <w:r w:rsidRPr="0009468C">
        <w:rPr>
          <w:rFonts w:ascii="Garamond" w:hAnsi="Garamond"/>
          <w:sz w:val="16"/>
        </w:rPr>
        <w:t xml:space="preserve">’s Silent Spring first </w:t>
      </w:r>
      <w:r w:rsidRPr="0009468C">
        <w:rPr>
          <w:rFonts w:ascii="Garamond" w:hAnsi="Garamond"/>
          <w:u w:val="single"/>
        </w:rPr>
        <w:t>alerted us to risks of agricultural chemical pollution, exacerbated by bioaccumulation in</w:t>
      </w:r>
      <w:r w:rsidRPr="0009468C">
        <w:rPr>
          <w:rFonts w:ascii="Garamond" w:hAnsi="Garamond"/>
          <w:sz w:val="16"/>
        </w:rPr>
        <w:t xml:space="preserve"> body tissue (especially of invertebrates such as </w:t>
      </w:r>
      <w:r w:rsidRPr="0009468C">
        <w:rPr>
          <w:rFonts w:ascii="Garamond" w:hAnsi="Garamond"/>
          <w:u w:val="single"/>
        </w:rPr>
        <w:t>earthworms</w:t>
      </w:r>
      <w:r w:rsidRPr="0009468C">
        <w:rPr>
          <w:rFonts w:ascii="Garamond" w:hAnsi="Garamond"/>
          <w:sz w:val="16"/>
        </w:rPr>
        <w:t xml:space="preserve">) </w:t>
      </w:r>
      <w:r w:rsidRPr="0009468C">
        <w:rPr>
          <w:rFonts w:ascii="Garamond" w:hAnsi="Garamond"/>
          <w:u w:val="single"/>
        </w:rPr>
        <w:t xml:space="preserve">and </w:t>
      </w:r>
      <w:proofErr w:type="spellStart"/>
      <w:r w:rsidRPr="0009468C">
        <w:rPr>
          <w:rFonts w:ascii="Garamond" w:hAnsi="Garamond"/>
          <w:u w:val="single"/>
        </w:rPr>
        <w:t>bioconcentration</w:t>
      </w:r>
      <w:proofErr w:type="spellEnd"/>
      <w:r w:rsidRPr="0009468C">
        <w:rPr>
          <w:rFonts w:ascii="Garamond" w:hAnsi="Garamond"/>
          <w:sz w:val="16"/>
        </w:rPr>
        <w:t xml:space="preserve"> further </w:t>
      </w:r>
      <w:r w:rsidRPr="0009468C">
        <w:rPr>
          <w:rFonts w:ascii="Garamond" w:hAnsi="Garamond"/>
          <w:u w:val="single"/>
        </w:rPr>
        <w:t>up the food-chain</w:t>
      </w:r>
      <w:r w:rsidRPr="0009468C">
        <w:rPr>
          <w:rFonts w:ascii="Garamond" w:hAnsi="Garamond"/>
          <w:sz w:val="16"/>
        </w:rPr>
        <w:t>. But whatever the problem, these chemicals will eventually disperse and decline once production halts.</w:t>
      </w:r>
    </w:p>
    <w:p w14:paraId="16CBDCC2" w14:textId="77777777" w:rsidR="00CA24A7" w:rsidRPr="0009468C" w:rsidRDefault="00CA24A7" w:rsidP="00CA24A7">
      <w:pPr>
        <w:rPr>
          <w:rFonts w:ascii="Garamond" w:hAnsi="Garamond"/>
          <w:sz w:val="18"/>
          <w:szCs w:val="18"/>
        </w:rPr>
      </w:pPr>
      <w:r w:rsidRPr="0009468C">
        <w:rPr>
          <w:rFonts w:ascii="Garamond" w:hAnsi="Garamond"/>
          <w:sz w:val="18"/>
          <w:szCs w:val="18"/>
        </w:rPr>
        <w:t xml:space="preserve">With biology the reverse is true. Design a plant to be herbicide or insect resistant and it will increase and spread by its own means, by cross-pollination or genetic drift. Case in point is the </w:t>
      </w:r>
      <w:hyperlink r:id="rId16" w:tgtFrame="_blank" w:history="1">
        <w:r w:rsidRPr="0009468C">
          <w:rPr>
            <w:rFonts w:ascii="Garamond" w:hAnsi="Garamond"/>
            <w:sz w:val="18"/>
            <w:szCs w:val="18"/>
          </w:rPr>
          <w:t>illegitimate escape in Japan</w:t>
        </w:r>
      </w:hyperlink>
      <w:r w:rsidRPr="0009468C">
        <w:rPr>
          <w:rFonts w:ascii="Garamond" w:hAnsi="Garamond"/>
          <w:sz w:val="18"/>
          <w:szCs w:val="18"/>
        </w:rPr>
        <w:t xml:space="preserve"> of feral oilseed rape </w:t>
      </w:r>
      <w:proofErr w:type="gramStart"/>
      <w:r w:rsidRPr="0009468C">
        <w:rPr>
          <w:rFonts w:ascii="Garamond" w:hAnsi="Garamond"/>
          <w:sz w:val="18"/>
          <w:szCs w:val="18"/>
        </w:rPr>
        <w:t>( Brassica</w:t>
      </w:r>
      <w:proofErr w:type="gramEnd"/>
      <w:r w:rsidRPr="0009468C">
        <w:rPr>
          <w:rFonts w:ascii="Garamond" w:hAnsi="Garamond"/>
          <w:sz w:val="18"/>
          <w:szCs w:val="18"/>
        </w:rPr>
        <w:t xml:space="preserve"> </w:t>
      </w:r>
      <w:proofErr w:type="spellStart"/>
      <w:r w:rsidRPr="0009468C">
        <w:rPr>
          <w:rFonts w:ascii="Garamond" w:hAnsi="Garamond"/>
          <w:sz w:val="18"/>
          <w:szCs w:val="18"/>
        </w:rPr>
        <w:t>napus</w:t>
      </w:r>
      <w:proofErr w:type="spellEnd"/>
      <w:r w:rsidRPr="0009468C">
        <w:rPr>
          <w:rFonts w:ascii="Garamond" w:hAnsi="Garamond"/>
          <w:sz w:val="18"/>
          <w:szCs w:val="18"/>
        </w:rPr>
        <w:t>) genetically modified to resist herbicide that, as with any similar calamity, will continue in an uncontrollable fashion.</w:t>
      </w:r>
    </w:p>
    <w:p w14:paraId="25E0C207" w14:textId="77777777" w:rsidR="00CA24A7" w:rsidRPr="0009468C" w:rsidRDefault="00CA24A7" w:rsidP="00CA24A7">
      <w:pPr>
        <w:rPr>
          <w:rFonts w:ascii="Garamond" w:hAnsi="Garamond"/>
          <w:sz w:val="18"/>
          <w:szCs w:val="18"/>
        </w:rPr>
      </w:pPr>
      <w:r w:rsidRPr="0009468C">
        <w:rPr>
          <w:rFonts w:ascii="Garamond" w:hAnsi="Garamond"/>
          <w:sz w:val="18"/>
          <w:szCs w:val="18"/>
        </w:rPr>
        <w:t>Rather than addressing immediate environmental issues per se, much of scientific resources are diverted into molecular studies, mostly for industrial agricultural production, that are inordinately expensive, or into agronomic trials of effective toxic biocide applications. Mostly this is not requested by informed consumers nor by farmers who must rely on the advice of often industry-funded ‘experts’ and extension officers (hopefully not advertisers).</w:t>
      </w:r>
    </w:p>
    <w:p w14:paraId="3A804393" w14:textId="77777777" w:rsidR="00CA24A7" w:rsidRPr="0009468C" w:rsidRDefault="00CA24A7" w:rsidP="00CA24A7">
      <w:pPr>
        <w:rPr>
          <w:rFonts w:ascii="Garamond" w:hAnsi="Garamond"/>
          <w:sz w:val="16"/>
        </w:rPr>
      </w:pPr>
      <w:r w:rsidRPr="0009468C">
        <w:rPr>
          <w:rFonts w:ascii="Garamond" w:hAnsi="Garamond"/>
          <w:u w:val="single"/>
        </w:rPr>
        <w:t xml:space="preserve">Surprisingly and shamefully, almost </w:t>
      </w:r>
      <w:r w:rsidRPr="0009468C">
        <w:rPr>
          <w:rStyle w:val="Emphasis"/>
          <w:rFonts w:ascii="Garamond" w:hAnsi="Garamond"/>
        </w:rPr>
        <w:t>zero funding</w:t>
      </w:r>
      <w:r w:rsidRPr="0009468C">
        <w:rPr>
          <w:rFonts w:ascii="Garamond" w:hAnsi="Garamond"/>
          <w:u w:val="single"/>
        </w:rPr>
        <w:t xml:space="preserve"> is available for research on organic production ‘alternatives’ that are dismissed as impractical fads</w:t>
      </w:r>
      <w:r w:rsidRPr="0009468C">
        <w:rPr>
          <w:rFonts w:ascii="Garamond" w:hAnsi="Garamond"/>
          <w:sz w:val="16"/>
        </w:rPr>
        <w:t>. Yet it is their implementation, since the start of the agricultural revolution 10,000 years ago, that has brought us this far.</w:t>
      </w:r>
    </w:p>
    <w:p w14:paraId="65AD22FF"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Let’s not let topsoil slip through our fingers </w:t>
      </w:r>
    </w:p>
    <w:p w14:paraId="3E2488D2" w14:textId="77777777" w:rsidR="00CA24A7" w:rsidRPr="0009468C" w:rsidRDefault="00CA24A7" w:rsidP="00CA24A7">
      <w:pPr>
        <w:rPr>
          <w:rFonts w:ascii="Garamond" w:hAnsi="Garamond"/>
          <w:sz w:val="16"/>
        </w:rPr>
      </w:pPr>
      <w:r w:rsidRPr="0009468C">
        <w:rPr>
          <w:rFonts w:ascii="Garamond" w:hAnsi="Garamond"/>
          <w:u w:val="single"/>
        </w:rPr>
        <w:t>Topsoil is the most valuable resource upon which civilizations depend</w:t>
      </w:r>
      <w:r w:rsidRPr="0009468C">
        <w:rPr>
          <w:rFonts w:ascii="Garamond" w:hAnsi="Garamond"/>
          <w:sz w:val="16"/>
        </w:rPr>
        <w:t xml:space="preserve">. </w:t>
      </w:r>
      <w:r w:rsidRPr="0009468C">
        <w:rPr>
          <w:rFonts w:ascii="Garamond" w:hAnsi="Garamond"/>
          <w:u w:val="single"/>
        </w:rPr>
        <w:t>Its rapid loss</w:t>
      </w:r>
      <w:r w:rsidRPr="0009468C">
        <w:rPr>
          <w:rFonts w:ascii="Garamond" w:hAnsi="Garamond"/>
          <w:sz w:val="16"/>
        </w:rPr>
        <w:t xml:space="preserve"> </w:t>
      </w:r>
      <w:r w:rsidRPr="0009468C">
        <w:rPr>
          <w:rFonts w:ascii="Garamond" w:hAnsi="Garamond"/>
          <w:u w:val="single"/>
        </w:rPr>
        <w:t>combined with soil fertility</w:t>
      </w:r>
      <w:r w:rsidRPr="0009468C">
        <w:rPr>
          <w:rFonts w:ascii="Garamond" w:hAnsi="Garamond"/>
          <w:sz w:val="16"/>
        </w:rPr>
        <w:t xml:space="preserve"> and soil health decline </w:t>
      </w:r>
      <w:r w:rsidRPr="0009468C">
        <w:rPr>
          <w:rFonts w:ascii="Garamond" w:hAnsi="Garamond"/>
          <w:u w:val="single"/>
        </w:rPr>
        <w:t>are of greatest immediate concern</w:t>
      </w:r>
      <w:r w:rsidRPr="0009468C">
        <w:rPr>
          <w:rFonts w:ascii="Garamond" w:hAnsi="Garamond"/>
          <w:sz w:val="16"/>
        </w:rPr>
        <w:t>.</w:t>
      </w:r>
    </w:p>
    <w:p w14:paraId="1AA1C79E" w14:textId="77777777" w:rsidR="00CA24A7" w:rsidRPr="0009468C" w:rsidRDefault="00CA24A7" w:rsidP="00CA24A7">
      <w:pPr>
        <w:rPr>
          <w:rFonts w:ascii="Garamond" w:hAnsi="Garamond"/>
        </w:rPr>
      </w:pPr>
      <w:r w:rsidRPr="0009468C">
        <w:rPr>
          <w:rFonts w:ascii="Garamond" w:hAnsi="Garamond"/>
        </w:rPr>
        <w:t xml:space="preserve">How important is loss of topsoil? Basically </w:t>
      </w:r>
      <w:r w:rsidRPr="0009468C">
        <w:rPr>
          <w:rStyle w:val="Emphasis"/>
          <w:rFonts w:ascii="Garamond" w:hAnsi="Garamond"/>
        </w:rPr>
        <w:t>without fertile topsoil there is no plant growth and no life on land</w:t>
      </w:r>
      <w:r w:rsidRPr="0009468C">
        <w:rPr>
          <w:rFonts w:ascii="Garamond" w:hAnsi="Garamond"/>
        </w:rPr>
        <w:t xml:space="preserve">. How big an issue is loss of topsoil? The 1991 UN funded </w:t>
      </w:r>
      <w:hyperlink r:id="rId17" w:tgtFrame="_blank" w:history="1">
        <w:r w:rsidRPr="0009468C">
          <w:rPr>
            <w:rFonts w:ascii="Garamond" w:hAnsi="Garamond"/>
          </w:rPr>
          <w:t>Global Survey of Human-Induced Soil Degradation Report</w:t>
        </w:r>
      </w:hyperlink>
      <w:r w:rsidRPr="0009468C">
        <w:rPr>
          <w:rFonts w:ascii="Garamond" w:hAnsi="Garamond"/>
        </w:rPr>
        <w:t xml:space="preserve"> showed significant problems in virtually all parts of the world. Just 11% of the Earth’s terrestrial surface is cultivated and of the total available, approximately 40% of agricultural land is seriously degraded, according to </w:t>
      </w:r>
      <w:r w:rsidRPr="0009468C">
        <w:rPr>
          <w:rFonts w:ascii="Garamond" w:hAnsi="Garamond"/>
          <w:u w:val="single"/>
        </w:rPr>
        <w:t>the UN</w:t>
      </w:r>
      <w:r w:rsidRPr="0009468C">
        <w:rPr>
          <w:rFonts w:ascii="Garamond" w:hAnsi="Garamond"/>
        </w:rPr>
        <w:t xml:space="preserve">’S 2005 </w:t>
      </w:r>
      <w:hyperlink r:id="rId18" w:tgtFrame="_blank" w:history="1">
        <w:r w:rsidRPr="0009468C">
          <w:rPr>
            <w:rFonts w:ascii="Garamond" w:hAnsi="Garamond"/>
            <w:u w:val="single"/>
          </w:rPr>
          <w:t>Millennium Ecosystem Assessmen</w:t>
        </w:r>
        <w:r w:rsidRPr="0009468C">
          <w:rPr>
            <w:rFonts w:ascii="Garamond" w:hAnsi="Garamond"/>
          </w:rPr>
          <w:t>t</w:t>
        </w:r>
      </w:hyperlink>
      <w:r w:rsidRPr="0009468C">
        <w:rPr>
          <w:rFonts w:ascii="Garamond" w:hAnsi="Garamond"/>
        </w:rPr>
        <w:t xml:space="preserve"> (MEA).</w:t>
      </w:r>
    </w:p>
    <w:p w14:paraId="4B73BE62" w14:textId="77777777" w:rsidR="00CA24A7" w:rsidRPr="0009468C" w:rsidRDefault="00CA24A7" w:rsidP="00CA24A7">
      <w:pPr>
        <w:rPr>
          <w:rFonts w:ascii="Garamond" w:hAnsi="Garamond"/>
          <w:sz w:val="16"/>
        </w:rPr>
      </w:pPr>
      <w:r w:rsidRPr="0009468C">
        <w:rPr>
          <w:rFonts w:ascii="Garamond" w:hAnsi="Garamond"/>
          <w:sz w:val="16"/>
        </w:rPr>
        <w:t xml:space="preserve">Loss of topsoil has been due to the combined effects of desertification, salinization, erosion, pollution and urban/road or other development activities. In the United States alone it is estimated to cost about $125 billion per year. The MEA, which despite its scope did not consider ‘Soil Systems’ separately, nevertheless </w:t>
      </w:r>
      <w:r w:rsidRPr="0009468C">
        <w:rPr>
          <w:rFonts w:ascii="Garamond" w:hAnsi="Garamond"/>
          <w:u w:val="single"/>
        </w:rPr>
        <w:t xml:space="preserve">ranked land degradation among the world’s greatest environmental challenges, claiming it risked </w:t>
      </w:r>
      <w:r w:rsidRPr="0009468C">
        <w:rPr>
          <w:rStyle w:val="Emphasis"/>
          <w:rFonts w:ascii="Garamond" w:hAnsi="Garamond"/>
        </w:rPr>
        <w:t>destabilizing societies</w:t>
      </w:r>
      <w:r w:rsidRPr="0009468C">
        <w:rPr>
          <w:rFonts w:ascii="Garamond" w:hAnsi="Garamond"/>
          <w:u w:val="single"/>
        </w:rPr>
        <w:t xml:space="preserve">, </w:t>
      </w:r>
      <w:r w:rsidRPr="0009468C">
        <w:rPr>
          <w:rStyle w:val="Emphasis"/>
          <w:rFonts w:ascii="Garamond" w:hAnsi="Garamond"/>
        </w:rPr>
        <w:t>endangering food security</w:t>
      </w:r>
      <w:r w:rsidRPr="0009468C">
        <w:rPr>
          <w:rFonts w:ascii="Garamond" w:hAnsi="Garamond"/>
          <w:u w:val="single"/>
        </w:rPr>
        <w:t xml:space="preserve"> and increasing </w:t>
      </w:r>
      <w:r w:rsidRPr="0009468C">
        <w:rPr>
          <w:rStyle w:val="Emphasis"/>
          <w:rFonts w:ascii="Garamond" w:hAnsi="Garamond"/>
        </w:rPr>
        <w:t>poverty</w:t>
      </w:r>
      <w:r w:rsidRPr="0009468C">
        <w:rPr>
          <w:rFonts w:ascii="Garamond" w:hAnsi="Garamond"/>
          <w:sz w:val="16"/>
        </w:rPr>
        <w:t>. Among the worst affected regions are Central America, where 75% of land is infertile, Africa, where a fifth of soil is degraded, and Asia, where 11% is now unsuitable for farming.</w:t>
      </w:r>
    </w:p>
    <w:p w14:paraId="325B821B" w14:textId="77777777" w:rsidR="00CA24A7" w:rsidRPr="0009468C" w:rsidRDefault="00CA24A7" w:rsidP="00CA24A7">
      <w:pPr>
        <w:rPr>
          <w:rFonts w:ascii="Garamond" w:hAnsi="Garamond"/>
          <w:sz w:val="16"/>
          <w:szCs w:val="16"/>
        </w:rPr>
      </w:pPr>
      <w:r w:rsidRPr="0009468C">
        <w:rPr>
          <w:rFonts w:ascii="Garamond" w:hAnsi="Garamond"/>
          <w:sz w:val="16"/>
          <w:szCs w:val="16"/>
        </w:rPr>
        <w:t>In addition to those pollutants commonly recognized as originating from biocides and fertilizers, there are many other sources — such as antibiotics associated with intensive animal production, plus a ‘cocktail’ of human-processed pollutants like drugs, solvents and synthetic hormones from birth control pills — that all make their way into the environment in an infinite variety of unforeseeable combinations.</w:t>
      </w:r>
    </w:p>
    <w:p w14:paraId="7B9B0ABD"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Suggested remediation to soil decline and agricultural production are to use GMO crops and other high-tech applications, because there is an assumption that topsoil formation is a centuries-old process that is essentially non-renewable and thus is gone forever. This view is false and there are several examples of methods that can be applied to restore fertile </w:t>
      </w:r>
      <w:proofErr w:type="spellStart"/>
      <w:r w:rsidRPr="0009468C">
        <w:rPr>
          <w:rFonts w:ascii="Garamond" w:hAnsi="Garamond"/>
          <w:sz w:val="16"/>
          <w:szCs w:val="16"/>
        </w:rPr>
        <w:t>topsoils</w:t>
      </w:r>
      <w:proofErr w:type="spellEnd"/>
      <w:r w:rsidRPr="0009468C">
        <w:rPr>
          <w:rFonts w:ascii="Garamond" w:hAnsi="Garamond"/>
          <w:sz w:val="16"/>
          <w:szCs w:val="16"/>
        </w:rPr>
        <w:t xml:space="preserve"> to farms, and in a time frame as short as a matter of a few years.</w:t>
      </w:r>
    </w:p>
    <w:p w14:paraId="05F7F910"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Feed the worm </w:t>
      </w:r>
    </w:p>
    <w:p w14:paraId="151A8CCB" w14:textId="77777777" w:rsidR="00CA24A7" w:rsidRPr="0009468C" w:rsidRDefault="00CA24A7" w:rsidP="00CA24A7">
      <w:pPr>
        <w:rPr>
          <w:rFonts w:ascii="Garamond" w:hAnsi="Garamond"/>
          <w:sz w:val="16"/>
        </w:rPr>
      </w:pPr>
      <w:r w:rsidRPr="0009468C">
        <w:rPr>
          <w:rFonts w:ascii="Garamond" w:hAnsi="Garamond"/>
          <w:sz w:val="16"/>
        </w:rPr>
        <w:t>“</w:t>
      </w:r>
      <w:r w:rsidRPr="0009468C">
        <w:rPr>
          <w:rFonts w:ascii="Garamond" w:hAnsi="Garamond"/>
          <w:u w:val="single"/>
        </w:rPr>
        <w:t>When</w:t>
      </w:r>
      <w:r w:rsidRPr="0009468C">
        <w:rPr>
          <w:rFonts w:ascii="Garamond" w:hAnsi="Garamond"/>
          <w:sz w:val="16"/>
        </w:rPr>
        <w:t xml:space="preserve"> the question is </w:t>
      </w:r>
      <w:r w:rsidRPr="0009468C">
        <w:rPr>
          <w:rFonts w:ascii="Garamond" w:hAnsi="Garamond"/>
          <w:u w:val="single"/>
        </w:rPr>
        <w:t>asked, ‘Can I build top-soil?’ the answer is ‘Yes’</w:t>
      </w:r>
      <w:r w:rsidRPr="0009468C">
        <w:rPr>
          <w:rFonts w:ascii="Garamond" w:hAnsi="Garamond"/>
          <w:sz w:val="16"/>
        </w:rPr>
        <w:t>, and when the first question is followed by a second question, ‘How?’ the answer is ‘</w:t>
      </w:r>
      <w:r w:rsidRPr="0009468C">
        <w:rPr>
          <w:rFonts w:ascii="Garamond" w:hAnsi="Garamond"/>
          <w:u w:val="single"/>
        </w:rPr>
        <w:t>Feed earthworms’</w:t>
      </w:r>
      <w:r w:rsidRPr="0009468C">
        <w:rPr>
          <w:rFonts w:ascii="Garamond" w:hAnsi="Garamond"/>
          <w:sz w:val="16"/>
        </w:rPr>
        <w:t>,” so wrote Eve Balfour in the introduction to Thomas J. Barrett’s book, Harnessing the Earthworm.</w:t>
      </w:r>
    </w:p>
    <w:p w14:paraId="36980124"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Indeed there are many instances of organic farms around the world preserving or restoring healthy soils. Organic farming has many approaches, with Rudolph Steiner’s </w:t>
      </w:r>
      <w:proofErr w:type="spellStart"/>
      <w:r w:rsidRPr="0009468C">
        <w:rPr>
          <w:rFonts w:ascii="Garamond" w:hAnsi="Garamond"/>
          <w:sz w:val="16"/>
          <w:szCs w:val="16"/>
        </w:rPr>
        <w:t>biodynamics</w:t>
      </w:r>
      <w:proofErr w:type="spellEnd"/>
      <w:r w:rsidRPr="0009468C">
        <w:rPr>
          <w:rFonts w:ascii="Garamond" w:hAnsi="Garamond"/>
          <w:sz w:val="16"/>
          <w:szCs w:val="16"/>
        </w:rPr>
        <w:t xml:space="preserve"> being one manifestation. All these solutions comfortably find a home under the wide </w:t>
      </w:r>
      <w:r w:rsidRPr="0009468C">
        <w:rPr>
          <w:rFonts w:ascii="Garamond" w:hAnsi="Garamond"/>
          <w:sz w:val="16"/>
          <w:szCs w:val="16"/>
        </w:rPr>
        <w:lastRenderedPageBreak/>
        <w:t xml:space="preserve">umbrella of permaculture, as defined by Bill </w:t>
      </w:r>
      <w:proofErr w:type="spellStart"/>
      <w:r w:rsidRPr="0009468C">
        <w:rPr>
          <w:rFonts w:ascii="Garamond" w:hAnsi="Garamond"/>
          <w:sz w:val="16"/>
          <w:szCs w:val="16"/>
        </w:rPr>
        <w:t>Mollison</w:t>
      </w:r>
      <w:proofErr w:type="spellEnd"/>
      <w:r w:rsidRPr="0009468C">
        <w:rPr>
          <w:rFonts w:ascii="Garamond" w:hAnsi="Garamond"/>
          <w:sz w:val="16"/>
          <w:szCs w:val="16"/>
        </w:rPr>
        <w:t>. This philosophy and approach to designing our natural environment for efficient and effective production and for comfortable living under prevailing conditions is well known and widely adopted by national and local communities and individuals worldwide.</w:t>
      </w:r>
    </w:p>
    <w:p w14:paraId="0070A12B" w14:textId="77777777" w:rsidR="00CA24A7" w:rsidRPr="0009468C" w:rsidRDefault="00CA24A7" w:rsidP="00CA24A7">
      <w:pPr>
        <w:rPr>
          <w:rFonts w:ascii="Garamond" w:hAnsi="Garamond"/>
          <w:sz w:val="16"/>
          <w:szCs w:val="16"/>
        </w:rPr>
      </w:pPr>
      <w:r w:rsidRPr="0009468C">
        <w:rPr>
          <w:rFonts w:ascii="Garamond" w:hAnsi="Garamond"/>
          <w:sz w:val="16"/>
          <w:szCs w:val="16"/>
        </w:rPr>
        <w:t>William Blake urged us “[t]o see a world in a grain of sand and a heaven in a wildflower”. Soil survey of</w:t>
      </w:r>
      <w:proofErr w:type="gramStart"/>
      <w:r w:rsidRPr="0009468C">
        <w:rPr>
          <w:rFonts w:ascii="Garamond" w:hAnsi="Garamond"/>
          <w:sz w:val="16"/>
          <w:szCs w:val="16"/>
        </w:rPr>
        <w:t>  the</w:t>
      </w:r>
      <w:proofErr w:type="gramEnd"/>
      <w:r w:rsidRPr="0009468C">
        <w:rPr>
          <w:rFonts w:ascii="Garamond" w:hAnsi="Garamond"/>
          <w:sz w:val="16"/>
          <w:szCs w:val="16"/>
        </w:rPr>
        <w:t xml:space="preserve"> abundance and diversity of earthworms in a soil will provide a good measure of natural fertility, as these are the monitors and mediators of soil health.  That some of our </w:t>
      </w:r>
      <w:proofErr w:type="spellStart"/>
      <w:r w:rsidRPr="0009468C">
        <w:rPr>
          <w:rFonts w:ascii="Garamond" w:hAnsi="Garamond"/>
          <w:sz w:val="16"/>
          <w:szCs w:val="16"/>
        </w:rPr>
        <w:t>honourable</w:t>
      </w:r>
      <w:proofErr w:type="spellEnd"/>
      <w:r w:rsidRPr="0009468C">
        <w:rPr>
          <w:rFonts w:ascii="Garamond" w:hAnsi="Garamond"/>
          <w:sz w:val="16"/>
          <w:szCs w:val="16"/>
        </w:rPr>
        <w:t xml:space="preserve"> predecessors appreciated the worm’s role is manifest by one translation of the Chinese characters for ‘earthworms’ being ‘angels of the earth’.</w:t>
      </w:r>
    </w:p>
    <w:p w14:paraId="7BE38EFD"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Seeing a worm turned up by the plough and eaten by a bird started Prince Siddhartha (Gautama </w:t>
      </w:r>
      <w:proofErr w:type="spellStart"/>
      <w:r w:rsidRPr="0009468C">
        <w:rPr>
          <w:rFonts w:ascii="Garamond" w:hAnsi="Garamond"/>
          <w:sz w:val="16"/>
          <w:szCs w:val="16"/>
        </w:rPr>
        <w:t>Buddah</w:t>
      </w:r>
      <w:proofErr w:type="spellEnd"/>
      <w:r w:rsidRPr="0009468C">
        <w:rPr>
          <w:rFonts w:ascii="Garamond" w:hAnsi="Garamond"/>
          <w:sz w:val="16"/>
          <w:szCs w:val="16"/>
        </w:rPr>
        <w:t>) on his contemplative path to understanding the Cycle-of-Life. In the Classical world, the ‘father of biology’, Aristotle, called earthworms the “soil’s entrails” and it is reported that Cleopatra decreed them sacred.</w:t>
      </w:r>
    </w:p>
    <w:p w14:paraId="63F16BBB" w14:textId="77777777" w:rsidR="00CA24A7" w:rsidRPr="0009468C" w:rsidRDefault="00CA24A7" w:rsidP="00CA24A7">
      <w:pPr>
        <w:rPr>
          <w:rFonts w:ascii="Garamond" w:hAnsi="Garamond"/>
          <w:sz w:val="16"/>
        </w:rPr>
      </w:pPr>
      <w:r w:rsidRPr="0009468C">
        <w:rPr>
          <w:rFonts w:ascii="Garamond" w:hAnsi="Garamond"/>
          <w:sz w:val="16"/>
        </w:rPr>
        <w:t xml:space="preserve">Charles </w:t>
      </w:r>
      <w:r w:rsidRPr="0009468C">
        <w:rPr>
          <w:rFonts w:ascii="Garamond" w:hAnsi="Garamond"/>
          <w:u w:val="single"/>
        </w:rPr>
        <w:t>Darwin, British naturalist and father of evolution</w:t>
      </w:r>
      <w:r w:rsidRPr="0009468C">
        <w:rPr>
          <w:rFonts w:ascii="Garamond" w:hAnsi="Garamond"/>
          <w:sz w:val="16"/>
        </w:rPr>
        <w:t xml:space="preserve">, also had an interest in earthworms. In 1881, the year before he died, his 40 year study culminated in publication The Formation of Vegetable </w:t>
      </w:r>
      <w:proofErr w:type="spellStart"/>
      <w:r w:rsidRPr="0009468C">
        <w:rPr>
          <w:rFonts w:ascii="Garamond" w:hAnsi="Garamond"/>
          <w:sz w:val="16"/>
        </w:rPr>
        <w:t>Mould</w:t>
      </w:r>
      <w:proofErr w:type="spellEnd"/>
      <w:r w:rsidRPr="0009468C">
        <w:rPr>
          <w:rFonts w:ascii="Garamond" w:hAnsi="Garamond"/>
          <w:sz w:val="16"/>
        </w:rPr>
        <w:t xml:space="preserve"> through the Action of Worms. As a founder of soil ecology, he </w:t>
      </w:r>
      <w:r w:rsidRPr="0009468C">
        <w:rPr>
          <w:rFonts w:ascii="Garamond" w:hAnsi="Garamond"/>
          <w:u w:val="single"/>
        </w:rPr>
        <w:t xml:space="preserve">was one of the first scientists to give credence to conventional wisdom </w:t>
      </w:r>
      <w:r w:rsidRPr="0009468C">
        <w:rPr>
          <w:rFonts w:ascii="Garamond" w:hAnsi="Garamond"/>
          <w:sz w:val="16"/>
        </w:rPr>
        <w:t xml:space="preserve">from earlier civilizations </w:t>
      </w:r>
      <w:r w:rsidRPr="0009468C">
        <w:rPr>
          <w:rFonts w:ascii="Garamond" w:hAnsi="Garamond"/>
          <w:u w:val="single"/>
        </w:rPr>
        <w:t xml:space="preserve">about the beneficial effects of earthworms on soils and plant growth, and thus on </w:t>
      </w:r>
      <w:r w:rsidRPr="0009468C">
        <w:rPr>
          <w:rStyle w:val="Emphasis"/>
          <w:rFonts w:ascii="Garamond" w:hAnsi="Garamond"/>
        </w:rPr>
        <w:t>human survival</w:t>
      </w:r>
      <w:r w:rsidRPr="0009468C">
        <w:rPr>
          <w:rFonts w:ascii="Garamond" w:hAnsi="Garamond"/>
          <w:sz w:val="16"/>
        </w:rPr>
        <w:t>.</w:t>
      </w:r>
    </w:p>
    <w:p w14:paraId="3FBED8FF"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Believing his worm work one of his most crucial contributions, Darwin </w:t>
      </w:r>
      <w:r w:rsidRPr="0009468C">
        <w:rPr>
          <w:rFonts w:ascii="Garamond" w:hAnsi="Garamond"/>
          <w:sz w:val="16"/>
          <w:szCs w:val="16"/>
        </w:rPr>
        <w:br/>
        <w:t>stated:</w:t>
      </w:r>
    </w:p>
    <w:p w14:paraId="17979657" w14:textId="77777777" w:rsidR="00CA24A7" w:rsidRPr="0009468C" w:rsidRDefault="00CA24A7" w:rsidP="00CA24A7">
      <w:pPr>
        <w:rPr>
          <w:rFonts w:ascii="Garamond" w:hAnsi="Garamond"/>
          <w:sz w:val="16"/>
          <w:szCs w:val="16"/>
        </w:rPr>
      </w:pPr>
      <w:r w:rsidRPr="0009468C">
        <w:rPr>
          <w:rFonts w:ascii="Garamond" w:hAnsi="Garamond"/>
          <w:sz w:val="16"/>
          <w:szCs w:val="16"/>
        </w:rPr>
        <w:t>“It may be doubted whether there are many other animals which have played so important a part in the history of the world, as have these lowly organized creatures…</w:t>
      </w:r>
    </w:p>
    <w:p w14:paraId="2D6F4A11"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“The vegetable </w:t>
      </w:r>
      <w:proofErr w:type="spellStart"/>
      <w:r w:rsidRPr="0009468C">
        <w:rPr>
          <w:rFonts w:ascii="Garamond" w:hAnsi="Garamond"/>
          <w:sz w:val="16"/>
          <w:szCs w:val="16"/>
        </w:rPr>
        <w:t>mould</w:t>
      </w:r>
      <w:proofErr w:type="spellEnd"/>
      <w:r w:rsidRPr="0009468C">
        <w:rPr>
          <w:rFonts w:ascii="Garamond" w:hAnsi="Garamond"/>
          <w:sz w:val="16"/>
          <w:szCs w:val="16"/>
        </w:rPr>
        <w:t xml:space="preserve"> [humus] which covers, as with a mantle, the surface of the land, has all passed many times through their bodies.”</w:t>
      </w:r>
    </w:p>
    <w:p w14:paraId="21794C70" w14:textId="77777777" w:rsidR="00CA24A7" w:rsidRPr="0009468C" w:rsidRDefault="00CA24A7" w:rsidP="00CA24A7">
      <w:pPr>
        <w:rPr>
          <w:rFonts w:ascii="Garamond" w:hAnsi="Garamond"/>
          <w:sz w:val="16"/>
          <w:szCs w:val="16"/>
        </w:rPr>
      </w:pPr>
      <w:r w:rsidRPr="0009468C">
        <w:rPr>
          <w:rFonts w:ascii="Garamond" w:hAnsi="Garamond"/>
          <w:sz w:val="16"/>
          <w:szCs w:val="16"/>
        </w:rPr>
        <w:t>Hopefully it will continue thus.</w:t>
      </w:r>
    </w:p>
    <w:p w14:paraId="45762B7F"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In 1981, as a centennial tribute to Darwin’s seminal work, I completed a survey on Lady Eve Balfour’s </w:t>
      </w:r>
      <w:hyperlink r:id="rId19" w:tgtFrame="_blank" w:history="1">
        <w:proofErr w:type="spellStart"/>
        <w:r w:rsidRPr="0009468C">
          <w:rPr>
            <w:rFonts w:ascii="Garamond" w:hAnsi="Garamond"/>
            <w:sz w:val="16"/>
            <w:szCs w:val="16"/>
          </w:rPr>
          <w:t>Haughley</w:t>
        </w:r>
        <w:proofErr w:type="spellEnd"/>
        <w:r w:rsidRPr="0009468C">
          <w:rPr>
            <w:rFonts w:ascii="Garamond" w:hAnsi="Garamond"/>
            <w:sz w:val="16"/>
            <w:szCs w:val="16"/>
          </w:rPr>
          <w:t xml:space="preserve"> experimental farm</w:t>
        </w:r>
      </w:hyperlink>
      <w:r w:rsidRPr="0009468C">
        <w:rPr>
          <w:rFonts w:ascii="Garamond" w:hAnsi="Garamond"/>
          <w:sz w:val="16"/>
          <w:szCs w:val="16"/>
        </w:rPr>
        <w:t xml:space="preserve"> that showed organic methods encourage healthy soil and </w:t>
      </w:r>
      <w:proofErr w:type="gramStart"/>
      <w:r w:rsidRPr="0009468C">
        <w:rPr>
          <w:rFonts w:ascii="Garamond" w:hAnsi="Garamond"/>
          <w:sz w:val="16"/>
          <w:szCs w:val="16"/>
        </w:rPr>
        <w:t>an earthworm</w:t>
      </w:r>
      <w:proofErr w:type="gramEnd"/>
      <w:r w:rsidRPr="0009468C">
        <w:rPr>
          <w:rFonts w:ascii="Garamond" w:hAnsi="Garamond"/>
          <w:sz w:val="16"/>
          <w:szCs w:val="16"/>
        </w:rPr>
        <w:t xml:space="preserve"> abundance. Significantly higher maintenance of temperature, moisture and organic matter in the soil equated with double the carbon content. In this way we could readily fix runaway CO2 in the atmosphere. Moreover, crop production was equable between organic and non-organic management regimes, even without factoring in the cost savings in chemicals and environmental degradation. (Details are </w:t>
      </w:r>
      <w:hyperlink r:id="rId20" w:tgtFrame="_blank" w:history="1">
        <w:r w:rsidRPr="0009468C">
          <w:rPr>
            <w:rFonts w:ascii="Garamond" w:hAnsi="Garamond"/>
            <w:sz w:val="16"/>
            <w:szCs w:val="16"/>
          </w:rPr>
          <w:t>presented here</w:t>
        </w:r>
      </w:hyperlink>
      <w:r w:rsidRPr="0009468C">
        <w:rPr>
          <w:rFonts w:ascii="Garamond" w:hAnsi="Garamond"/>
          <w:sz w:val="16"/>
          <w:szCs w:val="16"/>
        </w:rPr>
        <w:t>.)</w:t>
      </w:r>
    </w:p>
    <w:p w14:paraId="616F7390"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Look up to the worm </w:t>
      </w:r>
    </w:p>
    <w:p w14:paraId="0BB13FA5" w14:textId="77777777" w:rsidR="00CA24A7" w:rsidRPr="0009468C" w:rsidRDefault="00CA24A7" w:rsidP="00CA24A7">
      <w:pPr>
        <w:rPr>
          <w:rFonts w:ascii="Garamond" w:hAnsi="Garamond"/>
          <w:sz w:val="16"/>
        </w:rPr>
      </w:pPr>
      <w:r w:rsidRPr="0009468C">
        <w:rPr>
          <w:rFonts w:ascii="Garamond" w:hAnsi="Garamond"/>
          <w:sz w:val="16"/>
        </w:rPr>
        <w:t xml:space="preserve">My thesis is that each of the three major interlinked influences on our world – </w:t>
      </w:r>
      <w:r w:rsidRPr="0009468C">
        <w:rPr>
          <w:rFonts w:ascii="Garamond" w:hAnsi="Garamond"/>
          <w:u w:val="single"/>
        </w:rPr>
        <w:t>mass extinction of species</w:t>
      </w:r>
      <w:r w:rsidRPr="0009468C">
        <w:rPr>
          <w:rFonts w:ascii="Garamond" w:hAnsi="Garamond"/>
          <w:sz w:val="16"/>
        </w:rPr>
        <w:t xml:space="preserve"> due mainly to human activity, </w:t>
      </w:r>
      <w:r w:rsidRPr="0009468C">
        <w:rPr>
          <w:rFonts w:ascii="Garamond" w:hAnsi="Garamond"/>
          <w:u w:val="single"/>
        </w:rPr>
        <w:t>global warming</w:t>
      </w:r>
      <w:r w:rsidRPr="0009468C">
        <w:rPr>
          <w:rFonts w:ascii="Garamond" w:hAnsi="Garamond"/>
          <w:sz w:val="16"/>
        </w:rPr>
        <w:t xml:space="preserve"> from excessive anthropogenic generated carbon, </w:t>
      </w:r>
      <w:r w:rsidRPr="0009468C">
        <w:rPr>
          <w:rFonts w:ascii="Garamond" w:hAnsi="Garamond"/>
          <w:u w:val="single"/>
        </w:rPr>
        <w:t>and risk of social and political dysfunction from impending resource and food shortages caused by population pressure</w:t>
      </w:r>
      <w:r w:rsidRPr="0009468C">
        <w:rPr>
          <w:rFonts w:ascii="Garamond" w:hAnsi="Garamond"/>
          <w:sz w:val="16"/>
        </w:rPr>
        <w:t xml:space="preserve"> — </w:t>
      </w:r>
      <w:r w:rsidRPr="0009468C">
        <w:rPr>
          <w:rFonts w:ascii="Garamond" w:hAnsi="Garamond"/>
          <w:u w:val="single"/>
        </w:rPr>
        <w:t>can all be redressed by</w:t>
      </w:r>
      <w:r w:rsidRPr="0009468C">
        <w:rPr>
          <w:rFonts w:ascii="Garamond" w:hAnsi="Garamond"/>
          <w:sz w:val="16"/>
        </w:rPr>
        <w:t xml:space="preserve"> educating people (and politicians!) about </w:t>
      </w:r>
      <w:r w:rsidRPr="0009468C">
        <w:rPr>
          <w:rFonts w:ascii="Garamond" w:hAnsi="Garamond"/>
          <w:u w:val="single"/>
        </w:rPr>
        <w:t>restoring soil health and fertility. One way to start is to re-process organic ‘wastes’ via worms</w:t>
      </w:r>
      <w:r w:rsidRPr="0009468C">
        <w:rPr>
          <w:rFonts w:ascii="Garamond" w:hAnsi="Garamond"/>
          <w:sz w:val="16"/>
        </w:rPr>
        <w:t>, for a natural compost fertilizer.</w:t>
      </w:r>
    </w:p>
    <w:p w14:paraId="29E358BC" w14:textId="77777777" w:rsidR="00CA24A7" w:rsidRPr="0009468C" w:rsidRDefault="00CA24A7" w:rsidP="00CA24A7">
      <w:pPr>
        <w:rPr>
          <w:rFonts w:ascii="Garamond" w:hAnsi="Garamond"/>
          <w:u w:val="single"/>
        </w:rPr>
      </w:pPr>
    </w:p>
    <w:p w14:paraId="11CFFC31" w14:textId="77777777" w:rsidR="00CA24A7" w:rsidRPr="0009468C" w:rsidRDefault="00CA24A7" w:rsidP="00CA24A7">
      <w:pPr>
        <w:pStyle w:val="Heading1"/>
        <w:rPr>
          <w:rFonts w:ascii="Garamond" w:hAnsi="Garamond"/>
        </w:rPr>
      </w:pPr>
      <w:bookmarkStart w:id="2" w:name="_Toc233135659"/>
      <w:r w:rsidRPr="0009468C">
        <w:rPr>
          <w:rFonts w:ascii="Garamond" w:hAnsi="Garamond"/>
        </w:rPr>
        <w:lastRenderedPageBreak/>
        <w:t>U – Cuba lead</w:t>
      </w:r>
      <w:bookmarkEnd w:id="2"/>
      <w:r w:rsidRPr="0009468C">
        <w:rPr>
          <w:rFonts w:ascii="Garamond" w:hAnsi="Garamond"/>
        </w:rPr>
        <w:t xml:space="preserve"> </w:t>
      </w:r>
    </w:p>
    <w:p w14:paraId="730A99BF" w14:textId="77777777" w:rsidR="00CA24A7" w:rsidRPr="0009468C" w:rsidRDefault="00CA24A7" w:rsidP="00CA24A7">
      <w:pPr>
        <w:pStyle w:val="Heading4"/>
        <w:rPr>
          <w:rFonts w:ascii="Garamond" w:hAnsi="Garamond"/>
        </w:rPr>
      </w:pPr>
      <w:r w:rsidRPr="0009468C">
        <w:rPr>
          <w:rFonts w:ascii="Garamond" w:hAnsi="Garamond"/>
        </w:rPr>
        <w:t xml:space="preserve">Cuba is taking the lead in vermicomposting </w:t>
      </w:r>
    </w:p>
    <w:p w14:paraId="78B92C32" w14:textId="77777777" w:rsidR="00CA24A7" w:rsidRPr="0009468C" w:rsidRDefault="00B571AA" w:rsidP="00CA24A7">
      <w:pPr>
        <w:rPr>
          <w:rFonts w:ascii="Garamond" w:hAnsi="Garamond"/>
          <w:sz w:val="16"/>
          <w:szCs w:val="16"/>
        </w:rPr>
      </w:pPr>
      <w:hyperlink r:id="rId21" w:history="1">
        <w:r w:rsidR="00CA24A7" w:rsidRPr="0009468C">
          <w:rPr>
            <w:rFonts w:ascii="Garamond" w:hAnsi="Garamond"/>
            <w:b/>
            <w:sz w:val="26"/>
            <w:szCs w:val="26"/>
          </w:rPr>
          <w:t>Barrows</w:t>
        </w:r>
      </w:hyperlink>
      <w:r w:rsidR="00CA24A7" w:rsidRPr="0009468C">
        <w:rPr>
          <w:rFonts w:ascii="Garamond" w:hAnsi="Garamond"/>
          <w:b/>
          <w:sz w:val="26"/>
          <w:szCs w:val="26"/>
        </w:rPr>
        <w:t xml:space="preserve"> 11</w:t>
      </w:r>
      <w:r w:rsidR="00CA24A7" w:rsidRPr="0009468C">
        <w:rPr>
          <w:rFonts w:ascii="Garamond" w:hAnsi="Garamond"/>
        </w:rPr>
        <w:t xml:space="preserve"> </w:t>
      </w:r>
      <w:r w:rsidR="00CA24A7" w:rsidRPr="0009468C">
        <w:rPr>
          <w:rFonts w:ascii="Garamond" w:hAnsi="Garamond"/>
          <w:sz w:val="16"/>
          <w:szCs w:val="16"/>
        </w:rPr>
        <w:t>[</w:t>
      </w:r>
      <w:hyperlink r:id="rId22" w:history="1">
        <w:r w:rsidR="00CA24A7" w:rsidRPr="0009468C">
          <w:rPr>
            <w:rFonts w:ascii="Garamond" w:hAnsi="Garamond"/>
            <w:sz w:val="16"/>
            <w:szCs w:val="16"/>
          </w:rPr>
          <w:t>Preston Barrows</w:t>
        </w:r>
      </w:hyperlink>
      <w:r w:rsidR="00CA24A7" w:rsidRPr="0009468C">
        <w:rPr>
          <w:rFonts w:ascii="Garamond" w:hAnsi="Garamond"/>
          <w:sz w:val="16"/>
          <w:szCs w:val="16"/>
        </w:rPr>
        <w:t xml:space="preserve">, “Earthworm Compost Boosts Agricultural Production </w:t>
      </w:r>
      <w:proofErr w:type="gramStart"/>
      <w:r w:rsidR="00CA24A7" w:rsidRPr="0009468C">
        <w:rPr>
          <w:rFonts w:ascii="Garamond" w:hAnsi="Garamond"/>
          <w:sz w:val="16"/>
          <w:szCs w:val="16"/>
        </w:rPr>
        <w:t>Around</w:t>
      </w:r>
      <w:proofErr w:type="gramEnd"/>
      <w:r w:rsidR="00CA24A7" w:rsidRPr="0009468C">
        <w:rPr>
          <w:rFonts w:ascii="Garamond" w:hAnsi="Garamond"/>
          <w:sz w:val="16"/>
          <w:szCs w:val="16"/>
        </w:rPr>
        <w:t xml:space="preserve"> the World,” </w:t>
      </w:r>
      <w:hyperlink r:id="rId23" w:history="1">
        <w:r w:rsidR="00CA24A7" w:rsidRPr="0009468C">
          <w:rPr>
            <w:rFonts w:ascii="Garamond" w:hAnsi="Garamond"/>
            <w:sz w:val="16"/>
            <w:szCs w:val="16"/>
            <w:u w:val="single"/>
          </w:rPr>
          <w:t>Yahoo! Contributor Network</w:t>
        </w:r>
      </w:hyperlink>
      <w:r w:rsidR="00CA24A7" w:rsidRPr="0009468C">
        <w:rPr>
          <w:rFonts w:ascii="Garamond" w:hAnsi="Garamond"/>
          <w:sz w:val="16"/>
          <w:szCs w:val="16"/>
        </w:rPr>
        <w:t>, Aug 11, 2011, pg. http://voices.yahoo.com/earthworm-compost-boosts-agricultural-production-around-8907097.html?cat=32</w:t>
      </w:r>
    </w:p>
    <w:p w14:paraId="72E16515" w14:textId="77777777" w:rsidR="00CA24A7" w:rsidRPr="0009468C" w:rsidRDefault="00CA24A7" w:rsidP="00CA24A7">
      <w:pPr>
        <w:rPr>
          <w:rFonts w:ascii="Garamond" w:hAnsi="Garamond"/>
          <w:sz w:val="16"/>
        </w:rPr>
      </w:pPr>
      <w:r w:rsidRPr="0009468C">
        <w:rPr>
          <w:rFonts w:ascii="Garamond" w:hAnsi="Garamond"/>
          <w:u w:val="single"/>
        </w:rPr>
        <w:t>Earthworms play an integral component in agriculture</w:t>
      </w:r>
      <w:r w:rsidRPr="0009468C">
        <w:rPr>
          <w:rFonts w:ascii="Garamond" w:hAnsi="Garamond"/>
          <w:sz w:val="16"/>
        </w:rPr>
        <w:t xml:space="preserve">. Where when earthworms built up the soil naturally, </w:t>
      </w:r>
      <w:r w:rsidRPr="0009468C">
        <w:rPr>
          <w:rFonts w:ascii="Garamond" w:hAnsi="Garamond"/>
          <w:u w:val="single"/>
        </w:rPr>
        <w:t>the use of modern farming practices has greatly decreased their numbers</w:t>
      </w:r>
      <w:r w:rsidRPr="0009468C">
        <w:rPr>
          <w:rFonts w:ascii="Garamond" w:hAnsi="Garamond"/>
          <w:sz w:val="16"/>
        </w:rPr>
        <w:t xml:space="preserve">. Some will say that via chemical means, like fertilizers and pesticides, we have elevated crop production. This is true, but </w:t>
      </w:r>
      <w:r w:rsidRPr="0009468C">
        <w:rPr>
          <w:rFonts w:ascii="Garamond" w:hAnsi="Garamond"/>
          <w:u w:val="single"/>
        </w:rPr>
        <w:t>every year our soil is becoming much more and much more barren</w:t>
      </w:r>
      <w:r w:rsidRPr="0009468C">
        <w:rPr>
          <w:rFonts w:ascii="Garamond" w:hAnsi="Garamond"/>
          <w:sz w:val="16"/>
        </w:rPr>
        <w:t xml:space="preserve">. It takes much more and more chemicals to grow the same crops. The </w:t>
      </w:r>
      <w:r w:rsidRPr="0009468C">
        <w:rPr>
          <w:rFonts w:ascii="Garamond" w:hAnsi="Garamond"/>
          <w:u w:val="single"/>
        </w:rPr>
        <w:t>soil microorganisms that aid produce humus and give soils their growing capacity are dwindling. Points have to alter, and an example of forced change may be the modest country of Cuba.</w:t>
      </w:r>
      <w:r w:rsidRPr="0009468C">
        <w:rPr>
          <w:rFonts w:ascii="Garamond" w:hAnsi="Garamond"/>
          <w:u w:val="single"/>
        </w:rPr>
        <w:br/>
        <w:t>In 1986</w:t>
      </w:r>
      <w:r w:rsidRPr="0009468C">
        <w:rPr>
          <w:rFonts w:ascii="Garamond" w:hAnsi="Garamond"/>
          <w:sz w:val="16"/>
        </w:rPr>
        <w:t xml:space="preserve">, the Cuban government began a vermicomposting program to style secure and efficient soil management tactics. Cuba was caught in a vise of economic sanctions, political pressures, and lowered crop production. </w:t>
      </w:r>
      <w:r w:rsidRPr="0009468C">
        <w:rPr>
          <w:rFonts w:ascii="Garamond" w:hAnsi="Garamond"/>
          <w:u w:val="single"/>
        </w:rPr>
        <w:t>Cuba</w:t>
      </w:r>
      <w:r w:rsidRPr="0009468C">
        <w:rPr>
          <w:rFonts w:ascii="Garamond" w:hAnsi="Garamond"/>
          <w:sz w:val="16"/>
        </w:rPr>
        <w:t xml:space="preserve"> was </w:t>
      </w:r>
      <w:r w:rsidRPr="0009468C">
        <w:rPr>
          <w:rFonts w:ascii="Garamond" w:hAnsi="Garamond"/>
          <w:u w:val="single"/>
        </w:rPr>
        <w:t>faced with no choice but to locate alternatives to its past dependency on</w:t>
      </w:r>
      <w:r w:rsidRPr="0009468C">
        <w:rPr>
          <w:rFonts w:ascii="Garamond" w:hAnsi="Garamond"/>
          <w:sz w:val="16"/>
        </w:rPr>
        <w:t xml:space="preserve"> imported fossil fuels, </w:t>
      </w:r>
      <w:r w:rsidRPr="0009468C">
        <w:rPr>
          <w:rFonts w:ascii="Garamond" w:hAnsi="Garamond"/>
          <w:u w:val="single"/>
        </w:rPr>
        <w:t>fertilizers, pesticides, and animal feed</w:t>
      </w:r>
      <w:r w:rsidRPr="0009468C">
        <w:rPr>
          <w:rFonts w:ascii="Garamond" w:hAnsi="Garamond"/>
          <w:sz w:val="16"/>
        </w:rPr>
        <w:t>.</w:t>
      </w:r>
      <w:r w:rsidRPr="0009468C">
        <w:rPr>
          <w:rFonts w:ascii="Garamond" w:hAnsi="Garamond"/>
          <w:sz w:val="16"/>
        </w:rPr>
        <w:br/>
      </w:r>
      <w:r w:rsidRPr="0009468C">
        <w:rPr>
          <w:rFonts w:ascii="Garamond" w:hAnsi="Garamond"/>
          <w:u w:val="single"/>
        </w:rPr>
        <w:t>Cuban scientists developed a full tech</w:t>
      </w:r>
      <w:r w:rsidRPr="0009468C">
        <w:rPr>
          <w:rFonts w:ascii="Garamond" w:hAnsi="Garamond"/>
          <w:sz w:val="16"/>
        </w:rPr>
        <w:t xml:space="preserve">nological </w:t>
      </w:r>
      <w:r w:rsidRPr="0009468C">
        <w:rPr>
          <w:rFonts w:ascii="Garamond" w:hAnsi="Garamond"/>
          <w:u w:val="single"/>
        </w:rPr>
        <w:t xml:space="preserve">package for the </w:t>
      </w:r>
      <w:hyperlink r:id="rId24" w:tgtFrame="_blank" w:history="1">
        <w:r w:rsidRPr="0009468C">
          <w:rPr>
            <w:rFonts w:ascii="Garamond" w:hAnsi="Garamond"/>
            <w:u w:val="single"/>
          </w:rPr>
          <w:t>production of humus from earthworms</w:t>
        </w:r>
      </w:hyperlink>
      <w:r w:rsidRPr="0009468C">
        <w:rPr>
          <w:rFonts w:ascii="Garamond" w:hAnsi="Garamond"/>
          <w:u w:val="single"/>
        </w:rPr>
        <w:t>, a process recognized as vermicomposting</w:t>
      </w:r>
      <w:r w:rsidRPr="0009468C">
        <w:rPr>
          <w:rFonts w:ascii="Garamond" w:hAnsi="Garamond"/>
          <w:sz w:val="16"/>
        </w:rPr>
        <w:t xml:space="preserve"> or </w:t>
      </w:r>
      <w:proofErr w:type="spellStart"/>
      <w:r w:rsidRPr="0009468C">
        <w:rPr>
          <w:rFonts w:ascii="Garamond" w:hAnsi="Garamond"/>
          <w:sz w:val="16"/>
        </w:rPr>
        <w:t>vermiculture</w:t>
      </w:r>
      <w:proofErr w:type="spellEnd"/>
      <w:r w:rsidRPr="0009468C">
        <w:rPr>
          <w:rFonts w:ascii="Garamond" w:hAnsi="Garamond"/>
          <w:sz w:val="16"/>
        </w:rPr>
        <w:t xml:space="preserve">. They found the ideal application rate was 4 tons per hectare of earthworm humus for most crops. Because the implementation of this program, </w:t>
      </w:r>
      <w:r w:rsidRPr="0009468C">
        <w:rPr>
          <w:rFonts w:ascii="Garamond" w:hAnsi="Garamond"/>
          <w:u w:val="single"/>
        </w:rPr>
        <w:t>imported agricultural products have been cut by</w:t>
      </w:r>
      <w:r w:rsidRPr="0009468C">
        <w:rPr>
          <w:rFonts w:ascii="Garamond" w:hAnsi="Garamond"/>
          <w:sz w:val="16"/>
        </w:rPr>
        <w:t xml:space="preserve"> as much as </w:t>
      </w:r>
      <w:r w:rsidRPr="0009468C">
        <w:rPr>
          <w:rFonts w:ascii="Garamond" w:hAnsi="Garamond"/>
          <w:u w:val="single"/>
        </w:rPr>
        <w:t>80 percent.</w:t>
      </w:r>
      <w:r w:rsidRPr="0009468C">
        <w:rPr>
          <w:rFonts w:ascii="Garamond" w:hAnsi="Garamond"/>
          <w:sz w:val="16"/>
        </w:rPr>
        <w:br/>
        <w:t xml:space="preserve">Cuba's vermicomposting program began with two smaller boxes of </w:t>
      </w:r>
      <w:proofErr w:type="spellStart"/>
      <w:r w:rsidRPr="0009468C">
        <w:rPr>
          <w:rFonts w:ascii="Garamond" w:hAnsi="Garamond"/>
          <w:sz w:val="16"/>
        </w:rPr>
        <w:t>redworms</w:t>
      </w:r>
      <w:proofErr w:type="spellEnd"/>
      <w:r w:rsidRPr="0009468C">
        <w:rPr>
          <w:rFonts w:ascii="Garamond" w:hAnsi="Garamond"/>
          <w:sz w:val="16"/>
        </w:rPr>
        <w:t xml:space="preserve">, </w:t>
      </w:r>
      <w:proofErr w:type="spellStart"/>
      <w:r w:rsidRPr="0009468C">
        <w:rPr>
          <w:rFonts w:ascii="Garamond" w:hAnsi="Garamond"/>
          <w:sz w:val="16"/>
        </w:rPr>
        <w:t>Eisenia</w:t>
      </w:r>
      <w:proofErr w:type="spellEnd"/>
      <w:r w:rsidRPr="0009468C">
        <w:rPr>
          <w:rFonts w:ascii="Garamond" w:hAnsi="Garamond"/>
          <w:sz w:val="16"/>
        </w:rPr>
        <w:t xml:space="preserve"> </w:t>
      </w:r>
      <w:proofErr w:type="spellStart"/>
      <w:r w:rsidRPr="0009468C">
        <w:rPr>
          <w:rFonts w:ascii="Garamond" w:hAnsi="Garamond"/>
          <w:sz w:val="16"/>
        </w:rPr>
        <w:t>fetida</w:t>
      </w:r>
      <w:proofErr w:type="spellEnd"/>
      <w:r w:rsidRPr="0009468C">
        <w:rPr>
          <w:rFonts w:ascii="Garamond" w:hAnsi="Garamond"/>
          <w:sz w:val="16"/>
        </w:rPr>
        <w:t xml:space="preserve"> and </w:t>
      </w:r>
      <w:proofErr w:type="spellStart"/>
      <w:r w:rsidRPr="0009468C">
        <w:rPr>
          <w:rFonts w:ascii="Garamond" w:hAnsi="Garamond"/>
          <w:sz w:val="16"/>
        </w:rPr>
        <w:t>Lumbricus</w:t>
      </w:r>
      <w:proofErr w:type="spellEnd"/>
      <w:r w:rsidRPr="0009468C">
        <w:rPr>
          <w:rFonts w:ascii="Garamond" w:hAnsi="Garamond"/>
          <w:sz w:val="16"/>
        </w:rPr>
        <w:t xml:space="preserve"> </w:t>
      </w:r>
      <w:proofErr w:type="spellStart"/>
      <w:r w:rsidRPr="0009468C">
        <w:rPr>
          <w:rFonts w:ascii="Garamond" w:hAnsi="Garamond"/>
          <w:sz w:val="16"/>
        </w:rPr>
        <w:t>rubellus</w:t>
      </w:r>
      <w:proofErr w:type="spellEnd"/>
      <w:r w:rsidRPr="0009468C">
        <w:rPr>
          <w:rFonts w:ascii="Garamond" w:hAnsi="Garamond"/>
          <w:sz w:val="16"/>
        </w:rPr>
        <w:t xml:space="preserve">. </w:t>
      </w:r>
      <w:r w:rsidRPr="0009468C">
        <w:rPr>
          <w:rFonts w:ascii="Garamond" w:hAnsi="Garamond"/>
          <w:u w:val="single"/>
        </w:rPr>
        <w:t xml:space="preserve">Today you will discover 172 </w:t>
      </w:r>
      <w:proofErr w:type="spellStart"/>
      <w:r w:rsidRPr="0009468C">
        <w:rPr>
          <w:rFonts w:ascii="Garamond" w:hAnsi="Garamond"/>
          <w:u w:val="single"/>
        </w:rPr>
        <w:t>vermicompost</w:t>
      </w:r>
      <w:proofErr w:type="spellEnd"/>
      <w:r w:rsidRPr="0009468C">
        <w:rPr>
          <w:rFonts w:ascii="Garamond" w:hAnsi="Garamond"/>
          <w:u w:val="single"/>
        </w:rPr>
        <w:t xml:space="preserve"> centers throughout the country.</w:t>
      </w:r>
      <w:r w:rsidRPr="0009468C">
        <w:rPr>
          <w:rFonts w:ascii="Garamond" w:hAnsi="Garamond"/>
          <w:sz w:val="16"/>
        </w:rPr>
        <w:t xml:space="preserve"> In 1992, these centers produced 93,000 tons of worm </w:t>
      </w:r>
      <w:proofErr w:type="spellStart"/>
      <w:r w:rsidRPr="0009468C">
        <w:rPr>
          <w:rFonts w:ascii="Garamond" w:hAnsi="Garamond"/>
          <w:sz w:val="16"/>
        </w:rPr>
        <w:t>vermicompost</w:t>
      </w:r>
      <w:proofErr w:type="spellEnd"/>
      <w:r w:rsidRPr="0009468C">
        <w:rPr>
          <w:rFonts w:ascii="Garamond" w:hAnsi="Garamond"/>
          <w:sz w:val="16"/>
        </w:rPr>
        <w:t xml:space="preserve">. A number of different institutions and companies are involved in </w:t>
      </w:r>
      <w:proofErr w:type="spellStart"/>
      <w:r w:rsidRPr="0009468C">
        <w:rPr>
          <w:rFonts w:ascii="Garamond" w:hAnsi="Garamond"/>
          <w:sz w:val="16"/>
        </w:rPr>
        <w:t>vermiculture</w:t>
      </w:r>
      <w:proofErr w:type="spellEnd"/>
      <w:r w:rsidRPr="0009468C">
        <w:rPr>
          <w:rFonts w:ascii="Garamond" w:hAnsi="Garamond"/>
          <w:sz w:val="16"/>
        </w:rPr>
        <w:t xml:space="preserve"> operations, but most of the study is conducted by the Institute of Soils and Fertilizers and by the National Institute of Agricultural Sciences</w:t>
      </w:r>
      <w:proofErr w:type="gramStart"/>
      <w:r w:rsidRPr="0009468C">
        <w:rPr>
          <w:rFonts w:ascii="Garamond" w:hAnsi="Garamond"/>
          <w:sz w:val="16"/>
        </w:rPr>
        <w:t>..</w:t>
      </w:r>
      <w:proofErr w:type="gramEnd"/>
    </w:p>
    <w:p w14:paraId="4BEFDEA0" w14:textId="77777777" w:rsidR="00CA24A7" w:rsidRPr="0009468C" w:rsidRDefault="00CA24A7" w:rsidP="00CA24A7">
      <w:pPr>
        <w:rPr>
          <w:rFonts w:ascii="Garamond" w:hAnsi="Garamond"/>
        </w:rPr>
      </w:pPr>
    </w:p>
    <w:p w14:paraId="4C3C6DAD" w14:textId="77777777" w:rsidR="00CA24A7" w:rsidRPr="0009468C" w:rsidRDefault="00CA24A7" w:rsidP="00CA24A7">
      <w:pPr>
        <w:pStyle w:val="Heading1"/>
        <w:rPr>
          <w:rFonts w:ascii="Garamond" w:hAnsi="Garamond"/>
        </w:rPr>
      </w:pPr>
      <w:bookmarkStart w:id="3" w:name="_Toc233135660"/>
      <w:r w:rsidRPr="0009468C">
        <w:rPr>
          <w:rFonts w:ascii="Garamond" w:hAnsi="Garamond"/>
        </w:rPr>
        <w:lastRenderedPageBreak/>
        <w:t>U – Composting now</w:t>
      </w:r>
      <w:bookmarkEnd w:id="3"/>
    </w:p>
    <w:p w14:paraId="45485F9D" w14:textId="77777777" w:rsidR="00CA24A7" w:rsidRPr="0009468C" w:rsidRDefault="00CA24A7" w:rsidP="00CA24A7">
      <w:pPr>
        <w:pStyle w:val="Heading4"/>
        <w:rPr>
          <w:rFonts w:ascii="Garamond" w:hAnsi="Garamond"/>
        </w:rPr>
      </w:pPr>
      <w:r w:rsidRPr="0009468C">
        <w:rPr>
          <w:rFonts w:ascii="Garamond" w:hAnsi="Garamond"/>
        </w:rPr>
        <w:t xml:space="preserve">Vermicomposting is growing rapidly </w:t>
      </w:r>
    </w:p>
    <w:p w14:paraId="0488D4BE" w14:textId="77777777" w:rsidR="00CA24A7" w:rsidRPr="0009468C" w:rsidRDefault="00B571AA" w:rsidP="00CA24A7">
      <w:pPr>
        <w:rPr>
          <w:rFonts w:ascii="Garamond" w:hAnsi="Garamond"/>
          <w:sz w:val="16"/>
          <w:szCs w:val="16"/>
        </w:rPr>
      </w:pPr>
      <w:hyperlink r:id="rId25" w:history="1">
        <w:r w:rsidR="00CA24A7" w:rsidRPr="0009468C">
          <w:rPr>
            <w:rFonts w:ascii="Garamond" w:hAnsi="Garamond"/>
            <w:b/>
            <w:sz w:val="26"/>
            <w:szCs w:val="26"/>
          </w:rPr>
          <w:t>Barrows</w:t>
        </w:r>
      </w:hyperlink>
      <w:r w:rsidR="00CA24A7" w:rsidRPr="0009468C">
        <w:rPr>
          <w:rFonts w:ascii="Garamond" w:hAnsi="Garamond"/>
          <w:b/>
          <w:sz w:val="26"/>
          <w:szCs w:val="26"/>
        </w:rPr>
        <w:t xml:space="preserve"> 11</w:t>
      </w:r>
      <w:r w:rsidR="00CA24A7" w:rsidRPr="0009468C">
        <w:rPr>
          <w:rFonts w:ascii="Garamond" w:hAnsi="Garamond"/>
        </w:rPr>
        <w:t xml:space="preserve"> </w:t>
      </w:r>
      <w:r w:rsidR="00CA24A7" w:rsidRPr="0009468C">
        <w:rPr>
          <w:rFonts w:ascii="Garamond" w:hAnsi="Garamond"/>
          <w:sz w:val="16"/>
          <w:szCs w:val="16"/>
        </w:rPr>
        <w:t>[</w:t>
      </w:r>
      <w:hyperlink r:id="rId26" w:history="1">
        <w:r w:rsidR="00CA24A7" w:rsidRPr="0009468C">
          <w:rPr>
            <w:rFonts w:ascii="Garamond" w:hAnsi="Garamond"/>
            <w:sz w:val="16"/>
            <w:szCs w:val="16"/>
          </w:rPr>
          <w:t>Preston Barrows</w:t>
        </w:r>
      </w:hyperlink>
      <w:r w:rsidR="00CA24A7" w:rsidRPr="0009468C">
        <w:rPr>
          <w:rFonts w:ascii="Garamond" w:hAnsi="Garamond"/>
          <w:sz w:val="16"/>
          <w:szCs w:val="16"/>
        </w:rPr>
        <w:t xml:space="preserve">, “Earthworm Compost Boosts Agricultural Production </w:t>
      </w:r>
      <w:proofErr w:type="gramStart"/>
      <w:r w:rsidR="00CA24A7" w:rsidRPr="0009468C">
        <w:rPr>
          <w:rFonts w:ascii="Garamond" w:hAnsi="Garamond"/>
          <w:sz w:val="16"/>
          <w:szCs w:val="16"/>
        </w:rPr>
        <w:t>Around</w:t>
      </w:r>
      <w:proofErr w:type="gramEnd"/>
      <w:r w:rsidR="00CA24A7" w:rsidRPr="0009468C">
        <w:rPr>
          <w:rFonts w:ascii="Garamond" w:hAnsi="Garamond"/>
          <w:sz w:val="16"/>
          <w:szCs w:val="16"/>
        </w:rPr>
        <w:t xml:space="preserve"> the World,” </w:t>
      </w:r>
      <w:hyperlink r:id="rId27" w:history="1">
        <w:r w:rsidR="00CA24A7" w:rsidRPr="0009468C">
          <w:rPr>
            <w:rFonts w:ascii="Garamond" w:hAnsi="Garamond"/>
            <w:sz w:val="16"/>
            <w:szCs w:val="16"/>
            <w:u w:val="single"/>
          </w:rPr>
          <w:t>Yahoo! Contributor Network</w:t>
        </w:r>
      </w:hyperlink>
      <w:r w:rsidR="00CA24A7" w:rsidRPr="0009468C">
        <w:rPr>
          <w:rFonts w:ascii="Garamond" w:hAnsi="Garamond"/>
          <w:sz w:val="16"/>
          <w:szCs w:val="16"/>
        </w:rPr>
        <w:t>, Aug 11, 2011, pg. http://voices.yahoo.com/earthworm-compost-boosts-agricultural-production-around-8907097.html?cat=32</w:t>
      </w:r>
    </w:p>
    <w:p w14:paraId="1056342D" w14:textId="77777777" w:rsidR="00CA24A7" w:rsidRPr="0009468C" w:rsidRDefault="00CA24A7" w:rsidP="00CA24A7">
      <w:pPr>
        <w:rPr>
          <w:rFonts w:ascii="Garamond" w:hAnsi="Garamond"/>
        </w:rPr>
      </w:pPr>
    </w:p>
    <w:p w14:paraId="561C49D5" w14:textId="77777777" w:rsidR="00CA24A7" w:rsidRPr="0009468C" w:rsidRDefault="00CA24A7" w:rsidP="00CA24A7">
      <w:pPr>
        <w:rPr>
          <w:rFonts w:ascii="Garamond" w:eastAsia="Times New Roman" w:hAnsi="Garamond" w:cs="Times New Roman"/>
          <w:u w:val="single"/>
        </w:rPr>
      </w:pPr>
      <w:r w:rsidRPr="0009468C">
        <w:rPr>
          <w:rFonts w:ascii="Garamond" w:eastAsia="Times New Roman" w:hAnsi="Garamond" w:cs="Times New Roman"/>
          <w:u w:val="single"/>
        </w:rPr>
        <w:t>Cuba isn't the only nation seeking to worms to increase soil conditions</w:t>
      </w:r>
      <w:r w:rsidRPr="0009468C">
        <w:rPr>
          <w:rFonts w:ascii="Garamond" w:eastAsia="Times New Roman" w:hAnsi="Garamond" w:cs="Times New Roman"/>
          <w:sz w:val="16"/>
        </w:rPr>
        <w:t xml:space="preserve">. The Ecology Institute of </w:t>
      </w:r>
      <w:r w:rsidRPr="0009468C">
        <w:rPr>
          <w:rFonts w:ascii="Garamond" w:eastAsia="Times New Roman" w:hAnsi="Garamond" w:cs="Times New Roman"/>
          <w:u w:val="single"/>
        </w:rPr>
        <w:t>Mexico</w:t>
      </w:r>
      <w:r w:rsidRPr="0009468C">
        <w:rPr>
          <w:rFonts w:ascii="Garamond" w:eastAsia="Times New Roman" w:hAnsi="Garamond" w:cs="Times New Roman"/>
          <w:sz w:val="16"/>
        </w:rPr>
        <w:t xml:space="preserve">, </w:t>
      </w:r>
      <w:r w:rsidRPr="0009468C">
        <w:rPr>
          <w:rFonts w:ascii="Garamond" w:eastAsia="Times New Roman" w:hAnsi="Garamond" w:cs="Times New Roman"/>
          <w:u w:val="single"/>
        </w:rPr>
        <w:t>Peru</w:t>
      </w:r>
      <w:r w:rsidRPr="0009468C">
        <w:rPr>
          <w:rFonts w:ascii="Garamond" w:eastAsia="Times New Roman" w:hAnsi="Garamond" w:cs="Times New Roman"/>
          <w:sz w:val="16"/>
        </w:rPr>
        <w:t xml:space="preserve">'s INIAA/NCSU </w:t>
      </w:r>
      <w:proofErr w:type="spellStart"/>
      <w:r w:rsidRPr="0009468C">
        <w:rPr>
          <w:rFonts w:ascii="Garamond" w:eastAsia="Times New Roman" w:hAnsi="Garamond" w:cs="Times New Roman"/>
          <w:sz w:val="16"/>
        </w:rPr>
        <w:t>Yurimaguas</w:t>
      </w:r>
      <w:proofErr w:type="spellEnd"/>
      <w:r w:rsidRPr="0009468C">
        <w:rPr>
          <w:rFonts w:ascii="Garamond" w:eastAsia="Times New Roman" w:hAnsi="Garamond" w:cs="Times New Roman"/>
          <w:sz w:val="16"/>
        </w:rPr>
        <w:t xml:space="preserve"> Experimental Station, the University of </w:t>
      </w:r>
      <w:r w:rsidRPr="0009468C">
        <w:rPr>
          <w:rFonts w:ascii="Garamond" w:eastAsia="Times New Roman" w:hAnsi="Garamond" w:cs="Times New Roman"/>
          <w:u w:val="single"/>
        </w:rPr>
        <w:t>Rwanda, and Spain</w:t>
      </w:r>
      <w:r w:rsidRPr="0009468C">
        <w:rPr>
          <w:rFonts w:ascii="Garamond" w:eastAsia="Times New Roman" w:hAnsi="Garamond" w:cs="Times New Roman"/>
          <w:sz w:val="16"/>
        </w:rPr>
        <w:t xml:space="preserve">'s Universidad </w:t>
      </w:r>
      <w:proofErr w:type="spellStart"/>
      <w:r w:rsidRPr="0009468C">
        <w:rPr>
          <w:rFonts w:ascii="Garamond" w:eastAsia="Times New Roman" w:hAnsi="Garamond" w:cs="Times New Roman"/>
          <w:sz w:val="16"/>
        </w:rPr>
        <w:t>Complutense</w:t>
      </w:r>
      <w:proofErr w:type="spellEnd"/>
      <w:r w:rsidRPr="0009468C">
        <w:rPr>
          <w:rFonts w:ascii="Garamond" w:eastAsia="Times New Roman" w:hAnsi="Garamond" w:cs="Times New Roman"/>
          <w:sz w:val="16"/>
        </w:rPr>
        <w:t xml:space="preserve"> </w:t>
      </w:r>
      <w:r w:rsidRPr="0009468C">
        <w:rPr>
          <w:rFonts w:ascii="Garamond" w:eastAsia="Times New Roman" w:hAnsi="Garamond" w:cs="Times New Roman"/>
          <w:u w:val="single"/>
        </w:rPr>
        <w:t xml:space="preserve">have all completed the first stage of earthworm projects. India, France, and </w:t>
      </w:r>
      <w:hyperlink r:id="rId28" w:tooltip="Australia" w:history="1">
        <w:r w:rsidRPr="0009468C">
          <w:rPr>
            <w:rFonts w:ascii="Garamond" w:eastAsia="Times New Roman" w:hAnsi="Garamond" w:cs="Times New Roman"/>
            <w:color w:val="0000FF"/>
            <w:u w:val="single"/>
          </w:rPr>
          <w:t>Australia</w:t>
        </w:r>
      </w:hyperlink>
      <w:r w:rsidRPr="0009468C">
        <w:rPr>
          <w:rFonts w:ascii="Garamond" w:eastAsia="Times New Roman" w:hAnsi="Garamond" w:cs="Times New Roman"/>
          <w:u w:val="single"/>
        </w:rPr>
        <w:t xml:space="preserve"> have been studying</w:t>
      </w:r>
      <w:r w:rsidRPr="0009468C">
        <w:rPr>
          <w:rFonts w:ascii="Garamond" w:eastAsia="Times New Roman" w:hAnsi="Garamond" w:cs="Times New Roman"/>
          <w:sz w:val="16"/>
        </w:rPr>
        <w:t xml:space="preserve"> the rewards of </w:t>
      </w:r>
      <w:r w:rsidRPr="0009468C">
        <w:rPr>
          <w:rFonts w:ascii="Garamond" w:eastAsia="Times New Roman" w:hAnsi="Garamond" w:cs="Times New Roman"/>
          <w:u w:val="single"/>
        </w:rPr>
        <w:t>worms</w:t>
      </w:r>
      <w:r w:rsidRPr="0009468C">
        <w:rPr>
          <w:rFonts w:ascii="Garamond" w:eastAsia="Times New Roman" w:hAnsi="Garamond" w:cs="Times New Roman"/>
          <w:sz w:val="16"/>
        </w:rPr>
        <w:t xml:space="preserve"> for really some time and have vermicomposting facilities. </w:t>
      </w:r>
      <w:r w:rsidRPr="0009468C">
        <w:rPr>
          <w:rFonts w:ascii="Garamond" w:eastAsia="Times New Roman" w:hAnsi="Garamond" w:cs="Times New Roman"/>
          <w:u w:val="single"/>
        </w:rPr>
        <w:t xml:space="preserve">Most of the countries inside the globe are taking a significant look in the impact of earthworms. </w:t>
      </w:r>
      <w:proofErr w:type="spellStart"/>
      <w:r w:rsidRPr="0009468C">
        <w:rPr>
          <w:rFonts w:ascii="Garamond" w:eastAsia="Times New Roman" w:hAnsi="Garamond" w:cs="Times New Roman"/>
          <w:u w:val="single"/>
        </w:rPr>
        <w:t>Vermiculture</w:t>
      </w:r>
      <w:proofErr w:type="spellEnd"/>
      <w:r w:rsidRPr="0009468C">
        <w:rPr>
          <w:rFonts w:ascii="Garamond" w:eastAsia="Times New Roman" w:hAnsi="Garamond" w:cs="Times New Roman"/>
          <w:sz w:val="16"/>
        </w:rPr>
        <w:t xml:space="preserve"> is absolutely in its infancy throughout the world, but it </w:t>
      </w:r>
      <w:r w:rsidRPr="0009468C">
        <w:rPr>
          <w:rFonts w:ascii="Garamond" w:eastAsia="Times New Roman" w:hAnsi="Garamond" w:cs="Times New Roman"/>
          <w:u w:val="single"/>
        </w:rPr>
        <w:t>is growing rapidly.</w:t>
      </w:r>
    </w:p>
    <w:p w14:paraId="16496605" w14:textId="77777777" w:rsidR="00CA24A7" w:rsidRPr="0009468C" w:rsidRDefault="00CA24A7" w:rsidP="00CA24A7">
      <w:pPr>
        <w:pStyle w:val="Heading4"/>
        <w:rPr>
          <w:rFonts w:ascii="Garamond" w:hAnsi="Garamond"/>
        </w:rPr>
      </w:pPr>
      <w:r w:rsidRPr="0009468C">
        <w:rPr>
          <w:rFonts w:ascii="Garamond" w:hAnsi="Garamond"/>
        </w:rPr>
        <w:t xml:space="preserve">Demand is increasing </w:t>
      </w:r>
    </w:p>
    <w:p w14:paraId="18DB880A" w14:textId="77777777" w:rsidR="00CA24A7" w:rsidRPr="0009468C" w:rsidRDefault="00CA24A7" w:rsidP="00CA24A7">
      <w:pPr>
        <w:rPr>
          <w:rFonts w:ascii="Garamond" w:hAnsi="Garamond"/>
          <w:sz w:val="16"/>
          <w:szCs w:val="16"/>
        </w:rPr>
      </w:pPr>
      <w:hyperlink r:id="rId29" w:tgtFrame="_blank" w:history="1">
        <w:r w:rsidRPr="0009468C">
          <w:rPr>
            <w:rFonts w:ascii="Garamond" w:hAnsi="Garamond"/>
            <w:b/>
            <w:sz w:val="26"/>
            <w:szCs w:val="26"/>
          </w:rPr>
          <w:t xml:space="preserve"> Yeager</w:t>
        </w:r>
      </w:hyperlink>
      <w:r w:rsidRPr="0009468C">
        <w:rPr>
          <w:rFonts w:ascii="Garamond" w:hAnsi="Garamond"/>
          <w:b/>
          <w:sz w:val="26"/>
          <w:szCs w:val="26"/>
        </w:rPr>
        <w:t xml:space="preserve"> 13</w:t>
      </w:r>
      <w:r w:rsidRPr="0009468C">
        <w:rPr>
          <w:rFonts w:ascii="Garamond" w:hAnsi="Garamond"/>
        </w:rPr>
        <w:t xml:space="preserve"> </w:t>
      </w:r>
      <w:r w:rsidRPr="0009468C">
        <w:rPr>
          <w:rFonts w:ascii="Garamond" w:hAnsi="Garamond"/>
          <w:sz w:val="16"/>
          <w:szCs w:val="16"/>
        </w:rPr>
        <w:t>- Freelance writer [</w:t>
      </w:r>
      <w:hyperlink r:id="rId30" w:tgtFrame="_blank" w:history="1">
        <w:r w:rsidRPr="0009468C">
          <w:rPr>
            <w:rFonts w:ascii="Garamond" w:hAnsi="Garamond"/>
            <w:sz w:val="16"/>
            <w:szCs w:val="16"/>
          </w:rPr>
          <w:t>Patricia Riedman Yeager</w:t>
        </w:r>
      </w:hyperlink>
      <w:r w:rsidRPr="0009468C">
        <w:rPr>
          <w:rFonts w:ascii="Garamond" w:hAnsi="Garamond"/>
          <w:sz w:val="16"/>
          <w:szCs w:val="16"/>
        </w:rPr>
        <w:t>, “</w:t>
      </w:r>
      <w:hyperlink r:id="rId31" w:tooltip="Permanent Link to Worm Composting on a Large Scale: How it Works" w:history="1">
        <w:r w:rsidRPr="0009468C">
          <w:rPr>
            <w:rFonts w:ascii="Garamond" w:hAnsi="Garamond"/>
            <w:sz w:val="16"/>
            <w:szCs w:val="16"/>
          </w:rPr>
          <w:t>Worm Composting on a Large Scale: How it Works</w:t>
        </w:r>
      </w:hyperlink>
      <w:r w:rsidRPr="0009468C">
        <w:rPr>
          <w:rFonts w:ascii="Garamond" w:hAnsi="Garamond"/>
          <w:sz w:val="16"/>
          <w:szCs w:val="16"/>
        </w:rPr>
        <w:t>,” Beginning Farms, May 10, 2013, pg. http://www.beginningfarmers.org/worm-composting-on-a-large-scale-how-it-works/</w:t>
      </w:r>
    </w:p>
    <w:p w14:paraId="38FEA048" w14:textId="77777777" w:rsidR="00CA24A7" w:rsidRPr="0009468C" w:rsidRDefault="00CA24A7" w:rsidP="00CA24A7">
      <w:pPr>
        <w:rPr>
          <w:rFonts w:ascii="Garamond" w:hAnsi="Garamond"/>
          <w:sz w:val="16"/>
          <w:szCs w:val="16"/>
        </w:rPr>
      </w:pPr>
    </w:p>
    <w:p w14:paraId="1B57A9EC" w14:textId="77777777" w:rsidR="00CA24A7" w:rsidRPr="0009468C" w:rsidRDefault="00CA24A7" w:rsidP="00CA24A7">
      <w:pPr>
        <w:rPr>
          <w:rFonts w:ascii="Garamond" w:hAnsi="Garamond"/>
          <w:sz w:val="16"/>
        </w:rPr>
      </w:pPr>
      <w:r w:rsidRPr="0009468C">
        <w:rPr>
          <w:rFonts w:ascii="Garamond" w:hAnsi="Garamond"/>
          <w:u w:val="single"/>
        </w:rPr>
        <w:t xml:space="preserve">Demand for </w:t>
      </w:r>
      <w:proofErr w:type="spellStart"/>
      <w:r w:rsidRPr="0009468C">
        <w:rPr>
          <w:rFonts w:ascii="Garamond" w:hAnsi="Garamond"/>
          <w:u w:val="single"/>
        </w:rPr>
        <w:t>vermicompost</w:t>
      </w:r>
      <w:proofErr w:type="spellEnd"/>
      <w:r w:rsidRPr="0009468C">
        <w:rPr>
          <w:rFonts w:ascii="Garamond" w:hAnsi="Garamond"/>
          <w:u w:val="single"/>
        </w:rPr>
        <w:t xml:space="preserve"> is growing all the time, especially as more farmers seek ways to reduce use of synthetic fertilizers and to safely dispose of agricultural waste. Countries worldwide—from Cuba and India to the Philippines—are experimenting with large-scale worm composting techniques</w:t>
      </w:r>
      <w:r w:rsidRPr="0009468C">
        <w:rPr>
          <w:rFonts w:ascii="Garamond" w:hAnsi="Garamond"/>
          <w:sz w:val="16"/>
        </w:rPr>
        <w:t xml:space="preserve">. In the Philippines, worms are fed organic residues such as sawdust, cereal straw, rice husks and cardboard. In Cuba, cow manure is composted in cement troughs or windrows covered with palm fronds. In the Finger Lakes region of New York State the Worm Power </w:t>
      </w:r>
      <w:proofErr w:type="gramStart"/>
      <w:r w:rsidRPr="0009468C">
        <w:rPr>
          <w:rFonts w:ascii="Garamond" w:hAnsi="Garamond"/>
          <w:sz w:val="16"/>
        </w:rPr>
        <w:t>company</w:t>
      </w:r>
      <w:proofErr w:type="gramEnd"/>
      <w:r w:rsidRPr="0009468C">
        <w:rPr>
          <w:rFonts w:ascii="Garamond" w:hAnsi="Garamond"/>
          <w:sz w:val="16"/>
        </w:rPr>
        <w:t xml:space="preserve"> operates the largest vermicomposting facility in the Western Hemisphere.</w:t>
      </w:r>
    </w:p>
    <w:p w14:paraId="0D1E8C51" w14:textId="77777777" w:rsidR="00CA24A7" w:rsidRPr="0009468C" w:rsidRDefault="00CA24A7" w:rsidP="00CA24A7">
      <w:pPr>
        <w:rPr>
          <w:rFonts w:ascii="Garamond" w:hAnsi="Garamond"/>
        </w:rPr>
      </w:pPr>
    </w:p>
    <w:p w14:paraId="67F9C123" w14:textId="77777777" w:rsidR="00CA24A7" w:rsidRPr="0009468C" w:rsidRDefault="00CA24A7" w:rsidP="00CA24A7">
      <w:pPr>
        <w:pStyle w:val="Heading1"/>
        <w:rPr>
          <w:rFonts w:ascii="Garamond" w:hAnsi="Garamond"/>
        </w:rPr>
      </w:pPr>
      <w:bookmarkStart w:id="4" w:name="_Toc233135661"/>
      <w:proofErr w:type="spellStart"/>
      <w:r w:rsidRPr="0009468C">
        <w:rPr>
          <w:rFonts w:ascii="Garamond" w:hAnsi="Garamond"/>
        </w:rPr>
        <w:lastRenderedPageBreak/>
        <w:t>Lk</w:t>
      </w:r>
      <w:proofErr w:type="spellEnd"/>
      <w:r w:rsidRPr="0009468C">
        <w:rPr>
          <w:rFonts w:ascii="Garamond" w:hAnsi="Garamond"/>
        </w:rPr>
        <w:t xml:space="preserve"> Ext</w:t>
      </w:r>
      <w:bookmarkEnd w:id="4"/>
      <w:r w:rsidRPr="0009468C">
        <w:rPr>
          <w:rFonts w:ascii="Garamond" w:hAnsi="Garamond"/>
        </w:rPr>
        <w:t xml:space="preserve"> </w:t>
      </w:r>
    </w:p>
    <w:p w14:paraId="73734104" w14:textId="77777777" w:rsidR="00CA24A7" w:rsidRPr="0009468C" w:rsidRDefault="00CA24A7" w:rsidP="00CA24A7">
      <w:pPr>
        <w:rPr>
          <w:rFonts w:ascii="Garamond" w:hAnsi="Garamond"/>
          <w:b/>
        </w:rPr>
      </w:pPr>
    </w:p>
    <w:p w14:paraId="27922679" w14:textId="77777777" w:rsidR="00CA24A7" w:rsidRPr="0009468C" w:rsidRDefault="00CA24A7" w:rsidP="00CA24A7">
      <w:pPr>
        <w:pStyle w:val="Heading4"/>
        <w:rPr>
          <w:rFonts w:ascii="Garamond" w:hAnsi="Garamond"/>
        </w:rPr>
      </w:pPr>
      <w:r w:rsidRPr="0009468C">
        <w:rPr>
          <w:rFonts w:ascii="Garamond" w:hAnsi="Garamond"/>
        </w:rPr>
        <w:t xml:space="preserve">Embargo forced Cuba to shift to organics.  Lack of access to petrochemicals is key </w:t>
      </w:r>
    </w:p>
    <w:p w14:paraId="2CDAB8B7" w14:textId="77777777" w:rsidR="00CA24A7" w:rsidRPr="0009468C" w:rsidRDefault="00CA24A7" w:rsidP="00CA24A7">
      <w:pPr>
        <w:rPr>
          <w:rFonts w:ascii="Garamond" w:hAnsi="Garamond"/>
          <w:sz w:val="16"/>
          <w:szCs w:val="16"/>
        </w:rPr>
      </w:pPr>
      <w:r w:rsidRPr="0009468C">
        <w:rPr>
          <w:rFonts w:ascii="Garamond" w:hAnsi="Garamond"/>
          <w:b/>
          <w:sz w:val="26"/>
          <w:szCs w:val="26"/>
          <w:u w:val="single"/>
        </w:rPr>
        <w:t>Albert’s Organics</w:t>
      </w:r>
      <w:r w:rsidRPr="0009468C">
        <w:rPr>
          <w:rFonts w:ascii="Garamond" w:hAnsi="Garamond"/>
          <w:b/>
          <w:sz w:val="26"/>
          <w:szCs w:val="26"/>
        </w:rPr>
        <w:t xml:space="preserve"> 10</w:t>
      </w:r>
      <w:r w:rsidRPr="0009468C">
        <w:rPr>
          <w:rFonts w:ascii="Garamond" w:hAnsi="Garamond"/>
        </w:rPr>
        <w:t xml:space="preserve"> </w:t>
      </w:r>
      <w:r w:rsidRPr="0009468C">
        <w:rPr>
          <w:rFonts w:ascii="Garamond" w:hAnsi="Garamond"/>
          <w:sz w:val="16"/>
          <w:szCs w:val="16"/>
        </w:rPr>
        <w:t>[Cuba – An Unlikely Model for Organic Farming,” Fresh Perspective, Albert’s Organics, May 12th, 2010, pg. http://blog.albertsorganics.com/?p=934</w:t>
      </w:r>
    </w:p>
    <w:p w14:paraId="5DED0644" w14:textId="77777777" w:rsidR="00CA24A7" w:rsidRPr="0009468C" w:rsidRDefault="00CA24A7" w:rsidP="00CA24A7">
      <w:pPr>
        <w:rPr>
          <w:rFonts w:ascii="Garamond" w:hAnsi="Garamond"/>
          <w:sz w:val="16"/>
          <w:szCs w:val="16"/>
        </w:rPr>
      </w:pPr>
    </w:p>
    <w:p w14:paraId="69164AF9" w14:textId="77777777" w:rsidR="00CA24A7" w:rsidRPr="0009468C" w:rsidRDefault="00CA24A7" w:rsidP="00CA24A7">
      <w:pPr>
        <w:rPr>
          <w:rFonts w:ascii="Garamond" w:hAnsi="Garamond"/>
          <w:sz w:val="16"/>
        </w:rPr>
      </w:pPr>
      <w:r w:rsidRPr="0009468C">
        <w:rPr>
          <w:rFonts w:ascii="Garamond" w:hAnsi="Garamond"/>
          <w:sz w:val="16"/>
        </w:rPr>
        <w:t xml:space="preserve">Going organic is typically thought of as a choice. Farms choose to become organic; retailers decide that organic is best for their customers and their business; and consumers select the products that best fit their lifestyle. In Cuba, it became necessary for them to think beyond the farm, or the store; they needed to think and act as a country. Simply put, </w:t>
      </w:r>
      <w:r w:rsidRPr="0009468C">
        <w:rPr>
          <w:rFonts w:ascii="Garamond" w:hAnsi="Garamond"/>
          <w:u w:val="single"/>
        </w:rPr>
        <w:t>the U.S. trade embargo of Cuba</w:t>
      </w:r>
      <w:r w:rsidRPr="0009468C">
        <w:rPr>
          <w:rFonts w:ascii="Garamond" w:hAnsi="Garamond"/>
          <w:sz w:val="16"/>
        </w:rPr>
        <w:t xml:space="preserve">, plus the collapse of the Soviet market, </w:t>
      </w:r>
      <w:r w:rsidRPr="0009468C">
        <w:rPr>
          <w:rFonts w:ascii="Garamond" w:hAnsi="Garamond"/>
          <w:u w:val="single"/>
        </w:rPr>
        <w:t>meant that the country found it virtually impossible to import the chemicals and machinery necessary to practice modern, intensive agriculture</w:t>
      </w:r>
      <w:r w:rsidRPr="0009468C">
        <w:rPr>
          <w:rFonts w:ascii="Garamond" w:hAnsi="Garamond"/>
          <w:sz w:val="16"/>
        </w:rPr>
        <w:t xml:space="preserve">. </w:t>
      </w:r>
      <w:r w:rsidRPr="0009468C">
        <w:rPr>
          <w:rFonts w:ascii="Garamond" w:hAnsi="Garamond"/>
          <w:u w:val="single"/>
        </w:rPr>
        <w:t>Instead, it has turned to farming much of its land organically</w:t>
      </w:r>
      <w:r w:rsidRPr="0009468C">
        <w:rPr>
          <w:rFonts w:ascii="Garamond" w:hAnsi="Garamond"/>
          <w:sz w:val="16"/>
        </w:rPr>
        <w:t xml:space="preserve"> – </w:t>
      </w:r>
      <w:r w:rsidRPr="0009468C">
        <w:rPr>
          <w:rFonts w:ascii="Garamond" w:hAnsi="Garamond"/>
          <w:u w:val="single"/>
        </w:rPr>
        <w:t>with results that overturn the myths about</w:t>
      </w:r>
      <w:r w:rsidRPr="0009468C">
        <w:rPr>
          <w:rFonts w:ascii="Garamond" w:hAnsi="Garamond"/>
          <w:sz w:val="16"/>
        </w:rPr>
        <w:t xml:space="preserve"> the ‘inefficiency’ of </w:t>
      </w:r>
      <w:r w:rsidRPr="0009468C">
        <w:rPr>
          <w:rFonts w:ascii="Garamond" w:hAnsi="Garamond"/>
          <w:u w:val="single"/>
        </w:rPr>
        <w:t>organic farming</w:t>
      </w:r>
      <w:r w:rsidRPr="0009468C">
        <w:rPr>
          <w:rFonts w:ascii="Garamond" w:hAnsi="Garamond"/>
          <w:sz w:val="16"/>
        </w:rPr>
        <w:t>.</w:t>
      </w:r>
    </w:p>
    <w:p w14:paraId="17471E5B" w14:textId="77777777" w:rsidR="00CA24A7" w:rsidRPr="0009468C" w:rsidRDefault="00CA24A7" w:rsidP="00CA24A7">
      <w:pPr>
        <w:rPr>
          <w:rFonts w:ascii="Garamond" w:hAnsi="Garamond"/>
          <w:sz w:val="16"/>
        </w:rPr>
      </w:pPr>
      <w:r w:rsidRPr="0009468C">
        <w:rPr>
          <w:rFonts w:ascii="Garamond" w:hAnsi="Garamond"/>
          <w:sz w:val="16"/>
        </w:rPr>
        <w:t>“</w:t>
      </w:r>
      <w:r w:rsidRPr="0009468C">
        <w:rPr>
          <w:rFonts w:ascii="Garamond" w:hAnsi="Garamond"/>
          <w:u w:val="single"/>
        </w:rPr>
        <w:t>The driving force</w:t>
      </w:r>
      <w:r w:rsidRPr="0009468C">
        <w:rPr>
          <w:rFonts w:ascii="Garamond" w:hAnsi="Garamond"/>
          <w:sz w:val="16"/>
        </w:rPr>
        <w:t xml:space="preserve"> in these changes </w:t>
      </w:r>
      <w:r w:rsidRPr="0009468C">
        <w:rPr>
          <w:rFonts w:ascii="Garamond" w:hAnsi="Garamond"/>
          <w:u w:val="single"/>
        </w:rPr>
        <w:t>has been economic crisis</w:t>
      </w:r>
      <w:r w:rsidRPr="0009468C">
        <w:rPr>
          <w:rFonts w:ascii="Garamond" w:hAnsi="Garamond"/>
          <w:sz w:val="16"/>
        </w:rPr>
        <w:t xml:space="preserve">. </w:t>
      </w:r>
      <w:r w:rsidRPr="0009468C">
        <w:rPr>
          <w:rFonts w:ascii="Garamond" w:hAnsi="Garamond"/>
          <w:u w:val="single"/>
        </w:rPr>
        <w:t>Since</w:t>
      </w:r>
      <w:r w:rsidRPr="0009468C">
        <w:rPr>
          <w:rFonts w:ascii="Garamond" w:hAnsi="Garamond"/>
          <w:sz w:val="16"/>
        </w:rPr>
        <w:t xml:space="preserve"> the 19</w:t>
      </w:r>
      <w:r w:rsidRPr="0009468C">
        <w:rPr>
          <w:rFonts w:ascii="Garamond" w:hAnsi="Garamond"/>
          <w:u w:val="single"/>
        </w:rPr>
        <w:t>89</w:t>
      </w:r>
      <w:r w:rsidRPr="0009468C">
        <w:rPr>
          <w:rFonts w:ascii="Garamond" w:hAnsi="Garamond"/>
          <w:sz w:val="16"/>
        </w:rPr>
        <w:t xml:space="preserve"> </w:t>
      </w:r>
      <w:r w:rsidRPr="0009468C">
        <w:rPr>
          <w:rFonts w:ascii="Garamond" w:hAnsi="Garamond"/>
          <w:u w:val="single"/>
        </w:rPr>
        <w:t>collapse of trading relations with the former Soviet bloc, imports of agro-chemicals have dropped by more than 80 percent.</w:t>
      </w:r>
      <w:r w:rsidRPr="0009468C">
        <w:rPr>
          <w:rFonts w:ascii="Garamond" w:hAnsi="Garamond"/>
          <w:sz w:val="16"/>
        </w:rPr>
        <w:t xml:space="preserve"> Tractors are idle for lack of spare parts and petroleum, and the government is searching desperately for ways to provide incentives so that farmers will up their food production in the face of these difficulties. Yet in the midst of crisis, something is happening with positive implications that reach far beyond Cuban shores.”</w:t>
      </w:r>
    </w:p>
    <w:p w14:paraId="1E64521E" w14:textId="77777777" w:rsidR="00CA24A7" w:rsidRPr="0009468C" w:rsidRDefault="00CA24A7" w:rsidP="00CA24A7">
      <w:pPr>
        <w:rPr>
          <w:rFonts w:ascii="Garamond" w:hAnsi="Garamond"/>
          <w:sz w:val="16"/>
        </w:rPr>
      </w:pPr>
      <w:r w:rsidRPr="0009468C">
        <w:rPr>
          <w:rFonts w:ascii="Garamond" w:hAnsi="Garamond"/>
          <w:sz w:val="16"/>
        </w:rPr>
        <w:t xml:space="preserve">Until the collapse of the Soviet Union, Cuban agriculture was based on large scale, monoculture farming, much like we would see in the Central valley of California. More than 90% of the fertilizers and pesticides that they used to grow their food were imported. </w:t>
      </w:r>
      <w:r w:rsidRPr="0009468C">
        <w:rPr>
          <w:rFonts w:ascii="Garamond" w:hAnsi="Garamond"/>
          <w:u w:val="single"/>
        </w:rPr>
        <w:t>When the trade relations with the Soviet Union collapsed pesticides and fertilizers virtually disappeared, and the availability of petro</w:t>
      </w:r>
      <w:r w:rsidRPr="0009468C">
        <w:rPr>
          <w:rFonts w:ascii="Garamond" w:hAnsi="Garamond"/>
          <w:sz w:val="16"/>
        </w:rPr>
        <w:t xml:space="preserve">leum </w:t>
      </w:r>
      <w:r w:rsidRPr="0009468C">
        <w:rPr>
          <w:rFonts w:ascii="Garamond" w:hAnsi="Garamond"/>
          <w:u w:val="single"/>
        </w:rPr>
        <w:t>for ag</w:t>
      </w:r>
      <w:r w:rsidRPr="0009468C">
        <w:rPr>
          <w:rFonts w:ascii="Garamond" w:hAnsi="Garamond"/>
          <w:sz w:val="16"/>
        </w:rPr>
        <w:t xml:space="preserve">riculture </w:t>
      </w:r>
      <w:r w:rsidRPr="0009468C">
        <w:rPr>
          <w:rFonts w:ascii="Garamond" w:hAnsi="Garamond"/>
          <w:u w:val="single"/>
        </w:rPr>
        <w:t>dropped by half. As a result of this crisis, Cuba has been undergoing a conversion</w:t>
      </w:r>
      <w:r w:rsidRPr="0009468C">
        <w:rPr>
          <w:rFonts w:ascii="Garamond" w:hAnsi="Garamond"/>
          <w:sz w:val="16"/>
        </w:rPr>
        <w:t xml:space="preserve"> from modern conventional agriculture </w:t>
      </w:r>
      <w:r w:rsidRPr="0009468C">
        <w:rPr>
          <w:rFonts w:ascii="Garamond" w:hAnsi="Garamond"/>
          <w:u w:val="single"/>
        </w:rPr>
        <w:t>to organic farming</w:t>
      </w:r>
      <w:r w:rsidRPr="0009468C">
        <w:rPr>
          <w:rFonts w:ascii="Garamond" w:hAnsi="Garamond"/>
          <w:sz w:val="16"/>
        </w:rPr>
        <w:t>.</w:t>
      </w:r>
    </w:p>
    <w:p w14:paraId="09AF0033" w14:textId="77777777" w:rsidR="00CA24A7" w:rsidRPr="0009468C" w:rsidRDefault="00CA24A7" w:rsidP="00CA24A7">
      <w:pPr>
        <w:rPr>
          <w:rFonts w:ascii="Garamond" w:hAnsi="Garamond"/>
          <w:sz w:val="16"/>
        </w:rPr>
      </w:pPr>
      <w:r w:rsidRPr="0009468C">
        <w:rPr>
          <w:rFonts w:ascii="Garamond" w:hAnsi="Garamond"/>
          <w:u w:val="single"/>
        </w:rPr>
        <w:t>During the</w:t>
      </w:r>
      <w:r w:rsidRPr="0009468C">
        <w:rPr>
          <w:rFonts w:ascii="Garamond" w:hAnsi="Garamond"/>
          <w:sz w:val="16"/>
        </w:rPr>
        <w:t xml:space="preserve"> 19</w:t>
      </w:r>
      <w:r w:rsidRPr="0009468C">
        <w:rPr>
          <w:rFonts w:ascii="Garamond" w:hAnsi="Garamond"/>
          <w:u w:val="single"/>
        </w:rPr>
        <w:t>90’s</w:t>
      </w:r>
      <w:r w:rsidRPr="0009468C">
        <w:rPr>
          <w:rFonts w:ascii="Garamond" w:hAnsi="Garamond"/>
          <w:sz w:val="16"/>
        </w:rPr>
        <w:t xml:space="preserve"> after the Soviet collapse, </w:t>
      </w:r>
      <w:r w:rsidRPr="0009468C">
        <w:rPr>
          <w:rFonts w:ascii="Garamond" w:hAnsi="Garamond"/>
          <w:u w:val="single"/>
        </w:rPr>
        <w:t>the U.S.</w:t>
      </w:r>
      <w:r w:rsidRPr="0009468C">
        <w:rPr>
          <w:rFonts w:ascii="Garamond" w:hAnsi="Garamond"/>
          <w:sz w:val="16"/>
        </w:rPr>
        <w:t xml:space="preserve"> </w:t>
      </w:r>
      <w:r w:rsidRPr="0009468C">
        <w:rPr>
          <w:rFonts w:ascii="Garamond" w:hAnsi="Garamond"/>
          <w:u w:val="single"/>
        </w:rPr>
        <w:t>tightened it</w:t>
      </w:r>
      <w:r w:rsidRPr="0009468C">
        <w:rPr>
          <w:rFonts w:ascii="Garamond" w:hAnsi="Garamond"/>
          <w:sz w:val="16"/>
        </w:rPr>
        <w:t xml:space="preserve">s existing trade </w:t>
      </w:r>
      <w:r w:rsidRPr="0009468C">
        <w:rPr>
          <w:rFonts w:ascii="Garamond" w:hAnsi="Garamond"/>
          <w:u w:val="single"/>
        </w:rPr>
        <w:t>embargo, making it nearly impossible for Cuba to rely on any help from other countries</w:t>
      </w:r>
      <w:r w:rsidRPr="0009468C">
        <w:rPr>
          <w:rFonts w:ascii="Garamond" w:hAnsi="Garamond"/>
          <w:sz w:val="16"/>
        </w:rPr>
        <w:t xml:space="preserve">. As their oil imports diminished, </w:t>
      </w:r>
      <w:r w:rsidRPr="0009468C">
        <w:rPr>
          <w:rFonts w:ascii="Garamond" w:hAnsi="Garamond"/>
          <w:u w:val="single"/>
        </w:rPr>
        <w:t>Cuba had to reduce</w:t>
      </w:r>
      <w:r w:rsidRPr="0009468C">
        <w:rPr>
          <w:rFonts w:ascii="Garamond" w:hAnsi="Garamond"/>
          <w:sz w:val="16"/>
        </w:rPr>
        <w:t xml:space="preserve"> many of their </w:t>
      </w:r>
      <w:r w:rsidRPr="0009468C">
        <w:rPr>
          <w:rFonts w:ascii="Garamond" w:hAnsi="Garamond"/>
          <w:u w:val="single"/>
        </w:rPr>
        <w:t>ag</w:t>
      </w:r>
      <w:r w:rsidRPr="0009468C">
        <w:rPr>
          <w:rFonts w:ascii="Garamond" w:hAnsi="Garamond"/>
          <w:sz w:val="16"/>
        </w:rPr>
        <w:t xml:space="preserve">ricultural </w:t>
      </w:r>
      <w:r w:rsidRPr="0009468C">
        <w:rPr>
          <w:rFonts w:ascii="Garamond" w:hAnsi="Garamond"/>
          <w:u w:val="single"/>
        </w:rPr>
        <w:t>costs</w:t>
      </w:r>
      <w:r w:rsidRPr="0009468C">
        <w:rPr>
          <w:rFonts w:ascii="Garamond" w:hAnsi="Garamond"/>
          <w:sz w:val="16"/>
        </w:rPr>
        <w:t xml:space="preserve">, including transportation, refrigeration and storage. </w:t>
      </w:r>
      <w:r w:rsidRPr="0009468C">
        <w:rPr>
          <w:rFonts w:ascii="Garamond" w:hAnsi="Garamond"/>
          <w:u w:val="single"/>
        </w:rPr>
        <w:t>They did this by moving farming production closer to the cities</w:t>
      </w:r>
      <w:r w:rsidRPr="0009468C">
        <w:rPr>
          <w:rFonts w:ascii="Garamond" w:hAnsi="Garamond"/>
          <w:sz w:val="16"/>
        </w:rPr>
        <w:t xml:space="preserve">. </w:t>
      </w:r>
      <w:r w:rsidRPr="0009468C">
        <w:rPr>
          <w:rFonts w:ascii="Garamond" w:hAnsi="Garamond"/>
          <w:u w:val="single"/>
        </w:rPr>
        <w:t>Urban organic ag</w:t>
      </w:r>
      <w:r w:rsidRPr="0009468C">
        <w:rPr>
          <w:rFonts w:ascii="Garamond" w:hAnsi="Garamond"/>
          <w:sz w:val="16"/>
        </w:rPr>
        <w:t xml:space="preserve">riculture </w:t>
      </w:r>
      <w:r w:rsidRPr="0009468C">
        <w:rPr>
          <w:rFonts w:ascii="Garamond" w:hAnsi="Garamond"/>
          <w:u w:val="single"/>
        </w:rPr>
        <w:t>became the method of farming in Cuba. Urban ag</w:t>
      </w:r>
      <w:r w:rsidRPr="0009468C">
        <w:rPr>
          <w:rFonts w:ascii="Garamond" w:hAnsi="Garamond"/>
          <w:sz w:val="16"/>
        </w:rPr>
        <w:t xml:space="preserve">riculture </w:t>
      </w:r>
      <w:r w:rsidRPr="0009468C">
        <w:rPr>
          <w:rFonts w:ascii="Garamond" w:hAnsi="Garamond"/>
          <w:u w:val="single"/>
        </w:rPr>
        <w:t>used to play a major role in feeding urban populations until the rise of the industrial revolution</w:t>
      </w:r>
      <w:r w:rsidRPr="0009468C">
        <w:rPr>
          <w:rFonts w:ascii="Garamond" w:hAnsi="Garamond"/>
          <w:sz w:val="16"/>
        </w:rPr>
        <w:t>, when farming moved almost exclusively to the countryside. By 1998, Urban farming was beginning to take hold in Cuba, with over 8,000 “Urban Gardens” being farmed by over 30,000 people, using over 30% of the islands land mass.</w:t>
      </w:r>
    </w:p>
    <w:p w14:paraId="19A759F4" w14:textId="77777777" w:rsidR="00CA24A7" w:rsidRPr="0009468C" w:rsidRDefault="00CA24A7" w:rsidP="00CA24A7">
      <w:pPr>
        <w:rPr>
          <w:rFonts w:ascii="Garamond" w:hAnsi="Garamond"/>
          <w:sz w:val="16"/>
        </w:rPr>
      </w:pPr>
      <w:r w:rsidRPr="0009468C">
        <w:rPr>
          <w:rFonts w:ascii="Garamond" w:hAnsi="Garamond"/>
          <w:u w:val="single"/>
        </w:rPr>
        <w:t>With petrochemicals disappearing in Cuba, integrated pest management has begun to replace chemicals; farmer co-ops are replacing</w:t>
      </w:r>
      <w:r w:rsidRPr="0009468C">
        <w:rPr>
          <w:rFonts w:ascii="Garamond" w:hAnsi="Garamond"/>
          <w:sz w:val="16"/>
        </w:rPr>
        <w:t xml:space="preserve"> large </w:t>
      </w:r>
      <w:r w:rsidRPr="0009468C">
        <w:rPr>
          <w:rFonts w:ascii="Garamond" w:hAnsi="Garamond"/>
          <w:u w:val="single"/>
        </w:rPr>
        <w:t>monoculture farms</w:t>
      </w:r>
      <w:r w:rsidRPr="0009468C">
        <w:rPr>
          <w:rFonts w:ascii="Garamond" w:hAnsi="Garamond"/>
          <w:sz w:val="16"/>
        </w:rPr>
        <w:t>; and rather than people fleeing the cities, the urban population remains strong.</w:t>
      </w:r>
    </w:p>
    <w:p w14:paraId="4432ACAC" w14:textId="77777777" w:rsidR="00CA24A7" w:rsidRPr="0009468C" w:rsidRDefault="00CA24A7" w:rsidP="00CA24A7">
      <w:pPr>
        <w:pStyle w:val="Heading4"/>
        <w:rPr>
          <w:rFonts w:ascii="Garamond" w:hAnsi="Garamond"/>
        </w:rPr>
      </w:pPr>
      <w:r w:rsidRPr="0009468C">
        <w:rPr>
          <w:rFonts w:ascii="Garamond" w:hAnsi="Garamond"/>
        </w:rPr>
        <w:t xml:space="preserve">Concessions on the embargo places Cuban organics at risk </w:t>
      </w:r>
    </w:p>
    <w:p w14:paraId="671723D0" w14:textId="77777777" w:rsidR="00CA24A7" w:rsidRPr="0009468C" w:rsidRDefault="00CA24A7" w:rsidP="00CA24A7">
      <w:pPr>
        <w:rPr>
          <w:rFonts w:ascii="Garamond" w:hAnsi="Garamond"/>
          <w:sz w:val="16"/>
          <w:szCs w:val="16"/>
        </w:rPr>
      </w:pPr>
      <w:r w:rsidRPr="0009468C">
        <w:rPr>
          <w:rFonts w:ascii="Garamond" w:hAnsi="Garamond"/>
          <w:b/>
          <w:sz w:val="26"/>
          <w:szCs w:val="26"/>
        </w:rPr>
        <w:t>Barclay 03</w:t>
      </w:r>
      <w:r w:rsidRPr="0009468C">
        <w:rPr>
          <w:rFonts w:ascii="Garamond" w:hAnsi="Garamond"/>
        </w:rPr>
        <w:t xml:space="preserve"> </w:t>
      </w:r>
      <w:r w:rsidRPr="0009468C">
        <w:rPr>
          <w:rFonts w:ascii="Garamond" w:hAnsi="Garamond"/>
          <w:sz w:val="16"/>
          <w:szCs w:val="16"/>
        </w:rPr>
        <w:t xml:space="preserve">[Eliza Barclay, “Cuba's security in fresh produce,” </w:t>
      </w:r>
      <w:r w:rsidRPr="0009468C">
        <w:rPr>
          <w:rFonts w:ascii="Garamond" w:hAnsi="Garamond"/>
          <w:sz w:val="16"/>
          <w:szCs w:val="16"/>
          <w:u w:val="single"/>
        </w:rPr>
        <w:t>Food First</w:t>
      </w:r>
      <w:r w:rsidRPr="0009468C">
        <w:rPr>
          <w:rFonts w:ascii="Garamond" w:hAnsi="Garamond"/>
          <w:sz w:val="16"/>
          <w:szCs w:val="16"/>
        </w:rPr>
        <w:t xml:space="preserve">, September 12th, 2003, pg. http://www.foodfirst.org/node/1208 </w:t>
      </w:r>
    </w:p>
    <w:p w14:paraId="7DC5E0E3" w14:textId="77777777" w:rsidR="00CA24A7" w:rsidRPr="0009468C" w:rsidRDefault="00CA24A7" w:rsidP="00CA24A7">
      <w:pPr>
        <w:rPr>
          <w:rFonts w:ascii="Garamond" w:hAnsi="Garamond"/>
          <w:sz w:val="16"/>
        </w:rPr>
      </w:pPr>
    </w:p>
    <w:p w14:paraId="2B516E1C" w14:textId="77777777" w:rsidR="00CA24A7" w:rsidRPr="0009468C" w:rsidRDefault="00CA24A7" w:rsidP="00CA24A7">
      <w:pPr>
        <w:rPr>
          <w:rFonts w:ascii="Garamond" w:hAnsi="Garamond"/>
          <w:sz w:val="16"/>
        </w:rPr>
      </w:pPr>
      <w:r w:rsidRPr="0009468C">
        <w:rPr>
          <w:rFonts w:ascii="Garamond" w:hAnsi="Garamond"/>
          <w:sz w:val="16"/>
        </w:rPr>
        <w:t xml:space="preserve">Faced with the possibility of widespread starvation, the Cuban government foresaw that a full-scale mobilization of domestic resources, both human and natural, would be required in order to increase production to meet the demands of a hungry populace. And </w:t>
      </w:r>
      <w:r w:rsidRPr="0009468C">
        <w:rPr>
          <w:rFonts w:ascii="Garamond" w:hAnsi="Garamond"/>
          <w:u w:val="single"/>
        </w:rPr>
        <w:t>with few options to import food given the stringency of the U.S. embargo, Cuba turned over a new leaf by converting almost entirely to an organic production system within 10 years</w:t>
      </w:r>
      <w:r w:rsidRPr="0009468C">
        <w:rPr>
          <w:rFonts w:ascii="Garamond" w:hAnsi="Garamond"/>
          <w:sz w:val="16"/>
        </w:rPr>
        <w:t>.</w:t>
      </w:r>
    </w:p>
    <w:p w14:paraId="6DF9F592" w14:textId="77777777" w:rsidR="00CA24A7" w:rsidRPr="0009468C" w:rsidRDefault="00CA24A7" w:rsidP="00CA24A7">
      <w:pPr>
        <w:rPr>
          <w:rFonts w:ascii="Garamond" w:hAnsi="Garamond"/>
          <w:sz w:val="16"/>
        </w:rPr>
      </w:pPr>
      <w:r w:rsidRPr="0009468C">
        <w:rPr>
          <w:rFonts w:ascii="Garamond" w:hAnsi="Garamond"/>
          <w:u w:val="single"/>
        </w:rPr>
        <w:t>Cuba's nationwide commitment to food self-sufficiency without reliance on chemical or mechanical tech</w:t>
      </w:r>
      <w:r w:rsidRPr="0009468C">
        <w:rPr>
          <w:rFonts w:ascii="Garamond" w:hAnsi="Garamond"/>
          <w:sz w:val="16"/>
        </w:rPr>
        <w:t xml:space="preserve">nologies </w:t>
      </w:r>
      <w:r w:rsidRPr="0009468C">
        <w:rPr>
          <w:rFonts w:ascii="Garamond" w:hAnsi="Garamond"/>
          <w:u w:val="single"/>
        </w:rPr>
        <w:t>has borne some startlingly successful results</w:t>
      </w:r>
      <w:r w:rsidRPr="0009468C">
        <w:rPr>
          <w:rFonts w:ascii="Garamond" w:hAnsi="Garamond"/>
          <w:sz w:val="16"/>
        </w:rPr>
        <w:t>, not only in terms of food production but also in the development of a more personalized food culture, woven deeply into patterns of food consumption, nutrition, and community.</w:t>
      </w:r>
    </w:p>
    <w:p w14:paraId="294ED43B" w14:textId="77777777" w:rsidR="00CA24A7" w:rsidRPr="0009468C" w:rsidRDefault="00CA24A7" w:rsidP="00CA24A7">
      <w:pPr>
        <w:rPr>
          <w:rFonts w:ascii="Garamond" w:hAnsi="Garamond"/>
          <w:u w:val="single"/>
        </w:rPr>
      </w:pPr>
      <w:r w:rsidRPr="0009468C">
        <w:rPr>
          <w:rFonts w:ascii="Garamond" w:hAnsi="Garamond"/>
          <w:u w:val="single"/>
        </w:rPr>
        <w:t>These trends, which many sustainable agriculture experts enthusiastically champion</w:t>
      </w:r>
      <w:r w:rsidRPr="0009468C">
        <w:rPr>
          <w:rFonts w:ascii="Garamond" w:hAnsi="Garamond"/>
          <w:sz w:val="16"/>
        </w:rPr>
        <w:t xml:space="preserve">, also </w:t>
      </w:r>
      <w:r w:rsidRPr="0009468C">
        <w:rPr>
          <w:rFonts w:ascii="Garamond" w:hAnsi="Garamond"/>
          <w:u w:val="single"/>
        </w:rPr>
        <w:t>appear to be on the brink of a major confrontation with the powerful forces of the global market</w:t>
      </w:r>
      <w:r w:rsidRPr="0009468C">
        <w:rPr>
          <w:rFonts w:ascii="Garamond" w:hAnsi="Garamond"/>
          <w:sz w:val="16"/>
        </w:rPr>
        <w:t xml:space="preserve">, from which Cuba was virtually exempt until 2001, </w:t>
      </w:r>
      <w:r w:rsidRPr="0009468C">
        <w:rPr>
          <w:rFonts w:ascii="Garamond" w:hAnsi="Garamond"/>
          <w:u w:val="single"/>
        </w:rPr>
        <w:t>when U.S. policy</w:t>
      </w:r>
      <w:r w:rsidRPr="0009468C">
        <w:rPr>
          <w:rFonts w:ascii="Garamond" w:hAnsi="Garamond"/>
          <w:sz w:val="16"/>
        </w:rPr>
        <w:t xml:space="preserve"> </w:t>
      </w:r>
      <w:r w:rsidRPr="0009468C">
        <w:rPr>
          <w:rFonts w:ascii="Garamond" w:hAnsi="Garamond"/>
          <w:u w:val="single"/>
        </w:rPr>
        <w:t>toward agricultural exports to Cuba</w:t>
      </w:r>
      <w:r w:rsidRPr="0009468C">
        <w:rPr>
          <w:rFonts w:ascii="Garamond" w:hAnsi="Garamond"/>
          <w:sz w:val="16"/>
        </w:rPr>
        <w:t xml:space="preserve"> began to </w:t>
      </w:r>
      <w:r w:rsidRPr="0009468C">
        <w:rPr>
          <w:rFonts w:ascii="Garamond" w:hAnsi="Garamond"/>
          <w:u w:val="single"/>
        </w:rPr>
        <w:t>shift slightly. The strength of Cuba’s food security</w:t>
      </w:r>
      <w:r w:rsidRPr="0009468C">
        <w:rPr>
          <w:rFonts w:ascii="Garamond" w:hAnsi="Garamond"/>
          <w:sz w:val="16"/>
        </w:rPr>
        <w:t xml:space="preserve">, with all its growing bureaucratic and market support, </w:t>
      </w:r>
      <w:r w:rsidRPr="0009468C">
        <w:rPr>
          <w:rFonts w:ascii="Garamond" w:hAnsi="Garamond"/>
          <w:u w:val="single"/>
        </w:rPr>
        <w:t xml:space="preserve">will inevitably be put to the </w:t>
      </w:r>
      <w:r w:rsidRPr="0009468C">
        <w:rPr>
          <w:rFonts w:ascii="Garamond" w:hAnsi="Garamond"/>
          <w:u w:val="single"/>
        </w:rPr>
        <w:lastRenderedPageBreak/>
        <w:t>test as small</w:t>
      </w:r>
      <w:r w:rsidRPr="0009468C">
        <w:rPr>
          <w:rFonts w:ascii="Garamond" w:hAnsi="Garamond"/>
          <w:sz w:val="16"/>
        </w:rPr>
        <w:t xml:space="preserve"> but increasing </w:t>
      </w:r>
      <w:r w:rsidRPr="0009468C">
        <w:rPr>
          <w:rFonts w:ascii="Garamond" w:hAnsi="Garamond"/>
          <w:u w:val="single"/>
        </w:rPr>
        <w:t>concessions are made to expand trade between Cuba and</w:t>
      </w:r>
      <w:r w:rsidRPr="0009468C">
        <w:rPr>
          <w:rFonts w:ascii="Garamond" w:hAnsi="Garamond"/>
          <w:sz w:val="16"/>
        </w:rPr>
        <w:t xml:space="preserve"> its closest potential trading partner, </w:t>
      </w:r>
      <w:r w:rsidRPr="0009468C">
        <w:rPr>
          <w:rFonts w:ascii="Garamond" w:hAnsi="Garamond"/>
          <w:u w:val="single"/>
        </w:rPr>
        <w:t>the United States.</w:t>
      </w:r>
    </w:p>
    <w:p w14:paraId="5030AE61" w14:textId="77777777" w:rsidR="00CA24A7" w:rsidRPr="0009468C" w:rsidRDefault="00CA24A7" w:rsidP="00CA24A7">
      <w:pPr>
        <w:pStyle w:val="Heading4"/>
        <w:rPr>
          <w:rFonts w:ascii="Garamond" w:hAnsi="Garamond"/>
        </w:rPr>
      </w:pPr>
      <w:r w:rsidRPr="0009468C">
        <w:rPr>
          <w:rFonts w:ascii="Garamond" w:hAnsi="Garamond"/>
        </w:rPr>
        <w:t xml:space="preserve">Embargo restricts access to food aid.  Cuba is forced to rely on organics </w:t>
      </w:r>
    </w:p>
    <w:p w14:paraId="769E9BFF" w14:textId="77777777" w:rsidR="00CA24A7" w:rsidRPr="0009468C" w:rsidRDefault="00CA24A7" w:rsidP="00CA24A7">
      <w:pPr>
        <w:rPr>
          <w:rFonts w:ascii="Garamond" w:hAnsi="Garamond"/>
          <w:sz w:val="16"/>
          <w:szCs w:val="16"/>
        </w:rPr>
      </w:pPr>
      <w:r w:rsidRPr="0009468C">
        <w:rPr>
          <w:rFonts w:ascii="Garamond" w:hAnsi="Garamond"/>
          <w:b/>
          <w:sz w:val="26"/>
          <w:szCs w:val="26"/>
        </w:rPr>
        <w:t>Barclay 03</w:t>
      </w:r>
      <w:r w:rsidRPr="0009468C">
        <w:rPr>
          <w:rFonts w:ascii="Garamond" w:hAnsi="Garamond"/>
        </w:rPr>
        <w:t xml:space="preserve"> </w:t>
      </w:r>
      <w:r w:rsidRPr="0009468C">
        <w:rPr>
          <w:rFonts w:ascii="Garamond" w:hAnsi="Garamond"/>
          <w:sz w:val="16"/>
          <w:szCs w:val="16"/>
        </w:rPr>
        <w:t xml:space="preserve">[Eliza Barclay, “Cuba's security in fresh produce,” </w:t>
      </w:r>
      <w:r w:rsidRPr="0009468C">
        <w:rPr>
          <w:rFonts w:ascii="Garamond" w:hAnsi="Garamond"/>
          <w:sz w:val="16"/>
          <w:szCs w:val="16"/>
          <w:u w:val="single"/>
        </w:rPr>
        <w:t>Food First</w:t>
      </w:r>
      <w:r w:rsidRPr="0009468C">
        <w:rPr>
          <w:rFonts w:ascii="Garamond" w:hAnsi="Garamond"/>
          <w:sz w:val="16"/>
          <w:szCs w:val="16"/>
        </w:rPr>
        <w:t xml:space="preserve">, September 12th, 2003, pg. http://www.foodfirst.org/node/1208 </w:t>
      </w:r>
    </w:p>
    <w:p w14:paraId="3DD380E5" w14:textId="77777777" w:rsidR="00CA24A7" w:rsidRPr="0009468C" w:rsidRDefault="00CA24A7" w:rsidP="00CA24A7">
      <w:pPr>
        <w:rPr>
          <w:rFonts w:ascii="Garamond" w:hAnsi="Garamond"/>
        </w:rPr>
      </w:pPr>
    </w:p>
    <w:p w14:paraId="7604A363" w14:textId="77777777" w:rsidR="00CA24A7" w:rsidRPr="0009468C" w:rsidRDefault="00CA24A7" w:rsidP="00CA24A7">
      <w:pPr>
        <w:rPr>
          <w:rFonts w:ascii="Garamond" w:hAnsi="Garamond"/>
          <w:u w:val="single"/>
        </w:rPr>
      </w:pPr>
      <w:r w:rsidRPr="0009468C">
        <w:rPr>
          <w:rFonts w:ascii="Garamond" w:hAnsi="Garamond"/>
          <w:u w:val="single"/>
        </w:rPr>
        <w:t xml:space="preserve">Given the highly restrictive nature of the U.S. embargo on trade with and from Cuba, the Cubans have been forced to virtually sink or swim in terms of </w:t>
      </w:r>
      <w:r w:rsidRPr="0009468C">
        <w:rPr>
          <w:rFonts w:ascii="Garamond" w:hAnsi="Garamond"/>
          <w:sz w:val="16"/>
        </w:rPr>
        <w:t xml:space="preserve">procuring or </w:t>
      </w:r>
      <w:r w:rsidRPr="0009468C">
        <w:rPr>
          <w:rFonts w:ascii="Garamond" w:hAnsi="Garamond"/>
          <w:u w:val="single"/>
        </w:rPr>
        <w:t>growing food. Because of the terms of the trade sanctions, Cuba has been ineligible to receive food aid from international aid agencies.</w:t>
      </w:r>
    </w:p>
    <w:p w14:paraId="2AFCF0C5" w14:textId="77777777" w:rsidR="00CA24A7" w:rsidRPr="0009468C" w:rsidRDefault="00CA24A7" w:rsidP="00CA24A7">
      <w:pPr>
        <w:rPr>
          <w:rFonts w:ascii="Garamond" w:hAnsi="Garamond"/>
          <w:sz w:val="16"/>
        </w:rPr>
      </w:pPr>
      <w:r w:rsidRPr="0009468C">
        <w:rPr>
          <w:rFonts w:ascii="Garamond" w:hAnsi="Garamond"/>
          <w:sz w:val="16"/>
        </w:rPr>
        <w:t xml:space="preserve">Peter </w:t>
      </w:r>
      <w:proofErr w:type="spellStart"/>
      <w:r w:rsidRPr="0009468C">
        <w:rPr>
          <w:rFonts w:ascii="Garamond" w:hAnsi="Garamond"/>
          <w:sz w:val="16"/>
        </w:rPr>
        <w:t>Rosset</w:t>
      </w:r>
      <w:proofErr w:type="spellEnd"/>
      <w:r w:rsidRPr="0009468C">
        <w:rPr>
          <w:rFonts w:ascii="Garamond" w:hAnsi="Garamond"/>
          <w:sz w:val="16"/>
        </w:rPr>
        <w:t xml:space="preserve">, </w:t>
      </w:r>
      <w:r w:rsidRPr="0009468C">
        <w:rPr>
          <w:rFonts w:ascii="Garamond" w:hAnsi="Garamond"/>
          <w:u w:val="single"/>
        </w:rPr>
        <w:t>co-director of Food First/Institute for Food and Development Policy</w:t>
      </w:r>
      <w:r w:rsidRPr="0009468C">
        <w:rPr>
          <w:rFonts w:ascii="Garamond" w:hAnsi="Garamond"/>
          <w:sz w:val="16"/>
        </w:rPr>
        <w:t xml:space="preserve"> based in Oakland, Calif., has been researching food issues in Cuba since the early 1990s. He s</w:t>
      </w:r>
      <w:r w:rsidRPr="0009468C">
        <w:rPr>
          <w:rFonts w:ascii="Garamond" w:hAnsi="Garamond"/>
          <w:u w:val="single"/>
        </w:rPr>
        <w:t>aid, "Cuba has resisted three things</w:t>
      </w:r>
      <w:r w:rsidRPr="0009468C">
        <w:rPr>
          <w:rFonts w:ascii="Garamond" w:hAnsi="Garamond"/>
          <w:sz w:val="16"/>
        </w:rPr>
        <w:t xml:space="preserve">: the blockade of the </w:t>
      </w:r>
      <w:r w:rsidRPr="0009468C">
        <w:rPr>
          <w:rFonts w:ascii="Garamond" w:hAnsi="Garamond"/>
          <w:u w:val="single"/>
        </w:rPr>
        <w:t>U.S. embargo, the fallout of the Soviet Union, and the industrial green revolution</w:t>
      </w:r>
      <w:r w:rsidRPr="0009468C">
        <w:rPr>
          <w:rFonts w:ascii="Garamond" w:hAnsi="Garamond"/>
          <w:sz w:val="16"/>
        </w:rPr>
        <w:t xml:space="preserve"> and economic globalization that has taken its toll elsewhere in the world."</w:t>
      </w:r>
    </w:p>
    <w:p w14:paraId="44AD8D4F" w14:textId="77777777" w:rsidR="00CA24A7" w:rsidRPr="0009468C" w:rsidRDefault="00CA24A7" w:rsidP="00CA24A7">
      <w:pPr>
        <w:rPr>
          <w:rFonts w:ascii="Garamond" w:hAnsi="Garamond"/>
          <w:u w:val="single"/>
        </w:rPr>
      </w:pPr>
      <w:r w:rsidRPr="0009468C">
        <w:rPr>
          <w:rFonts w:ascii="Garamond" w:hAnsi="Garamond"/>
          <w:sz w:val="16"/>
        </w:rPr>
        <w:t xml:space="preserve">Fortunately, </w:t>
      </w:r>
      <w:r w:rsidRPr="0009468C">
        <w:rPr>
          <w:rFonts w:ascii="Garamond" w:hAnsi="Garamond"/>
          <w:u w:val="single"/>
        </w:rPr>
        <w:t>with a combination of solid scientific expertise and institutional will, Cuba was able to replace conventional farming practices with more practical and affordable alternatives</w:t>
      </w:r>
      <w:r w:rsidRPr="0009468C">
        <w:rPr>
          <w:rFonts w:ascii="Garamond" w:hAnsi="Garamond"/>
          <w:sz w:val="16"/>
        </w:rPr>
        <w:t xml:space="preserve">. By charting new courses in research, land management, and market supply, </w:t>
      </w:r>
      <w:r w:rsidRPr="0009468C">
        <w:rPr>
          <w:rFonts w:ascii="Garamond" w:hAnsi="Garamond"/>
          <w:u w:val="single"/>
        </w:rPr>
        <w:t>government officials and scientists were able to avert a full hunger crisis and activate farmers and urban citizens to dedicate themselves to meeting food demands.</w:t>
      </w:r>
    </w:p>
    <w:p w14:paraId="5112DE13" w14:textId="77777777" w:rsidR="00CA24A7" w:rsidRPr="0009468C" w:rsidRDefault="00CA24A7" w:rsidP="00CA24A7">
      <w:pPr>
        <w:pStyle w:val="Heading1"/>
        <w:rPr>
          <w:rFonts w:ascii="Garamond" w:hAnsi="Garamond"/>
        </w:rPr>
      </w:pPr>
      <w:bookmarkStart w:id="5" w:name="_Toc233135662"/>
      <w:proofErr w:type="spellStart"/>
      <w:r w:rsidRPr="0009468C">
        <w:rPr>
          <w:rFonts w:ascii="Garamond" w:hAnsi="Garamond"/>
        </w:rPr>
        <w:lastRenderedPageBreak/>
        <w:t>Lk</w:t>
      </w:r>
      <w:proofErr w:type="spellEnd"/>
      <w:r w:rsidRPr="0009468C">
        <w:rPr>
          <w:rFonts w:ascii="Garamond" w:hAnsi="Garamond"/>
        </w:rPr>
        <w:t xml:space="preserve"> – Model</w:t>
      </w:r>
      <w:bookmarkEnd w:id="5"/>
      <w:r w:rsidRPr="0009468C">
        <w:rPr>
          <w:rFonts w:ascii="Garamond" w:hAnsi="Garamond"/>
        </w:rPr>
        <w:t xml:space="preserve"> </w:t>
      </w:r>
    </w:p>
    <w:p w14:paraId="5BDE5897" w14:textId="77777777" w:rsidR="00CA24A7" w:rsidRPr="0009468C" w:rsidRDefault="00CA24A7" w:rsidP="00CA24A7">
      <w:pPr>
        <w:pStyle w:val="Heading4"/>
        <w:rPr>
          <w:rFonts w:ascii="Garamond" w:hAnsi="Garamond"/>
        </w:rPr>
      </w:pPr>
      <w:r w:rsidRPr="0009468C">
        <w:rPr>
          <w:rFonts w:ascii="Garamond" w:hAnsi="Garamond"/>
        </w:rPr>
        <w:t xml:space="preserve">Cuba is the model for vermicomposting.  Their transition is driven by the embargo </w:t>
      </w:r>
    </w:p>
    <w:p w14:paraId="7BF982F3" w14:textId="77777777" w:rsidR="00CA24A7" w:rsidRPr="0009468C" w:rsidRDefault="00CA24A7" w:rsidP="00CA24A7">
      <w:pPr>
        <w:rPr>
          <w:rFonts w:ascii="Garamond" w:hAnsi="Garamond"/>
        </w:rPr>
      </w:pPr>
      <w:r w:rsidRPr="0009468C">
        <w:rPr>
          <w:rFonts w:ascii="Garamond" w:hAnsi="Garamond"/>
          <w:b/>
          <w:sz w:val="26"/>
          <w:szCs w:val="26"/>
          <w:u w:val="single"/>
        </w:rPr>
        <w:t>Project Censored</w:t>
      </w:r>
      <w:r w:rsidRPr="0009468C">
        <w:rPr>
          <w:rFonts w:ascii="Garamond" w:hAnsi="Garamond"/>
          <w:b/>
          <w:sz w:val="26"/>
          <w:szCs w:val="26"/>
        </w:rPr>
        <w:t xml:space="preserve"> 10</w:t>
      </w:r>
      <w:r w:rsidRPr="0009468C">
        <w:rPr>
          <w:rFonts w:ascii="Garamond" w:hAnsi="Garamond"/>
        </w:rPr>
        <w:t xml:space="preserve"> </w:t>
      </w:r>
      <w:r w:rsidRPr="0009468C">
        <w:rPr>
          <w:rFonts w:ascii="Garamond" w:hAnsi="Garamond"/>
          <w:sz w:val="16"/>
          <w:szCs w:val="16"/>
        </w:rPr>
        <w:t>[“Cuba Leads the World in Organic Farming,” Apr 30, 2010, pg. http://www.projectcensored.org/top-stories/articles/12-cuba-leads-the-world-in-organic-farming/</w:t>
      </w:r>
    </w:p>
    <w:p w14:paraId="2E21AC46" w14:textId="77777777" w:rsidR="00CA24A7" w:rsidRPr="0009468C" w:rsidRDefault="00CA24A7" w:rsidP="00CA24A7">
      <w:pPr>
        <w:rPr>
          <w:rFonts w:ascii="Garamond" w:hAnsi="Garamond"/>
          <w:b/>
        </w:rPr>
      </w:pPr>
    </w:p>
    <w:p w14:paraId="5CDAC6FB" w14:textId="77777777" w:rsidR="00CA24A7" w:rsidRPr="0009468C" w:rsidRDefault="00CA24A7" w:rsidP="00CA24A7">
      <w:pPr>
        <w:rPr>
          <w:rFonts w:ascii="Garamond" w:hAnsi="Garamond"/>
          <w:sz w:val="16"/>
        </w:rPr>
      </w:pPr>
      <w:r w:rsidRPr="0009468C">
        <w:rPr>
          <w:rFonts w:ascii="Garamond" w:hAnsi="Garamond"/>
          <w:u w:val="single"/>
        </w:rPr>
        <w:t xml:space="preserve">Cuba has developed one of the most efficient organic agriculture systems in the world, and </w:t>
      </w:r>
      <w:r w:rsidRPr="0009468C">
        <w:rPr>
          <w:rFonts w:ascii="Garamond" w:hAnsi="Garamond"/>
          <w:sz w:val="16"/>
        </w:rPr>
        <w:t>organic</w:t>
      </w:r>
      <w:r w:rsidRPr="0009468C">
        <w:rPr>
          <w:rFonts w:ascii="Garamond" w:hAnsi="Garamond"/>
          <w:u w:val="single"/>
        </w:rPr>
        <w:t xml:space="preserve"> </w:t>
      </w:r>
      <w:r w:rsidRPr="0009468C">
        <w:rPr>
          <w:rStyle w:val="Emphasis"/>
          <w:rFonts w:ascii="Garamond" w:hAnsi="Garamond"/>
        </w:rPr>
        <w:t>farmers from other countries are visiting the island to learn the methods</w:t>
      </w:r>
      <w:r w:rsidRPr="0009468C">
        <w:rPr>
          <w:rFonts w:ascii="Garamond" w:hAnsi="Garamond"/>
          <w:sz w:val="16"/>
        </w:rPr>
        <w:t>.</w:t>
      </w:r>
    </w:p>
    <w:p w14:paraId="501064F2" w14:textId="77777777" w:rsidR="00CA24A7" w:rsidRPr="0009468C" w:rsidRDefault="00CA24A7" w:rsidP="00CA24A7">
      <w:pPr>
        <w:rPr>
          <w:rFonts w:ascii="Garamond" w:hAnsi="Garamond"/>
          <w:sz w:val="16"/>
        </w:rPr>
      </w:pPr>
      <w:r w:rsidRPr="0009468C">
        <w:rPr>
          <w:rFonts w:ascii="Garamond" w:hAnsi="Garamond"/>
          <w:u w:val="single"/>
        </w:rPr>
        <w:t xml:space="preserve">Due to the </w:t>
      </w:r>
      <w:r w:rsidRPr="0009468C">
        <w:rPr>
          <w:rStyle w:val="Emphasis"/>
          <w:rFonts w:ascii="Garamond" w:hAnsi="Garamond"/>
        </w:rPr>
        <w:t>U.S. embargo</w:t>
      </w:r>
      <w:r w:rsidRPr="0009468C">
        <w:rPr>
          <w:rFonts w:ascii="Garamond" w:hAnsi="Garamond"/>
          <w:sz w:val="16"/>
        </w:rPr>
        <w:t xml:space="preserve">, and the collapse of the Soviet Union, </w:t>
      </w:r>
      <w:r w:rsidRPr="0009468C">
        <w:rPr>
          <w:rFonts w:ascii="Garamond" w:hAnsi="Garamond"/>
          <w:u w:val="single"/>
        </w:rPr>
        <w:t>Cuba was unable to import chemicals</w:t>
      </w:r>
      <w:r w:rsidRPr="0009468C">
        <w:rPr>
          <w:rFonts w:ascii="Garamond" w:hAnsi="Garamond"/>
          <w:sz w:val="16"/>
        </w:rPr>
        <w:t xml:space="preserve"> or modern farming machines </w:t>
      </w:r>
      <w:r w:rsidRPr="0009468C">
        <w:rPr>
          <w:rFonts w:ascii="Garamond" w:hAnsi="Garamond"/>
          <w:u w:val="single"/>
        </w:rPr>
        <w:t>to uphold a high-tech corporate farming culture</w:t>
      </w:r>
      <w:r w:rsidRPr="0009468C">
        <w:rPr>
          <w:rFonts w:ascii="Garamond" w:hAnsi="Garamond"/>
          <w:sz w:val="16"/>
        </w:rPr>
        <w:t xml:space="preserve">. Cuba needed to find another way to feed its people. The lost buying power for agricultural imports led to a general diversification within farming on the island. </w:t>
      </w:r>
      <w:r w:rsidRPr="0009468C">
        <w:rPr>
          <w:rFonts w:ascii="Garamond" w:hAnsi="Garamond"/>
          <w:u w:val="single"/>
        </w:rPr>
        <w:t>Organic ag</w:t>
      </w:r>
      <w:r w:rsidRPr="0009468C">
        <w:rPr>
          <w:rFonts w:ascii="Garamond" w:hAnsi="Garamond"/>
          <w:sz w:val="16"/>
        </w:rPr>
        <w:t xml:space="preserve">riculture </w:t>
      </w:r>
      <w:r w:rsidRPr="0009468C">
        <w:rPr>
          <w:rFonts w:ascii="Garamond" w:hAnsi="Garamond"/>
          <w:u w:val="single"/>
        </w:rPr>
        <w:t>has become key to feeding the nation</w:t>
      </w:r>
      <w:r w:rsidRPr="0009468C">
        <w:rPr>
          <w:rFonts w:ascii="Garamond" w:hAnsi="Garamond"/>
          <w:sz w:val="16"/>
        </w:rPr>
        <w:t>’s growing urban populations.</w:t>
      </w:r>
    </w:p>
    <w:p w14:paraId="1FFD88FC" w14:textId="77777777" w:rsidR="00CA24A7" w:rsidRPr="0009468C" w:rsidRDefault="00CA24A7" w:rsidP="00CA24A7">
      <w:pPr>
        <w:rPr>
          <w:rFonts w:ascii="Garamond" w:hAnsi="Garamond"/>
          <w:sz w:val="16"/>
        </w:rPr>
      </w:pPr>
      <w:r w:rsidRPr="0009468C">
        <w:rPr>
          <w:rFonts w:ascii="Garamond" w:hAnsi="Garamond"/>
          <w:sz w:val="16"/>
        </w:rPr>
        <w:t xml:space="preserve">Cuba’s new revolution is founded upon the development of an organic agricultural system. Peter </w:t>
      </w:r>
      <w:proofErr w:type="spellStart"/>
      <w:r w:rsidRPr="0009468C">
        <w:rPr>
          <w:rFonts w:ascii="Garamond" w:hAnsi="Garamond"/>
          <w:sz w:val="16"/>
        </w:rPr>
        <w:t>Rosset</w:t>
      </w:r>
      <w:proofErr w:type="spellEnd"/>
      <w:r w:rsidRPr="0009468C">
        <w:rPr>
          <w:rFonts w:ascii="Garamond" w:hAnsi="Garamond"/>
          <w:sz w:val="16"/>
        </w:rPr>
        <w:t xml:space="preserve"> of the Institute for Food and Development Policy states that </w:t>
      </w:r>
      <w:r w:rsidRPr="0009468C">
        <w:rPr>
          <w:rFonts w:ascii="Garamond" w:hAnsi="Garamond"/>
          <w:u w:val="single"/>
        </w:rPr>
        <w:t>this is “the largest conversion from conventional agriculture to organic</w:t>
      </w:r>
      <w:r w:rsidRPr="0009468C">
        <w:rPr>
          <w:rFonts w:ascii="Garamond" w:hAnsi="Garamond"/>
          <w:sz w:val="16"/>
        </w:rPr>
        <w:t xml:space="preserve"> or semi-organic </w:t>
      </w:r>
      <w:r w:rsidRPr="0009468C">
        <w:rPr>
          <w:rFonts w:ascii="Garamond" w:hAnsi="Garamond"/>
          <w:u w:val="single"/>
        </w:rPr>
        <w:t>farming that the world has ever known</w:t>
      </w:r>
      <w:r w:rsidRPr="0009468C">
        <w:rPr>
          <w:rFonts w:ascii="Garamond" w:hAnsi="Garamond"/>
          <w:sz w:val="16"/>
        </w:rPr>
        <w:t xml:space="preserve">.” Not only has organic farming been prosperous, but the migration of small farms and gardens into densely populated urban areas has also played a crucial role in feeding citizens. State food rations were not enough for Cuban families, so farms began to spring up all over the country. Havana, home to nearly 20 percent of Cuba’s population, is now also home to more than 8,000 officially recognized gardens, which are in turn cultivated by more than 30,000 people and cover nearly 30 percent of the available land. The growing number of gardens might seem to bring up the problem of space and price of land. However, “the local governments allocate land, which is handed over at no cost as long as it is used for cultivation,” says S. </w:t>
      </w:r>
      <w:proofErr w:type="spellStart"/>
      <w:r w:rsidRPr="0009468C">
        <w:rPr>
          <w:rFonts w:ascii="Garamond" w:hAnsi="Garamond"/>
          <w:sz w:val="16"/>
        </w:rPr>
        <w:t>Chaplowe</w:t>
      </w:r>
      <w:proofErr w:type="spellEnd"/>
      <w:r w:rsidRPr="0009468C">
        <w:rPr>
          <w:rFonts w:ascii="Garamond" w:hAnsi="Garamond"/>
          <w:sz w:val="16"/>
        </w:rPr>
        <w:t xml:space="preserve"> in the Newsletter of the World Sustainable Agriculture Association.</w:t>
      </w:r>
    </w:p>
    <w:p w14:paraId="5C7CE2B1" w14:textId="77777777" w:rsidR="00CA24A7" w:rsidRPr="0009468C" w:rsidRDefault="00CA24A7" w:rsidP="00CA24A7">
      <w:pPr>
        <w:rPr>
          <w:rFonts w:ascii="Garamond" w:hAnsi="Garamond"/>
          <w:sz w:val="16"/>
        </w:rPr>
      </w:pPr>
      <w:r w:rsidRPr="0009468C">
        <w:rPr>
          <w:rFonts w:ascii="Garamond" w:hAnsi="Garamond"/>
          <w:u w:val="single"/>
        </w:rPr>
        <w:t xml:space="preserve">The </w:t>
      </w:r>
      <w:r w:rsidRPr="0009468C">
        <w:rPr>
          <w:rStyle w:val="Emphasis"/>
          <w:rFonts w:ascii="Garamond" w:hAnsi="Garamond"/>
        </w:rPr>
        <w:t>removal of the “chemical crutch</w:t>
      </w:r>
      <w:r w:rsidRPr="0009468C">
        <w:rPr>
          <w:rFonts w:ascii="Garamond" w:hAnsi="Garamond"/>
          <w:u w:val="single"/>
        </w:rPr>
        <w:t>” has been the most important factor to come out of the</w:t>
      </w:r>
      <w:r w:rsidRPr="0009468C">
        <w:rPr>
          <w:rFonts w:ascii="Garamond" w:hAnsi="Garamond"/>
          <w:sz w:val="16"/>
        </w:rPr>
        <w:t xml:space="preserve"> Soviet collapse, </w:t>
      </w:r>
      <w:r w:rsidRPr="0009468C">
        <w:rPr>
          <w:rStyle w:val="Emphasis"/>
          <w:rFonts w:ascii="Garamond" w:hAnsi="Garamond"/>
        </w:rPr>
        <w:t>trade embargo</w:t>
      </w:r>
      <w:r w:rsidRPr="0009468C">
        <w:rPr>
          <w:rFonts w:ascii="Garamond" w:hAnsi="Garamond"/>
          <w:sz w:val="16"/>
        </w:rPr>
        <w:t xml:space="preserve">, and subsequent organic revolution. </w:t>
      </w:r>
      <w:r w:rsidRPr="0009468C">
        <w:rPr>
          <w:rFonts w:ascii="Garamond" w:hAnsi="Garamond"/>
          <w:u w:val="single"/>
        </w:rPr>
        <w:t>Though Cuba is organic by default because it has no means of acquiring pesticides and herbicides, the quality and quantity of crop yields have increased.</w:t>
      </w:r>
      <w:r w:rsidRPr="0009468C">
        <w:rPr>
          <w:rFonts w:ascii="Garamond" w:hAnsi="Garamond"/>
          <w:sz w:val="16"/>
        </w:rPr>
        <w:t xml:space="preserve"> This increase is occurring at a lower cost and with fewer health and environmental side effects than ever. </w:t>
      </w:r>
      <w:r w:rsidRPr="0009468C">
        <w:rPr>
          <w:rFonts w:ascii="Garamond" w:hAnsi="Garamond"/>
          <w:u w:val="single"/>
        </w:rPr>
        <w:t>There are 173 established ‘</w:t>
      </w:r>
      <w:proofErr w:type="spellStart"/>
      <w:r w:rsidRPr="0009468C">
        <w:rPr>
          <w:rStyle w:val="Emphasis"/>
          <w:rFonts w:ascii="Garamond" w:hAnsi="Garamond"/>
        </w:rPr>
        <w:t>vermicompost</w:t>
      </w:r>
      <w:proofErr w:type="spellEnd"/>
      <w:r w:rsidRPr="0009468C">
        <w:rPr>
          <w:rFonts w:ascii="Garamond" w:hAnsi="Garamond"/>
          <w:u w:val="single"/>
        </w:rPr>
        <w:t>’ centers across Cuba</w:t>
      </w:r>
      <w:r w:rsidRPr="0009468C">
        <w:rPr>
          <w:rFonts w:ascii="Garamond" w:hAnsi="Garamond"/>
          <w:sz w:val="16"/>
        </w:rPr>
        <w:t xml:space="preserve">, which produce 93,000 tons of natural compost a year. </w:t>
      </w:r>
      <w:r w:rsidRPr="0009468C">
        <w:rPr>
          <w:rFonts w:ascii="Garamond" w:hAnsi="Garamond"/>
          <w:u w:val="single"/>
        </w:rPr>
        <w:t>The agricultural abundance that Cuba is beginning to experience is disproving the myth that organic farming on a grand scale is inefficient or impractical</w:t>
      </w:r>
      <w:r w:rsidRPr="0009468C">
        <w:rPr>
          <w:rFonts w:ascii="Garamond" w:hAnsi="Garamond"/>
          <w:sz w:val="16"/>
        </w:rPr>
        <w:t>.</w:t>
      </w:r>
    </w:p>
    <w:p w14:paraId="3E119484" w14:textId="77777777" w:rsidR="00CA24A7" w:rsidRPr="0009468C" w:rsidRDefault="00CA24A7" w:rsidP="00CA24A7">
      <w:pPr>
        <w:rPr>
          <w:rFonts w:ascii="Garamond" w:hAnsi="Garamond"/>
          <w:sz w:val="16"/>
        </w:rPr>
      </w:pPr>
      <w:r w:rsidRPr="0009468C">
        <w:rPr>
          <w:rFonts w:ascii="Garamond" w:hAnsi="Garamond"/>
          <w:sz w:val="16"/>
        </w:rPr>
        <w:t xml:space="preserve">So far </w:t>
      </w:r>
      <w:r w:rsidRPr="0009468C">
        <w:rPr>
          <w:rFonts w:ascii="Garamond" w:hAnsi="Garamond"/>
          <w:u w:val="single"/>
        </w:rPr>
        <w:t>Cuba has been successful with its “transformation from conventional, high input, mono-crop intensive agriculture” to a more diverse and localized farming system that continues to grow.</w:t>
      </w:r>
      <w:r w:rsidRPr="0009468C">
        <w:rPr>
          <w:rFonts w:ascii="Garamond" w:hAnsi="Garamond"/>
          <w:sz w:val="16"/>
        </w:rPr>
        <w:t xml:space="preserve"> </w:t>
      </w:r>
      <w:r w:rsidRPr="0009468C">
        <w:rPr>
          <w:rFonts w:ascii="Garamond" w:hAnsi="Garamond"/>
          <w:u w:val="single"/>
        </w:rPr>
        <w:t xml:space="preserve">The country is </w:t>
      </w:r>
      <w:r w:rsidRPr="0009468C">
        <w:rPr>
          <w:rStyle w:val="Emphasis"/>
          <w:rFonts w:ascii="Garamond" w:hAnsi="Garamond"/>
        </w:rPr>
        <w:t>rapidly moving away from a monoculture</w:t>
      </w:r>
      <w:r w:rsidRPr="0009468C">
        <w:rPr>
          <w:rFonts w:ascii="Garamond" w:hAnsi="Garamond"/>
          <w:u w:val="single"/>
        </w:rPr>
        <w:t xml:space="preserve"> of tobacco and sugar</w:t>
      </w:r>
      <w:r w:rsidRPr="0009468C">
        <w:rPr>
          <w:rFonts w:ascii="Garamond" w:hAnsi="Garamond"/>
          <w:sz w:val="16"/>
        </w:rPr>
        <w:t>. It now needs much more diversity of food crops as well as regular crop rotation and soil conservation efforts to continue to properly nourish millions of Cuban citizens.</w:t>
      </w:r>
    </w:p>
    <w:p w14:paraId="437B5B3A" w14:textId="77777777" w:rsidR="00CA24A7" w:rsidRPr="0009468C" w:rsidRDefault="00CA24A7" w:rsidP="00CA24A7">
      <w:pPr>
        <w:rPr>
          <w:rFonts w:ascii="Garamond" w:hAnsi="Garamond"/>
          <w:sz w:val="16"/>
        </w:rPr>
      </w:pPr>
      <w:r w:rsidRPr="0009468C">
        <w:rPr>
          <w:rFonts w:ascii="Garamond" w:hAnsi="Garamond"/>
          <w:sz w:val="16"/>
        </w:rPr>
        <w:t xml:space="preserve">In June 2000, a group of Iowa farmers, professors, and students traveled to Cuba to view that country’s approach to sustainable agriculture. </w:t>
      </w:r>
      <w:r w:rsidRPr="0009468C">
        <w:rPr>
          <w:rFonts w:ascii="Garamond" w:hAnsi="Garamond"/>
          <w:u w:val="single"/>
        </w:rPr>
        <w:t>Rather than relying on chemical fertilizers, Cuba relies on organic farming, using compost and worms to fertilize soil.</w:t>
      </w:r>
      <w:r w:rsidRPr="0009468C">
        <w:rPr>
          <w:rFonts w:ascii="Garamond" w:hAnsi="Garamond"/>
          <w:sz w:val="16"/>
        </w:rPr>
        <w:t xml:space="preserve"> There are many differences between farming in the United States and Cuba, but “in many ways they’re ahead of us,” </w:t>
      </w:r>
      <w:proofErr w:type="spellStart"/>
      <w:r w:rsidRPr="0009468C">
        <w:rPr>
          <w:rFonts w:ascii="Garamond" w:hAnsi="Garamond"/>
          <w:sz w:val="16"/>
        </w:rPr>
        <w:t>say</w:t>
      </w:r>
      <w:proofErr w:type="spellEnd"/>
      <w:r w:rsidRPr="0009468C">
        <w:rPr>
          <w:rFonts w:ascii="Garamond" w:hAnsi="Garamond"/>
          <w:sz w:val="16"/>
        </w:rPr>
        <w:t xml:space="preserve"> Richard </w:t>
      </w:r>
      <w:proofErr w:type="spellStart"/>
      <w:r w:rsidRPr="0009468C">
        <w:rPr>
          <w:rFonts w:ascii="Garamond" w:hAnsi="Garamond"/>
          <w:sz w:val="16"/>
        </w:rPr>
        <w:t>Wrage</w:t>
      </w:r>
      <w:proofErr w:type="spellEnd"/>
      <w:r w:rsidRPr="0009468C">
        <w:rPr>
          <w:rFonts w:ascii="Garamond" w:hAnsi="Garamond"/>
          <w:sz w:val="16"/>
        </w:rPr>
        <w:t>, of Boone County Iowa Extension Office. Lorna Michael Butler, Chair of Iowa State University’s sustainable agriculture department said, “more students should study Cuba’s growing system.” (AP 6/5/00)</w:t>
      </w:r>
    </w:p>
    <w:p w14:paraId="6E67A0A6" w14:textId="77777777" w:rsidR="00CA24A7" w:rsidRPr="0009468C" w:rsidRDefault="00CA24A7" w:rsidP="00CA24A7">
      <w:pPr>
        <w:pStyle w:val="Heading4"/>
        <w:rPr>
          <w:rFonts w:ascii="Garamond" w:hAnsi="Garamond"/>
        </w:rPr>
      </w:pPr>
      <w:r w:rsidRPr="0009468C">
        <w:rPr>
          <w:rFonts w:ascii="Garamond" w:hAnsi="Garamond"/>
        </w:rPr>
        <w:t xml:space="preserve">Cuba is the global model </w:t>
      </w:r>
    </w:p>
    <w:p w14:paraId="188B05AE" w14:textId="77777777" w:rsidR="00CA24A7" w:rsidRPr="0009468C" w:rsidRDefault="00CA24A7" w:rsidP="00CA24A7">
      <w:pPr>
        <w:rPr>
          <w:rFonts w:ascii="Garamond" w:hAnsi="Garamond"/>
          <w:sz w:val="16"/>
          <w:szCs w:val="16"/>
        </w:rPr>
      </w:pPr>
      <w:r w:rsidRPr="0009468C">
        <w:rPr>
          <w:rFonts w:ascii="Garamond" w:hAnsi="Garamond"/>
          <w:b/>
          <w:sz w:val="26"/>
          <w:szCs w:val="26"/>
        </w:rPr>
        <w:t>Barclay 03</w:t>
      </w:r>
      <w:r w:rsidRPr="0009468C">
        <w:rPr>
          <w:rFonts w:ascii="Garamond" w:hAnsi="Garamond"/>
        </w:rPr>
        <w:t xml:space="preserve"> </w:t>
      </w:r>
      <w:r w:rsidRPr="0009468C">
        <w:rPr>
          <w:rFonts w:ascii="Garamond" w:hAnsi="Garamond"/>
          <w:sz w:val="16"/>
          <w:szCs w:val="16"/>
        </w:rPr>
        <w:t xml:space="preserve">[Eliza Barclay, “Cuba's security in fresh produce,” </w:t>
      </w:r>
      <w:r w:rsidRPr="0009468C">
        <w:rPr>
          <w:rFonts w:ascii="Garamond" w:hAnsi="Garamond"/>
          <w:sz w:val="16"/>
          <w:szCs w:val="16"/>
          <w:u w:val="single"/>
        </w:rPr>
        <w:t>Food First</w:t>
      </w:r>
      <w:r w:rsidRPr="0009468C">
        <w:rPr>
          <w:rFonts w:ascii="Garamond" w:hAnsi="Garamond"/>
          <w:sz w:val="16"/>
          <w:szCs w:val="16"/>
        </w:rPr>
        <w:t xml:space="preserve">, September 12th, 2003, pg. http://www.foodfirst.org/node/1208 </w:t>
      </w:r>
    </w:p>
    <w:p w14:paraId="2865A3FA" w14:textId="77777777" w:rsidR="00CA24A7" w:rsidRPr="0009468C" w:rsidRDefault="00CA24A7" w:rsidP="00CA24A7">
      <w:pPr>
        <w:rPr>
          <w:rFonts w:ascii="Garamond" w:hAnsi="Garamond"/>
          <w:sz w:val="16"/>
          <w:szCs w:val="16"/>
          <w:u w:val="single"/>
        </w:rPr>
      </w:pPr>
    </w:p>
    <w:p w14:paraId="5E507766" w14:textId="77777777" w:rsidR="00CA24A7" w:rsidRPr="0009468C" w:rsidRDefault="00CA24A7" w:rsidP="00CA24A7">
      <w:pPr>
        <w:rPr>
          <w:rFonts w:ascii="Garamond" w:hAnsi="Garamond"/>
          <w:u w:val="single"/>
        </w:rPr>
      </w:pPr>
      <w:r w:rsidRPr="0009468C">
        <w:rPr>
          <w:rFonts w:ascii="Garamond" w:hAnsi="Garamond"/>
          <w:u w:val="single"/>
        </w:rPr>
        <w:t>The news of Cuba's success has been</w:t>
      </w:r>
      <w:r w:rsidRPr="0009468C">
        <w:rPr>
          <w:rFonts w:ascii="Garamond" w:hAnsi="Garamond"/>
          <w:sz w:val="16"/>
        </w:rPr>
        <w:t xml:space="preserve"> slowly </w:t>
      </w:r>
      <w:r w:rsidRPr="0009468C">
        <w:rPr>
          <w:rFonts w:ascii="Garamond" w:hAnsi="Garamond"/>
          <w:u w:val="single"/>
        </w:rPr>
        <w:t>leaking out</w:t>
      </w:r>
      <w:r w:rsidRPr="0009468C">
        <w:rPr>
          <w:rFonts w:ascii="Garamond" w:hAnsi="Garamond"/>
          <w:sz w:val="16"/>
        </w:rPr>
        <w:t xml:space="preserve"> since the early 1990s, </w:t>
      </w:r>
      <w:r w:rsidRPr="0009468C">
        <w:rPr>
          <w:rFonts w:ascii="Garamond" w:hAnsi="Garamond"/>
          <w:u w:val="single"/>
        </w:rPr>
        <w:t xml:space="preserve">and the country is beginning to take on </w:t>
      </w:r>
      <w:r w:rsidRPr="0009468C">
        <w:rPr>
          <w:rStyle w:val="Emphasis"/>
          <w:rFonts w:ascii="Garamond" w:hAnsi="Garamond"/>
        </w:rPr>
        <w:t>legendary status as a model</w:t>
      </w:r>
      <w:r w:rsidRPr="0009468C">
        <w:rPr>
          <w:rFonts w:ascii="Garamond" w:hAnsi="Garamond"/>
          <w:u w:val="single"/>
        </w:rPr>
        <w:t xml:space="preserve"> for sustainable agriculture and local food production</w:t>
      </w:r>
      <w:r w:rsidRPr="0009468C">
        <w:rPr>
          <w:rFonts w:ascii="Garamond" w:hAnsi="Garamond"/>
          <w:sz w:val="16"/>
        </w:rPr>
        <w:t xml:space="preserve"> </w:t>
      </w:r>
      <w:r w:rsidRPr="0009468C">
        <w:rPr>
          <w:rFonts w:ascii="Garamond" w:hAnsi="Garamond"/>
          <w:u w:val="single"/>
        </w:rPr>
        <w:t>in the eyes of environmental advocates, farmers, and development specialists</w:t>
      </w:r>
      <w:r w:rsidRPr="0009468C">
        <w:rPr>
          <w:rFonts w:ascii="Garamond" w:hAnsi="Garamond"/>
          <w:sz w:val="16"/>
        </w:rPr>
        <w:t xml:space="preserve">. </w:t>
      </w:r>
      <w:r w:rsidRPr="0009468C">
        <w:rPr>
          <w:rFonts w:ascii="Garamond" w:hAnsi="Garamond"/>
          <w:u w:val="single"/>
        </w:rPr>
        <w:t>Already lauded for years by</w:t>
      </w:r>
      <w:r w:rsidRPr="0009468C">
        <w:rPr>
          <w:rFonts w:ascii="Garamond" w:hAnsi="Garamond"/>
          <w:sz w:val="16"/>
        </w:rPr>
        <w:t xml:space="preserve"> the steady stream of </w:t>
      </w:r>
      <w:r w:rsidRPr="0009468C">
        <w:rPr>
          <w:rFonts w:ascii="Garamond" w:hAnsi="Garamond"/>
          <w:u w:val="single"/>
        </w:rPr>
        <w:t>sustainable farming gurus from around the world</w:t>
      </w:r>
      <w:r w:rsidRPr="0009468C">
        <w:rPr>
          <w:rFonts w:ascii="Garamond" w:hAnsi="Garamond"/>
          <w:sz w:val="16"/>
        </w:rPr>
        <w:t xml:space="preserve"> who have made the pilgrimage to observe the success </w:t>
      </w:r>
      <w:r w:rsidRPr="0009468C">
        <w:rPr>
          <w:rFonts w:ascii="Garamond" w:hAnsi="Garamond"/>
          <w:sz w:val="16"/>
        </w:rPr>
        <w:lastRenderedPageBreak/>
        <w:t xml:space="preserve">of organic and local food production, </w:t>
      </w:r>
      <w:r w:rsidRPr="0009468C">
        <w:rPr>
          <w:rFonts w:ascii="Garamond" w:hAnsi="Garamond"/>
          <w:u w:val="single"/>
        </w:rPr>
        <w:t>Cuba's experiment with sustainable agriculture has succeeded beyond its trial period.</w:t>
      </w:r>
    </w:p>
    <w:p w14:paraId="50016C21" w14:textId="77777777" w:rsidR="00CA24A7" w:rsidRPr="0009468C" w:rsidRDefault="00CA24A7" w:rsidP="00CA24A7">
      <w:pPr>
        <w:rPr>
          <w:rFonts w:ascii="Garamond" w:hAnsi="Garamond"/>
          <w:sz w:val="16"/>
        </w:rPr>
      </w:pPr>
      <w:r w:rsidRPr="0009468C">
        <w:rPr>
          <w:rFonts w:ascii="Garamond" w:hAnsi="Garamond"/>
          <w:sz w:val="16"/>
        </w:rPr>
        <w:t xml:space="preserve">American </w:t>
      </w:r>
      <w:r w:rsidRPr="0009468C">
        <w:rPr>
          <w:rFonts w:ascii="Garamond" w:hAnsi="Garamond"/>
          <w:u w:val="single"/>
        </w:rPr>
        <w:t>farmers have been shuttled to Cuba in "fact-finding missions" and "reality tours"</w:t>
      </w:r>
      <w:r w:rsidRPr="0009468C">
        <w:rPr>
          <w:rFonts w:ascii="Garamond" w:hAnsi="Garamond"/>
          <w:sz w:val="16"/>
        </w:rPr>
        <w:t xml:space="preserve"> by crafty NGOs who have obtained the highly coveted U.S. Department of Treasury Office of Foreign Assets Control (OFAC) licenses allowing them to sponsor travel to Cuba for educational purposes. Whether many of these trips will be allowed to continue is unclear; in March 2003, OFAC announced the end of people-to-people exchanges. Most groups who have had the appropriate licenses are scheduled to lose them by December 2003.</w:t>
      </w:r>
    </w:p>
    <w:p w14:paraId="619E134A" w14:textId="77777777" w:rsidR="00CA24A7" w:rsidRPr="0009468C" w:rsidRDefault="00CA24A7" w:rsidP="00CA24A7">
      <w:pPr>
        <w:rPr>
          <w:rFonts w:ascii="Garamond" w:hAnsi="Garamond"/>
          <w:sz w:val="16"/>
        </w:rPr>
      </w:pPr>
      <w:r w:rsidRPr="0009468C">
        <w:rPr>
          <w:rFonts w:ascii="Garamond" w:hAnsi="Garamond"/>
          <w:sz w:val="16"/>
        </w:rPr>
        <w:t xml:space="preserve">But </w:t>
      </w:r>
      <w:r w:rsidRPr="0009468C">
        <w:rPr>
          <w:rFonts w:ascii="Garamond" w:hAnsi="Garamond"/>
          <w:u w:val="single"/>
        </w:rPr>
        <w:t xml:space="preserve">a rapidly approaching future of </w:t>
      </w:r>
      <w:r w:rsidRPr="0009468C">
        <w:rPr>
          <w:rStyle w:val="Emphasis"/>
          <w:rFonts w:ascii="Garamond" w:hAnsi="Garamond"/>
        </w:rPr>
        <w:t>shifting economic opportunities</w:t>
      </w:r>
      <w:r w:rsidRPr="0009468C">
        <w:rPr>
          <w:rFonts w:ascii="Garamond" w:hAnsi="Garamond"/>
          <w:u w:val="single"/>
        </w:rPr>
        <w:t xml:space="preserve"> poses </w:t>
      </w:r>
      <w:r w:rsidRPr="0009468C">
        <w:rPr>
          <w:rFonts w:ascii="Garamond" w:hAnsi="Garamond"/>
          <w:sz w:val="16"/>
        </w:rPr>
        <w:t>serious questions and potential</w:t>
      </w:r>
      <w:r w:rsidRPr="0009468C">
        <w:rPr>
          <w:rFonts w:ascii="Garamond" w:hAnsi="Garamond"/>
          <w:u w:val="single"/>
        </w:rPr>
        <w:t xml:space="preserve"> risks to this </w:t>
      </w:r>
      <w:r w:rsidRPr="0009468C">
        <w:rPr>
          <w:rStyle w:val="Emphasis"/>
          <w:rFonts w:ascii="Garamond" w:hAnsi="Garamond"/>
        </w:rPr>
        <w:t>Cuba’s model</w:t>
      </w:r>
      <w:r w:rsidRPr="0009468C">
        <w:rPr>
          <w:rFonts w:ascii="Garamond" w:hAnsi="Garamond"/>
          <w:sz w:val="16"/>
        </w:rPr>
        <w:t>, regarded as precious by so many of its advocates.</w:t>
      </w:r>
    </w:p>
    <w:p w14:paraId="0856EDE8" w14:textId="77777777" w:rsidR="00CA24A7" w:rsidRPr="0009468C" w:rsidRDefault="00CA24A7" w:rsidP="00CA24A7">
      <w:pPr>
        <w:pStyle w:val="Heading4"/>
        <w:rPr>
          <w:rFonts w:ascii="Garamond" w:hAnsi="Garamond"/>
        </w:rPr>
      </w:pPr>
      <w:r w:rsidRPr="0009468C">
        <w:rPr>
          <w:rFonts w:ascii="Garamond" w:hAnsi="Garamond"/>
        </w:rPr>
        <w:t xml:space="preserve">Cuba’s selling its worm tech internationally.  It is pursuing joint ventures and providing technical assistance </w:t>
      </w:r>
    </w:p>
    <w:p w14:paraId="09F17F9A" w14:textId="77777777" w:rsidR="00CA24A7" w:rsidRPr="0009468C" w:rsidRDefault="00CA24A7" w:rsidP="00CA24A7">
      <w:pPr>
        <w:rPr>
          <w:rFonts w:ascii="Garamond" w:hAnsi="Garamond"/>
          <w:sz w:val="16"/>
          <w:szCs w:val="16"/>
        </w:rPr>
      </w:pPr>
      <w:proofErr w:type="spellStart"/>
      <w:r w:rsidRPr="0009468C">
        <w:rPr>
          <w:rFonts w:ascii="Garamond" w:hAnsi="Garamond"/>
          <w:b/>
          <w:sz w:val="26"/>
          <w:szCs w:val="26"/>
        </w:rPr>
        <w:t>Gersper</w:t>
      </w:r>
      <w:proofErr w:type="spellEnd"/>
      <w:r w:rsidRPr="0009468C">
        <w:rPr>
          <w:rFonts w:ascii="Garamond" w:hAnsi="Garamond"/>
          <w:b/>
          <w:sz w:val="26"/>
          <w:szCs w:val="26"/>
        </w:rPr>
        <w:t xml:space="preserve"> et al. 93 </w:t>
      </w:r>
      <w:r w:rsidRPr="0009468C">
        <w:rPr>
          <w:rFonts w:ascii="Garamond" w:hAnsi="Garamond"/>
          <w:sz w:val="16"/>
          <w:szCs w:val="16"/>
        </w:rPr>
        <w:t xml:space="preserve">- Professor of Soil Science @ UC Berkeley. [Paul L. </w:t>
      </w:r>
      <w:proofErr w:type="spellStart"/>
      <w:r w:rsidRPr="0009468C">
        <w:rPr>
          <w:rFonts w:ascii="Garamond" w:hAnsi="Garamond"/>
          <w:sz w:val="16"/>
          <w:szCs w:val="16"/>
        </w:rPr>
        <w:t>Gersper</w:t>
      </w:r>
      <w:proofErr w:type="spellEnd"/>
      <w:r w:rsidRPr="0009468C">
        <w:rPr>
          <w:rFonts w:ascii="Garamond" w:hAnsi="Garamond"/>
          <w:sz w:val="16"/>
          <w:szCs w:val="16"/>
        </w:rPr>
        <w:t xml:space="preserve">, Carmen S. </w:t>
      </w:r>
      <w:proofErr w:type="spellStart"/>
      <w:r w:rsidRPr="0009468C">
        <w:rPr>
          <w:rFonts w:ascii="Garamond" w:hAnsi="Garamond"/>
          <w:sz w:val="16"/>
          <w:szCs w:val="16"/>
        </w:rPr>
        <w:t>Rodrfguez</w:t>
      </w:r>
      <w:proofErr w:type="spellEnd"/>
      <w:r w:rsidRPr="0009468C">
        <w:rPr>
          <w:rFonts w:ascii="Garamond" w:hAnsi="Garamond"/>
          <w:sz w:val="16"/>
          <w:szCs w:val="16"/>
        </w:rPr>
        <w:t xml:space="preserve">-Barbosa (doctoral candidate in the School of Natural Resources at the University of Michigan.), &amp; Laura F. Orlando (Executive Director of the Resource Institute for Low Entropy Systems), “Soil Conservation in Cuba: A Key to the New Model for Agriculture,” </w:t>
      </w:r>
      <w:hyperlink r:id="rId32" w:history="1">
        <w:r w:rsidRPr="0009468C">
          <w:rPr>
            <w:rFonts w:ascii="Garamond" w:hAnsi="Garamond"/>
            <w:sz w:val="16"/>
            <w:szCs w:val="16"/>
            <w:u w:val="single"/>
          </w:rPr>
          <w:t>Agriculture and Human Values</w:t>
        </w:r>
      </w:hyperlink>
      <w:r w:rsidRPr="0009468C">
        <w:rPr>
          <w:rFonts w:ascii="Garamond" w:hAnsi="Garamond"/>
          <w:sz w:val="16"/>
          <w:szCs w:val="16"/>
        </w:rPr>
        <w:t xml:space="preserve">, SUMMER, 1993, Volume 10, </w:t>
      </w:r>
      <w:hyperlink r:id="rId33" w:history="1">
        <w:r w:rsidRPr="0009468C">
          <w:rPr>
            <w:rFonts w:ascii="Garamond" w:hAnsi="Garamond"/>
            <w:sz w:val="16"/>
            <w:szCs w:val="16"/>
          </w:rPr>
          <w:t>Issue 3</w:t>
        </w:r>
      </w:hyperlink>
      <w:r w:rsidRPr="0009468C">
        <w:rPr>
          <w:rFonts w:ascii="Garamond" w:hAnsi="Garamond"/>
          <w:sz w:val="16"/>
          <w:szCs w:val="16"/>
        </w:rPr>
        <w:t xml:space="preserve">, </w:t>
      </w:r>
      <w:proofErr w:type="spellStart"/>
      <w:r w:rsidRPr="0009468C">
        <w:rPr>
          <w:rFonts w:ascii="Garamond" w:hAnsi="Garamond"/>
          <w:sz w:val="16"/>
          <w:szCs w:val="16"/>
        </w:rPr>
        <w:t>pp</w:t>
      </w:r>
      <w:proofErr w:type="spellEnd"/>
      <w:r w:rsidRPr="0009468C">
        <w:rPr>
          <w:rFonts w:ascii="Garamond" w:hAnsi="Garamond"/>
          <w:sz w:val="16"/>
          <w:szCs w:val="16"/>
        </w:rPr>
        <w:t xml:space="preserve"> 16-23 </w:t>
      </w:r>
    </w:p>
    <w:p w14:paraId="10B8F1C4" w14:textId="77777777" w:rsidR="00CA24A7" w:rsidRPr="0009468C" w:rsidRDefault="00CA24A7" w:rsidP="00CA24A7">
      <w:pPr>
        <w:rPr>
          <w:rFonts w:ascii="Garamond" w:hAnsi="Garamond"/>
        </w:rPr>
      </w:pPr>
    </w:p>
    <w:p w14:paraId="221FB63C" w14:textId="77777777" w:rsidR="00CA24A7" w:rsidRPr="0009468C" w:rsidRDefault="00CA24A7" w:rsidP="00CA24A7">
      <w:pPr>
        <w:rPr>
          <w:rFonts w:ascii="Garamond" w:hAnsi="Garamond"/>
          <w:sz w:val="16"/>
          <w:szCs w:val="16"/>
        </w:rPr>
      </w:pPr>
      <w:r w:rsidRPr="0009468C">
        <w:rPr>
          <w:rFonts w:ascii="Garamond" w:hAnsi="Garamond"/>
          <w:sz w:val="16"/>
          <w:szCs w:val="16"/>
        </w:rPr>
        <w:t xml:space="preserve">Cuba's vermicomposting program started in 1986 with two small boxes of </w:t>
      </w:r>
      <w:proofErr w:type="spellStart"/>
      <w:r w:rsidRPr="0009468C">
        <w:rPr>
          <w:rFonts w:ascii="Garamond" w:hAnsi="Garamond"/>
          <w:sz w:val="16"/>
          <w:szCs w:val="16"/>
        </w:rPr>
        <w:t>redworms</w:t>
      </w:r>
      <w:proofErr w:type="spellEnd"/>
      <w:r w:rsidRPr="0009468C">
        <w:rPr>
          <w:rFonts w:ascii="Garamond" w:hAnsi="Garamond"/>
          <w:sz w:val="16"/>
          <w:szCs w:val="16"/>
        </w:rPr>
        <w:t xml:space="preserve">, </w:t>
      </w:r>
      <w:proofErr w:type="spellStart"/>
      <w:r w:rsidRPr="0009468C">
        <w:rPr>
          <w:rFonts w:ascii="Garamond" w:hAnsi="Garamond"/>
          <w:sz w:val="16"/>
          <w:szCs w:val="16"/>
        </w:rPr>
        <w:t>Eiseniafoetida</w:t>
      </w:r>
      <w:proofErr w:type="spellEnd"/>
      <w:r w:rsidRPr="0009468C">
        <w:rPr>
          <w:rFonts w:ascii="Garamond" w:hAnsi="Garamond"/>
          <w:sz w:val="16"/>
          <w:szCs w:val="16"/>
        </w:rPr>
        <w:t xml:space="preserve"> and </w:t>
      </w:r>
      <w:proofErr w:type="spellStart"/>
      <w:r w:rsidRPr="0009468C">
        <w:rPr>
          <w:rFonts w:ascii="Garamond" w:hAnsi="Garamond"/>
          <w:sz w:val="16"/>
          <w:szCs w:val="16"/>
        </w:rPr>
        <w:t>Lumbricus</w:t>
      </w:r>
      <w:proofErr w:type="spellEnd"/>
      <w:r w:rsidRPr="0009468C">
        <w:rPr>
          <w:rFonts w:ascii="Garamond" w:hAnsi="Garamond"/>
          <w:sz w:val="16"/>
          <w:szCs w:val="16"/>
        </w:rPr>
        <w:t xml:space="preserve"> </w:t>
      </w:r>
      <w:proofErr w:type="spellStart"/>
      <w:r w:rsidRPr="0009468C">
        <w:rPr>
          <w:rFonts w:ascii="Garamond" w:hAnsi="Garamond"/>
          <w:sz w:val="16"/>
          <w:szCs w:val="16"/>
        </w:rPr>
        <w:t>rubellus</w:t>
      </w:r>
      <w:proofErr w:type="spellEnd"/>
      <w:r w:rsidRPr="0009468C">
        <w:rPr>
          <w:rFonts w:ascii="Garamond" w:hAnsi="Garamond"/>
          <w:sz w:val="16"/>
          <w:szCs w:val="16"/>
        </w:rPr>
        <w:t xml:space="preserve">. Today there are 172 </w:t>
      </w:r>
      <w:proofErr w:type="spellStart"/>
      <w:r w:rsidRPr="0009468C">
        <w:rPr>
          <w:rFonts w:ascii="Garamond" w:hAnsi="Garamond"/>
          <w:sz w:val="16"/>
          <w:szCs w:val="16"/>
        </w:rPr>
        <w:t>vermicompost</w:t>
      </w:r>
      <w:proofErr w:type="spellEnd"/>
      <w:r w:rsidRPr="0009468C">
        <w:rPr>
          <w:rFonts w:ascii="Garamond" w:hAnsi="Garamond"/>
          <w:sz w:val="16"/>
          <w:szCs w:val="16"/>
        </w:rPr>
        <w:t xml:space="preserve"> centers that in 1992 produced 93,000 tons of worm humus (see Graph 1).</w:t>
      </w:r>
    </w:p>
    <w:p w14:paraId="359EE0F5" w14:textId="77777777" w:rsidR="00CA24A7" w:rsidRPr="0009468C" w:rsidRDefault="00CA24A7" w:rsidP="00CA24A7">
      <w:pPr>
        <w:rPr>
          <w:rFonts w:ascii="Garamond" w:hAnsi="Garamond"/>
          <w:sz w:val="16"/>
        </w:rPr>
      </w:pPr>
      <w:r w:rsidRPr="0009468C">
        <w:rPr>
          <w:rFonts w:ascii="Garamond" w:hAnsi="Garamond"/>
          <w:u w:val="single"/>
        </w:rPr>
        <w:t>Several different institutions and companies are</w:t>
      </w:r>
      <w:r w:rsidRPr="0009468C">
        <w:rPr>
          <w:rFonts w:ascii="Garamond" w:hAnsi="Garamond"/>
          <w:sz w:val="12"/>
          <w:u w:val="single"/>
        </w:rPr>
        <w:t xml:space="preserve"> </w:t>
      </w:r>
      <w:r w:rsidRPr="0009468C">
        <w:rPr>
          <w:rFonts w:ascii="Garamond" w:hAnsi="Garamond"/>
          <w:u w:val="single"/>
        </w:rPr>
        <w:t xml:space="preserve">involved in </w:t>
      </w:r>
      <w:proofErr w:type="spellStart"/>
      <w:r w:rsidRPr="0009468C">
        <w:rPr>
          <w:rFonts w:ascii="Garamond" w:hAnsi="Garamond"/>
          <w:u w:val="single"/>
        </w:rPr>
        <w:t>vermiculture</w:t>
      </w:r>
      <w:proofErr w:type="spellEnd"/>
      <w:r w:rsidRPr="0009468C">
        <w:rPr>
          <w:rFonts w:ascii="Garamond" w:hAnsi="Garamond"/>
          <w:u w:val="single"/>
        </w:rPr>
        <w:t xml:space="preserve"> operations</w:t>
      </w:r>
      <w:r w:rsidRPr="0009468C">
        <w:rPr>
          <w:rFonts w:ascii="Garamond" w:hAnsi="Garamond"/>
          <w:sz w:val="16"/>
        </w:rPr>
        <w:t xml:space="preserve">. Research is conducted primarily by </w:t>
      </w:r>
      <w:r w:rsidRPr="0009468C">
        <w:rPr>
          <w:rFonts w:ascii="Garamond" w:hAnsi="Garamond"/>
          <w:u w:val="single"/>
        </w:rPr>
        <w:t>the Institute of Soils and Fertilizers</w:t>
      </w:r>
      <w:r w:rsidRPr="0009468C">
        <w:rPr>
          <w:rFonts w:ascii="Garamond" w:hAnsi="Garamond"/>
          <w:sz w:val="16"/>
        </w:rPr>
        <w:t xml:space="preserve"> and the National Institute of Agricultural Sciences. At the Soil Institute plans exist for a </w:t>
      </w:r>
      <w:proofErr w:type="spellStart"/>
      <w:r w:rsidRPr="0009468C">
        <w:rPr>
          <w:rFonts w:ascii="Garamond" w:hAnsi="Garamond"/>
          <w:sz w:val="16"/>
        </w:rPr>
        <w:t>vermiculture</w:t>
      </w:r>
      <w:proofErr w:type="spellEnd"/>
      <w:r w:rsidRPr="0009468C">
        <w:rPr>
          <w:rFonts w:ascii="Garamond" w:hAnsi="Garamond"/>
          <w:sz w:val="16"/>
        </w:rPr>
        <w:t xml:space="preserve"> research facility, but construction has not started. The Institute </w:t>
      </w:r>
      <w:r w:rsidRPr="0009468C">
        <w:rPr>
          <w:rFonts w:ascii="Garamond" w:hAnsi="Garamond"/>
          <w:u w:val="single"/>
        </w:rPr>
        <w:t>is presently spearheading efforts to market</w:t>
      </w:r>
      <w:r w:rsidRPr="0009468C">
        <w:rPr>
          <w:rFonts w:ascii="Garamond" w:hAnsi="Garamond"/>
          <w:sz w:val="12"/>
          <w:u w:val="single"/>
        </w:rPr>
        <w:t xml:space="preserve"> </w:t>
      </w:r>
      <w:r w:rsidRPr="0009468C">
        <w:rPr>
          <w:rFonts w:ascii="Garamond" w:hAnsi="Garamond"/>
          <w:u w:val="single"/>
        </w:rPr>
        <w:t>and sell worm humus</w:t>
      </w:r>
      <w:r w:rsidRPr="0009468C">
        <w:rPr>
          <w:rFonts w:ascii="Garamond" w:hAnsi="Garamond"/>
          <w:sz w:val="16"/>
        </w:rPr>
        <w:t xml:space="preserve"> in 40 kg, 1 kg, and 1/2 kg bags under the trade name Midas. A 40 kg bag of Cuban worm humus can sell for as much as $80-100 (U. S.) on the international market, though humus production has not reached levels that permit significant exports. </w:t>
      </w:r>
      <w:r w:rsidRPr="0009468C">
        <w:rPr>
          <w:rFonts w:ascii="Garamond" w:hAnsi="Garamond"/>
          <w:u w:val="single"/>
        </w:rPr>
        <w:t>Income</w:t>
      </w:r>
      <w:r w:rsidRPr="0009468C">
        <w:rPr>
          <w:rFonts w:ascii="Garamond" w:hAnsi="Garamond"/>
          <w:sz w:val="12"/>
          <w:u w:val="single"/>
        </w:rPr>
        <w:t xml:space="preserve"> </w:t>
      </w:r>
      <w:r w:rsidRPr="0009468C">
        <w:rPr>
          <w:rFonts w:ascii="Garamond" w:hAnsi="Garamond"/>
          <w:u w:val="single"/>
        </w:rPr>
        <w:t>generating schemes have focused on joint production</w:t>
      </w:r>
      <w:r w:rsidRPr="0009468C">
        <w:rPr>
          <w:rFonts w:ascii="Garamond" w:hAnsi="Garamond"/>
          <w:sz w:val="12"/>
          <w:u w:val="single"/>
        </w:rPr>
        <w:t xml:space="preserve"> </w:t>
      </w:r>
      <w:r w:rsidRPr="0009468C">
        <w:rPr>
          <w:rFonts w:ascii="Garamond" w:hAnsi="Garamond"/>
          <w:u w:val="single"/>
        </w:rPr>
        <w:t>ventures and the sale of technical assistance</w:t>
      </w:r>
      <w:r w:rsidRPr="0009468C">
        <w:rPr>
          <w:rFonts w:ascii="Garamond" w:hAnsi="Garamond"/>
          <w:sz w:val="12"/>
          <w:u w:val="single"/>
        </w:rPr>
        <w:t xml:space="preserve"> </w:t>
      </w:r>
      <w:r w:rsidRPr="0009468C">
        <w:rPr>
          <w:rFonts w:ascii="Garamond" w:hAnsi="Garamond"/>
          <w:u w:val="single"/>
        </w:rPr>
        <w:t xml:space="preserve">for start-up </w:t>
      </w:r>
      <w:proofErr w:type="spellStart"/>
      <w:r w:rsidRPr="0009468C">
        <w:rPr>
          <w:rFonts w:ascii="Garamond" w:hAnsi="Garamond"/>
          <w:u w:val="single"/>
        </w:rPr>
        <w:t>venniculture</w:t>
      </w:r>
      <w:proofErr w:type="spellEnd"/>
      <w:r w:rsidRPr="0009468C">
        <w:rPr>
          <w:rFonts w:ascii="Garamond" w:hAnsi="Garamond"/>
          <w:u w:val="single"/>
        </w:rPr>
        <w:t xml:space="preserve"> programs outside Cuba</w:t>
      </w:r>
      <w:r w:rsidRPr="0009468C">
        <w:rPr>
          <w:rFonts w:ascii="Garamond" w:hAnsi="Garamond"/>
          <w:sz w:val="16"/>
        </w:rPr>
        <w:t>. Pg. 20</w:t>
      </w:r>
    </w:p>
    <w:p w14:paraId="2B28E395" w14:textId="77777777" w:rsidR="00CA24A7" w:rsidRPr="0009468C" w:rsidRDefault="00CA24A7" w:rsidP="00CA24A7">
      <w:pPr>
        <w:rPr>
          <w:rFonts w:ascii="Garamond" w:hAnsi="Garamond"/>
          <w:u w:val="single"/>
        </w:rPr>
      </w:pPr>
    </w:p>
    <w:p w14:paraId="5AAF9708" w14:textId="77777777" w:rsidR="00CA24A7" w:rsidRPr="0009468C" w:rsidRDefault="00CA24A7" w:rsidP="00CA24A7">
      <w:pPr>
        <w:pStyle w:val="Heading1"/>
        <w:rPr>
          <w:rFonts w:ascii="Garamond" w:hAnsi="Garamond"/>
        </w:rPr>
      </w:pPr>
      <w:bookmarkStart w:id="6" w:name="_Toc233135663"/>
      <w:proofErr w:type="spellStart"/>
      <w:r w:rsidRPr="0009468C">
        <w:rPr>
          <w:rFonts w:ascii="Garamond" w:hAnsi="Garamond"/>
        </w:rPr>
        <w:lastRenderedPageBreak/>
        <w:t>Impx</w:t>
      </w:r>
      <w:proofErr w:type="spellEnd"/>
      <w:r w:rsidRPr="0009468C">
        <w:rPr>
          <w:rFonts w:ascii="Garamond" w:hAnsi="Garamond"/>
        </w:rPr>
        <w:t xml:space="preserve"> – Ecological Balance</w:t>
      </w:r>
      <w:bookmarkEnd w:id="6"/>
      <w:r w:rsidRPr="0009468C">
        <w:rPr>
          <w:rFonts w:ascii="Garamond" w:hAnsi="Garamond"/>
        </w:rPr>
        <w:t xml:space="preserve"> </w:t>
      </w:r>
    </w:p>
    <w:p w14:paraId="1D41E7D3" w14:textId="77777777" w:rsidR="00CA24A7" w:rsidRPr="0009468C" w:rsidRDefault="00CA24A7" w:rsidP="00CA24A7">
      <w:pPr>
        <w:pStyle w:val="Heading4"/>
        <w:rPr>
          <w:rFonts w:ascii="Garamond" w:hAnsi="Garamond"/>
        </w:rPr>
      </w:pPr>
      <w:r w:rsidRPr="0009468C">
        <w:rPr>
          <w:rFonts w:ascii="Garamond" w:hAnsi="Garamond"/>
        </w:rPr>
        <w:t xml:space="preserve">Vermicomposting will preserve the ecological balance </w:t>
      </w:r>
    </w:p>
    <w:p w14:paraId="04673BEF" w14:textId="77777777" w:rsidR="00CA24A7" w:rsidRPr="0009468C" w:rsidRDefault="00CA24A7" w:rsidP="00CA24A7">
      <w:pPr>
        <w:rPr>
          <w:rFonts w:ascii="Garamond" w:hAnsi="Garamond"/>
          <w:sz w:val="16"/>
          <w:szCs w:val="16"/>
        </w:rPr>
      </w:pPr>
      <w:proofErr w:type="spellStart"/>
      <w:r w:rsidRPr="0009468C">
        <w:rPr>
          <w:rFonts w:ascii="Garamond" w:hAnsi="Garamond"/>
          <w:b/>
          <w:sz w:val="26"/>
          <w:szCs w:val="26"/>
        </w:rPr>
        <w:t>Rajendran</w:t>
      </w:r>
      <w:proofErr w:type="spellEnd"/>
      <w:r w:rsidRPr="0009468C">
        <w:rPr>
          <w:rFonts w:ascii="Garamond" w:hAnsi="Garamond"/>
          <w:b/>
          <w:sz w:val="26"/>
          <w:szCs w:val="26"/>
        </w:rPr>
        <w:t xml:space="preserve"> et al. 08</w:t>
      </w:r>
      <w:r w:rsidRPr="0009468C">
        <w:rPr>
          <w:rFonts w:ascii="Garamond" w:hAnsi="Garamond"/>
        </w:rPr>
        <w:t xml:space="preserve"> </w:t>
      </w:r>
      <w:r w:rsidRPr="0009468C">
        <w:rPr>
          <w:rFonts w:ascii="Garamond" w:hAnsi="Garamond"/>
          <w:sz w:val="16"/>
          <w:szCs w:val="16"/>
        </w:rPr>
        <w:t xml:space="preserve">– Professor of Zoology @Vivekananda College [P. </w:t>
      </w:r>
      <w:proofErr w:type="spellStart"/>
      <w:r w:rsidRPr="0009468C">
        <w:rPr>
          <w:rFonts w:ascii="Garamond" w:hAnsi="Garamond"/>
          <w:sz w:val="16"/>
          <w:szCs w:val="16"/>
        </w:rPr>
        <w:t>Rajendran</w:t>
      </w:r>
      <w:proofErr w:type="spellEnd"/>
      <w:r w:rsidRPr="0009468C">
        <w:rPr>
          <w:rFonts w:ascii="Garamond" w:hAnsi="Garamond"/>
          <w:sz w:val="16"/>
          <w:szCs w:val="16"/>
        </w:rPr>
        <w:t xml:space="preserve">, E. </w:t>
      </w:r>
      <w:proofErr w:type="spellStart"/>
      <w:r w:rsidRPr="0009468C">
        <w:rPr>
          <w:rFonts w:ascii="Garamond" w:hAnsi="Garamond"/>
          <w:sz w:val="16"/>
          <w:szCs w:val="16"/>
        </w:rPr>
        <w:t>Jayakumar</w:t>
      </w:r>
      <w:proofErr w:type="spellEnd"/>
      <w:r w:rsidRPr="0009468C">
        <w:rPr>
          <w:rFonts w:ascii="Garamond" w:hAnsi="Garamond"/>
          <w:sz w:val="16"/>
          <w:szCs w:val="16"/>
        </w:rPr>
        <w:t xml:space="preserve">, </w:t>
      </w:r>
      <w:proofErr w:type="spellStart"/>
      <w:r w:rsidRPr="0009468C">
        <w:rPr>
          <w:rFonts w:ascii="Garamond" w:hAnsi="Garamond"/>
          <w:sz w:val="16"/>
          <w:szCs w:val="16"/>
        </w:rPr>
        <w:t>Sripathi</w:t>
      </w:r>
      <w:proofErr w:type="spellEnd"/>
      <w:r w:rsidRPr="0009468C">
        <w:rPr>
          <w:rFonts w:ascii="Garamond" w:hAnsi="Garamond"/>
          <w:sz w:val="16"/>
          <w:szCs w:val="16"/>
        </w:rPr>
        <w:t xml:space="preserve"> </w:t>
      </w:r>
      <w:proofErr w:type="spellStart"/>
      <w:r w:rsidRPr="0009468C">
        <w:rPr>
          <w:rFonts w:ascii="Garamond" w:hAnsi="Garamond"/>
          <w:sz w:val="16"/>
          <w:szCs w:val="16"/>
        </w:rPr>
        <w:t>Kandula</w:t>
      </w:r>
      <w:proofErr w:type="spellEnd"/>
      <w:r w:rsidRPr="0009468C">
        <w:rPr>
          <w:rFonts w:ascii="Garamond" w:hAnsi="Garamond"/>
          <w:sz w:val="16"/>
          <w:szCs w:val="16"/>
        </w:rPr>
        <w:t xml:space="preserve"> &amp; P. </w:t>
      </w:r>
      <w:proofErr w:type="spellStart"/>
      <w:r w:rsidRPr="0009468C">
        <w:rPr>
          <w:rFonts w:ascii="Garamond" w:hAnsi="Garamond"/>
          <w:sz w:val="16"/>
          <w:szCs w:val="16"/>
        </w:rPr>
        <w:t>Gunasekaran</w:t>
      </w:r>
      <w:proofErr w:type="spellEnd"/>
      <w:r w:rsidRPr="0009468C">
        <w:rPr>
          <w:rFonts w:ascii="Garamond" w:hAnsi="Garamond"/>
          <w:sz w:val="16"/>
          <w:szCs w:val="16"/>
        </w:rPr>
        <w:t xml:space="preserve"> “</w:t>
      </w:r>
      <w:proofErr w:type="spellStart"/>
      <w:r w:rsidRPr="0009468C">
        <w:rPr>
          <w:rFonts w:ascii="Garamond" w:hAnsi="Garamond"/>
          <w:sz w:val="16"/>
          <w:szCs w:val="16"/>
        </w:rPr>
        <w:t>Vermiculture</w:t>
      </w:r>
      <w:proofErr w:type="spellEnd"/>
      <w:r w:rsidRPr="0009468C">
        <w:rPr>
          <w:rFonts w:ascii="Garamond" w:hAnsi="Garamond"/>
          <w:sz w:val="16"/>
          <w:szCs w:val="16"/>
        </w:rPr>
        <w:t xml:space="preserve"> and Vermicomposting Biotechnology for Organic Farming and Rural Economic Development,” Eco Web, February 2008, pg. http://www.eco-web.com/edi/080211.html</w:t>
      </w:r>
    </w:p>
    <w:p w14:paraId="0772EEBC" w14:textId="77777777" w:rsidR="00CA24A7" w:rsidRPr="0009468C" w:rsidRDefault="00CA24A7" w:rsidP="00CA24A7">
      <w:pPr>
        <w:rPr>
          <w:rFonts w:ascii="Garamond" w:hAnsi="Garamond"/>
        </w:rPr>
      </w:pPr>
    </w:p>
    <w:p w14:paraId="5F3D4A88" w14:textId="77777777" w:rsidR="00CA24A7" w:rsidRPr="0009468C" w:rsidRDefault="00CA24A7" w:rsidP="00CA24A7">
      <w:pPr>
        <w:rPr>
          <w:rFonts w:ascii="Garamond" w:hAnsi="Garamond"/>
          <w:u w:val="single"/>
        </w:rPr>
      </w:pPr>
      <w:proofErr w:type="spellStart"/>
      <w:r w:rsidRPr="0009468C">
        <w:rPr>
          <w:rFonts w:ascii="Garamond" w:eastAsia="Times New Roman" w:hAnsi="Garamond" w:cs="Times New Roman"/>
          <w:sz w:val="16"/>
        </w:rPr>
        <w:t>Sujatha</w:t>
      </w:r>
      <w:proofErr w:type="spellEnd"/>
      <w:r w:rsidRPr="0009468C">
        <w:rPr>
          <w:rFonts w:ascii="Garamond" w:eastAsia="Times New Roman" w:hAnsi="Garamond" w:cs="Times New Roman"/>
          <w:sz w:val="16"/>
        </w:rPr>
        <w:t xml:space="preserve"> </w:t>
      </w:r>
      <w:r w:rsidRPr="0009468C">
        <w:rPr>
          <w:rFonts w:ascii="Garamond" w:eastAsia="Times New Roman" w:hAnsi="Garamond" w:cs="Times New Roman"/>
          <w:i/>
          <w:iCs/>
          <w:sz w:val="16"/>
        </w:rPr>
        <w:t>et al.</w:t>
      </w:r>
      <w:r w:rsidRPr="0009468C">
        <w:rPr>
          <w:rFonts w:ascii="Garamond" w:eastAsia="Times New Roman" w:hAnsi="Garamond" w:cs="Times New Roman"/>
          <w:sz w:val="16"/>
        </w:rPr>
        <w:t xml:space="preserve"> (2003) reported </w:t>
      </w:r>
      <w:proofErr w:type="gramStart"/>
      <w:r w:rsidRPr="0009468C">
        <w:rPr>
          <w:rFonts w:ascii="Garamond" w:eastAsia="Times New Roman" w:hAnsi="Garamond" w:cs="Times New Roman"/>
          <w:sz w:val="16"/>
        </w:rPr>
        <w:t>earthworm castings in the home garden often contains</w:t>
      </w:r>
      <w:proofErr w:type="gramEnd"/>
      <w:r w:rsidRPr="0009468C">
        <w:rPr>
          <w:rFonts w:ascii="Garamond" w:eastAsia="Times New Roman" w:hAnsi="Garamond" w:cs="Times New Roman"/>
          <w:sz w:val="16"/>
        </w:rPr>
        <w:t xml:space="preserve"> 5 to 11 times more Nitrogen, Phosphorous and Potassium than the surrounding soil. </w:t>
      </w:r>
      <w:r w:rsidRPr="0009468C">
        <w:rPr>
          <w:rFonts w:ascii="Garamond" w:eastAsia="Times New Roman" w:hAnsi="Garamond" w:cs="Times New Roman"/>
          <w:u w:val="single"/>
        </w:rPr>
        <w:t>Castings of earthworm also contain abundant sources vitamins, antibiotics and enzymes</w:t>
      </w:r>
      <w:r w:rsidRPr="0009468C">
        <w:rPr>
          <w:rFonts w:ascii="Garamond" w:eastAsia="Times New Roman" w:hAnsi="Garamond" w:cs="Times New Roman"/>
          <w:sz w:val="16"/>
        </w:rPr>
        <w:t xml:space="preserve"> such as proteases, amylases, lipases, </w:t>
      </w:r>
      <w:proofErr w:type="spellStart"/>
      <w:r w:rsidRPr="0009468C">
        <w:rPr>
          <w:rFonts w:ascii="Garamond" w:eastAsia="Times New Roman" w:hAnsi="Garamond" w:cs="Times New Roman"/>
          <w:sz w:val="16"/>
        </w:rPr>
        <w:t>cellulases</w:t>
      </w:r>
      <w:proofErr w:type="spellEnd"/>
      <w:r w:rsidRPr="0009468C">
        <w:rPr>
          <w:rFonts w:ascii="Garamond" w:eastAsia="Times New Roman" w:hAnsi="Garamond" w:cs="Times New Roman"/>
          <w:sz w:val="16"/>
        </w:rPr>
        <w:t xml:space="preserve"> and </w:t>
      </w:r>
      <w:proofErr w:type="spellStart"/>
      <w:r w:rsidRPr="0009468C">
        <w:rPr>
          <w:rFonts w:ascii="Garamond" w:eastAsia="Times New Roman" w:hAnsi="Garamond" w:cs="Times New Roman"/>
          <w:sz w:val="16"/>
        </w:rPr>
        <w:t>chitinases</w:t>
      </w:r>
      <w:proofErr w:type="spellEnd"/>
      <w:r w:rsidRPr="0009468C">
        <w:rPr>
          <w:rFonts w:ascii="Garamond" w:eastAsia="Times New Roman" w:hAnsi="Garamond" w:cs="Times New Roman"/>
          <w:sz w:val="16"/>
        </w:rPr>
        <w:t xml:space="preserve">. </w:t>
      </w:r>
      <w:proofErr w:type="spellStart"/>
      <w:r w:rsidRPr="0009468C">
        <w:rPr>
          <w:rFonts w:ascii="Garamond" w:eastAsia="Times New Roman" w:hAnsi="Garamond" w:cs="Times New Roman"/>
          <w:u w:val="single"/>
        </w:rPr>
        <w:t>Vermicompost</w:t>
      </w:r>
      <w:proofErr w:type="spellEnd"/>
      <w:r w:rsidRPr="0009468C">
        <w:rPr>
          <w:rFonts w:ascii="Garamond" w:eastAsia="Times New Roman" w:hAnsi="Garamond" w:cs="Times New Roman"/>
          <w:u w:val="single"/>
        </w:rPr>
        <w:t xml:space="preserve"> tech</w:t>
      </w:r>
      <w:r w:rsidRPr="0009468C">
        <w:rPr>
          <w:rFonts w:ascii="Garamond" w:eastAsia="Times New Roman" w:hAnsi="Garamond" w:cs="Times New Roman"/>
          <w:sz w:val="16"/>
        </w:rPr>
        <w:t xml:space="preserve">nology can provide employment to millions of youth, </w:t>
      </w:r>
      <w:r w:rsidRPr="0009468C">
        <w:rPr>
          <w:rFonts w:ascii="Garamond" w:eastAsia="Times New Roman" w:hAnsi="Garamond" w:cs="Times New Roman"/>
          <w:u w:val="single"/>
        </w:rPr>
        <w:t>can eliminate dependence on chemicals; can convert wastes into fertilizer; can bring waste land under cultivation, can feed hungry citizen and can make a country green and prosperous in a span of just a few years</w:t>
      </w:r>
      <w:r w:rsidRPr="0009468C">
        <w:rPr>
          <w:rFonts w:ascii="Garamond" w:eastAsia="Times New Roman" w:hAnsi="Garamond" w:cs="Times New Roman"/>
          <w:sz w:val="16"/>
        </w:rPr>
        <w:t xml:space="preserve"> (</w:t>
      </w:r>
      <w:proofErr w:type="spellStart"/>
      <w:r w:rsidRPr="0009468C">
        <w:rPr>
          <w:rFonts w:ascii="Garamond" w:eastAsia="Times New Roman" w:hAnsi="Garamond" w:cs="Times New Roman"/>
          <w:sz w:val="16"/>
        </w:rPr>
        <w:t>Shewta</w:t>
      </w:r>
      <w:proofErr w:type="spellEnd"/>
      <w:r w:rsidRPr="0009468C">
        <w:rPr>
          <w:rFonts w:ascii="Garamond" w:eastAsia="Times New Roman" w:hAnsi="Garamond" w:cs="Times New Roman"/>
          <w:sz w:val="16"/>
        </w:rPr>
        <w:t xml:space="preserve"> </w:t>
      </w:r>
      <w:r w:rsidRPr="0009468C">
        <w:rPr>
          <w:rFonts w:ascii="Garamond" w:eastAsia="Times New Roman" w:hAnsi="Garamond" w:cs="Times New Roman"/>
          <w:i/>
          <w:iCs/>
          <w:sz w:val="16"/>
        </w:rPr>
        <w:t>et al.,</w:t>
      </w:r>
      <w:r w:rsidRPr="0009468C">
        <w:rPr>
          <w:rFonts w:ascii="Garamond" w:eastAsia="Times New Roman" w:hAnsi="Garamond" w:cs="Times New Roman"/>
          <w:sz w:val="16"/>
        </w:rPr>
        <w:t xml:space="preserve"> 2004</w:t>
      </w:r>
      <w:r w:rsidRPr="0009468C">
        <w:rPr>
          <w:rFonts w:ascii="Garamond" w:eastAsia="Times New Roman" w:hAnsi="Garamond" w:cs="Times New Roman"/>
          <w:u w:val="single"/>
        </w:rPr>
        <w:t>). This technique</w:t>
      </w:r>
      <w:r w:rsidRPr="0009468C">
        <w:rPr>
          <w:rFonts w:ascii="Garamond" w:eastAsia="Times New Roman" w:hAnsi="Garamond" w:cs="Times New Roman"/>
          <w:sz w:val="16"/>
        </w:rPr>
        <w:t xml:space="preserve"> also </w:t>
      </w:r>
      <w:r w:rsidRPr="0009468C">
        <w:rPr>
          <w:rFonts w:ascii="Garamond" w:eastAsia="Times New Roman" w:hAnsi="Garamond" w:cs="Times New Roman"/>
          <w:u w:val="single"/>
        </w:rPr>
        <w:t>helps to conserve the biodiversity, which is the need of the hour</w:t>
      </w:r>
      <w:r w:rsidRPr="0009468C">
        <w:rPr>
          <w:rFonts w:ascii="Garamond" w:eastAsia="Times New Roman" w:hAnsi="Garamond" w:cs="Times New Roman"/>
          <w:sz w:val="16"/>
        </w:rPr>
        <w:t xml:space="preserve">. Apart from providing self-employment opportunities for the weaker section and profitable agricultural waste utilization </w:t>
      </w:r>
      <w:r w:rsidRPr="0009468C">
        <w:rPr>
          <w:rFonts w:ascii="Garamond" w:eastAsia="Times New Roman" w:hAnsi="Garamond" w:cs="Times New Roman"/>
          <w:u w:val="single"/>
        </w:rPr>
        <w:t>it will</w:t>
      </w:r>
      <w:r w:rsidRPr="0009468C">
        <w:rPr>
          <w:rFonts w:ascii="Garamond" w:eastAsia="Times New Roman" w:hAnsi="Garamond" w:cs="Times New Roman"/>
          <w:sz w:val="16"/>
        </w:rPr>
        <w:t xml:space="preserve"> also </w:t>
      </w:r>
      <w:r w:rsidRPr="0009468C">
        <w:rPr>
          <w:rFonts w:ascii="Garamond" w:eastAsia="Times New Roman" w:hAnsi="Garamond" w:cs="Times New Roman"/>
          <w:u w:val="single"/>
        </w:rPr>
        <w:t>help in maintaining the environmental/ecological balance.</w:t>
      </w:r>
    </w:p>
    <w:p w14:paraId="4D613200" w14:textId="77777777" w:rsidR="00CA24A7" w:rsidRPr="0009468C" w:rsidRDefault="00CA24A7" w:rsidP="00CA24A7">
      <w:pPr>
        <w:rPr>
          <w:rFonts w:ascii="Garamond" w:hAnsi="Garamond"/>
          <w:u w:val="single"/>
        </w:rPr>
      </w:pPr>
    </w:p>
    <w:p w14:paraId="24C807BD" w14:textId="77777777" w:rsidR="00CA24A7" w:rsidRPr="0009468C" w:rsidRDefault="00CA24A7" w:rsidP="00CA24A7">
      <w:pPr>
        <w:pStyle w:val="Heading1"/>
        <w:rPr>
          <w:rFonts w:ascii="Garamond" w:hAnsi="Garamond"/>
        </w:rPr>
      </w:pPr>
      <w:bookmarkStart w:id="7" w:name="_Toc225214645"/>
      <w:bookmarkStart w:id="8" w:name="_Toc233135664"/>
      <w:proofErr w:type="spellStart"/>
      <w:r w:rsidRPr="0009468C">
        <w:rPr>
          <w:rFonts w:ascii="Garamond" w:hAnsi="Garamond"/>
        </w:rPr>
        <w:lastRenderedPageBreak/>
        <w:t>Impx</w:t>
      </w:r>
      <w:proofErr w:type="spellEnd"/>
      <w:r w:rsidRPr="0009468C">
        <w:rPr>
          <w:rFonts w:ascii="Garamond" w:hAnsi="Garamond"/>
        </w:rPr>
        <w:t xml:space="preserve">: </w:t>
      </w:r>
      <w:bookmarkEnd w:id="7"/>
      <w:r w:rsidRPr="0009468C">
        <w:rPr>
          <w:rFonts w:ascii="Garamond" w:hAnsi="Garamond"/>
        </w:rPr>
        <w:t xml:space="preserve">Turns War </w:t>
      </w:r>
      <w:proofErr w:type="spellStart"/>
      <w:r w:rsidRPr="0009468C">
        <w:rPr>
          <w:rFonts w:ascii="Garamond" w:hAnsi="Garamond"/>
        </w:rPr>
        <w:t>adv</w:t>
      </w:r>
      <w:bookmarkEnd w:id="8"/>
      <w:proofErr w:type="spellEnd"/>
      <w:r w:rsidRPr="0009468C">
        <w:rPr>
          <w:rFonts w:ascii="Garamond" w:hAnsi="Garamond"/>
        </w:rPr>
        <w:t xml:space="preserve"> </w:t>
      </w:r>
    </w:p>
    <w:p w14:paraId="28DD9A0E" w14:textId="77777777" w:rsidR="00CA24A7" w:rsidRPr="0009468C" w:rsidRDefault="00CA24A7" w:rsidP="00CA24A7">
      <w:pPr>
        <w:pStyle w:val="Heading4"/>
        <w:rPr>
          <w:rFonts w:ascii="Garamond" w:hAnsi="Garamond"/>
        </w:rPr>
      </w:pPr>
      <w:r w:rsidRPr="0009468C">
        <w:rPr>
          <w:rFonts w:ascii="Garamond" w:hAnsi="Garamond"/>
        </w:rPr>
        <w:t xml:space="preserve">Global collapse triggers wars, spreads epidemics and destroys trade </w:t>
      </w:r>
    </w:p>
    <w:p w14:paraId="586BCDFF" w14:textId="77777777" w:rsidR="00CA24A7" w:rsidRPr="0009468C" w:rsidRDefault="00CA24A7" w:rsidP="00CA24A7">
      <w:pPr>
        <w:rPr>
          <w:rFonts w:ascii="Garamond" w:hAnsi="Garamond"/>
          <w:sz w:val="16"/>
          <w:szCs w:val="16"/>
        </w:rPr>
      </w:pPr>
      <w:r w:rsidRPr="0009468C">
        <w:rPr>
          <w:rFonts w:ascii="Garamond" w:hAnsi="Garamond"/>
          <w:b/>
          <w:sz w:val="26"/>
          <w:szCs w:val="26"/>
        </w:rPr>
        <w:t>Ehrlich &amp; Ehrlich 13</w:t>
      </w:r>
      <w:r w:rsidRPr="0009468C">
        <w:rPr>
          <w:rFonts w:ascii="Garamond" w:hAnsi="Garamond"/>
        </w:rPr>
        <w:t xml:space="preserve"> </w:t>
      </w:r>
      <w:r w:rsidRPr="0009468C">
        <w:rPr>
          <w:rFonts w:ascii="Garamond" w:hAnsi="Garamond"/>
          <w:sz w:val="16"/>
          <w:szCs w:val="16"/>
        </w:rPr>
        <w:t xml:space="preserve">– Professor of Biology &amp; Senior Research Scientist in Biology @ Stanford University [Paul R. Ehrlich (President of the Center for Conservation Biology @ Stanford University) &amp; Anne H. Ehrlich, “Can a collapse of global civilization be avoided?,” </w:t>
      </w:r>
      <w:r w:rsidRPr="0009468C">
        <w:rPr>
          <w:rFonts w:ascii="Garamond" w:hAnsi="Garamond"/>
          <w:sz w:val="16"/>
          <w:szCs w:val="16"/>
          <w:u w:val="single"/>
        </w:rPr>
        <w:t>Proceedings of the Royal Society Biological Sciences</w:t>
      </w:r>
      <w:r w:rsidRPr="0009468C">
        <w:rPr>
          <w:rFonts w:ascii="Garamond" w:hAnsi="Garamond"/>
          <w:sz w:val="16"/>
          <w:szCs w:val="16"/>
        </w:rPr>
        <w:t>, Proc. R. Soc. B 2013 280, published online 9 January 2013</w:t>
      </w:r>
    </w:p>
    <w:p w14:paraId="3ACA9158" w14:textId="77777777" w:rsidR="00CA24A7" w:rsidRPr="0009468C" w:rsidRDefault="00CA24A7" w:rsidP="00CA24A7">
      <w:pPr>
        <w:rPr>
          <w:rFonts w:ascii="Garamond" w:hAnsi="Garamond"/>
          <w:sz w:val="16"/>
          <w:szCs w:val="16"/>
          <w:u w:val="single"/>
        </w:rPr>
      </w:pPr>
    </w:p>
    <w:p w14:paraId="0836B16B" w14:textId="77777777" w:rsidR="00CA24A7" w:rsidRPr="0009468C" w:rsidRDefault="00CA24A7" w:rsidP="00CA24A7">
      <w:pPr>
        <w:rPr>
          <w:rFonts w:ascii="Garamond" w:hAnsi="Garamond"/>
          <w:sz w:val="16"/>
          <w:szCs w:val="16"/>
        </w:rPr>
      </w:pPr>
      <w:r w:rsidRPr="0009468C">
        <w:rPr>
          <w:rFonts w:ascii="Garamond" w:hAnsi="Garamond"/>
          <w:u w:val="single"/>
        </w:rPr>
        <w:t xml:space="preserve">Virtually every past civilization has eventually </w:t>
      </w:r>
      <w:r w:rsidRPr="0009468C">
        <w:rPr>
          <w:rStyle w:val="Emphasis"/>
          <w:rFonts w:ascii="Garamond" w:hAnsi="Garamond"/>
        </w:rPr>
        <w:t>undergone collapse</w:t>
      </w:r>
      <w:r w:rsidRPr="0009468C">
        <w:rPr>
          <w:rFonts w:ascii="Garamond" w:hAnsi="Garamond"/>
          <w:u w:val="single"/>
        </w:rPr>
        <w:t xml:space="preserve">, a loss of socio-political-economic complexity usually accompanied by a </w:t>
      </w:r>
      <w:r w:rsidRPr="0009468C">
        <w:rPr>
          <w:rStyle w:val="Emphasis"/>
          <w:rFonts w:ascii="Garamond" w:hAnsi="Garamond"/>
        </w:rPr>
        <w:t>dramatic decline in population size</w:t>
      </w:r>
      <w:r w:rsidRPr="0009468C">
        <w:rPr>
          <w:rFonts w:ascii="Garamond" w:hAnsi="Garamond"/>
          <w:sz w:val="16"/>
          <w:szCs w:val="16"/>
        </w:rPr>
        <w:t xml:space="preserve"> [1]. Some, such as those of Egypt and China, have recovered from collapses at various stages; others, such as that of Easter Island or the Classic Maya, were apparently permanent [1,2]. All those previous collapses were local or regional; elsewhere, other societies and civilizations persisted unaffected. Sometimes, as in the Tigris and Euphrates valleys, new civilizations rose in succession. </w:t>
      </w:r>
      <w:r w:rsidRPr="0009468C">
        <w:rPr>
          <w:rFonts w:ascii="Garamond" w:hAnsi="Garamond"/>
          <w:u w:val="single"/>
        </w:rPr>
        <w:t>In</w:t>
      </w:r>
      <w:r w:rsidRPr="0009468C">
        <w:rPr>
          <w:rFonts w:ascii="Garamond" w:hAnsi="Garamond"/>
          <w:sz w:val="16"/>
          <w:szCs w:val="16"/>
        </w:rPr>
        <w:t xml:space="preserve"> many, if not </w:t>
      </w:r>
      <w:r w:rsidRPr="0009468C">
        <w:rPr>
          <w:rFonts w:ascii="Garamond" w:hAnsi="Garamond"/>
          <w:u w:val="single"/>
        </w:rPr>
        <w:t xml:space="preserve">most, cases, overexploitation of the environment was </w:t>
      </w:r>
      <w:r w:rsidRPr="0009468C">
        <w:rPr>
          <w:rFonts w:ascii="Garamond" w:hAnsi="Garamond"/>
          <w:sz w:val="16"/>
          <w:szCs w:val="16"/>
        </w:rPr>
        <w:t>one proximate or</w:t>
      </w:r>
      <w:r w:rsidRPr="0009468C">
        <w:rPr>
          <w:rFonts w:ascii="Garamond" w:hAnsi="Garamond"/>
          <w:u w:val="single"/>
        </w:rPr>
        <w:t xml:space="preserve"> an </w:t>
      </w:r>
      <w:r w:rsidRPr="0009468C">
        <w:rPr>
          <w:rStyle w:val="Emphasis"/>
          <w:rFonts w:ascii="Garamond" w:hAnsi="Garamond"/>
        </w:rPr>
        <w:t>ultimate cause</w:t>
      </w:r>
      <w:r w:rsidRPr="0009468C">
        <w:rPr>
          <w:rFonts w:ascii="Garamond" w:hAnsi="Garamond"/>
          <w:sz w:val="16"/>
          <w:szCs w:val="16"/>
        </w:rPr>
        <w:t xml:space="preserve"> [3].</w:t>
      </w:r>
    </w:p>
    <w:p w14:paraId="3540FE2F" w14:textId="77777777" w:rsidR="00CA24A7" w:rsidRPr="0009468C" w:rsidRDefault="00CA24A7" w:rsidP="00CA24A7">
      <w:pPr>
        <w:rPr>
          <w:rFonts w:ascii="Garamond" w:hAnsi="Garamond"/>
          <w:sz w:val="16"/>
        </w:rPr>
      </w:pPr>
      <w:r w:rsidRPr="0009468C">
        <w:rPr>
          <w:rFonts w:ascii="Garamond" w:hAnsi="Garamond"/>
          <w:sz w:val="16"/>
        </w:rPr>
        <w:t xml:space="preserve">But today, </w:t>
      </w:r>
      <w:r w:rsidRPr="0009468C">
        <w:rPr>
          <w:rFonts w:ascii="Garamond" w:hAnsi="Garamond"/>
          <w:u w:val="single"/>
        </w:rPr>
        <w:t>for the first time, humanity’s global civilization</w:t>
      </w:r>
      <w:r w:rsidRPr="0009468C">
        <w:rPr>
          <w:rFonts w:ascii="Garamond" w:hAnsi="Garamond"/>
          <w:sz w:val="16"/>
          <w:szCs w:val="16"/>
        </w:rPr>
        <w:t>—the worldwide, increasingly interconnected, highly technological society in which we all are to one degree or another, embedded—</w:t>
      </w:r>
      <w:r w:rsidRPr="0009468C">
        <w:rPr>
          <w:rFonts w:ascii="Garamond" w:hAnsi="Garamond"/>
          <w:u w:val="single"/>
        </w:rPr>
        <w:t>is threatened with collapse by an array of</w:t>
      </w:r>
      <w:r w:rsidRPr="0009468C">
        <w:rPr>
          <w:rFonts w:ascii="Garamond" w:hAnsi="Garamond"/>
          <w:sz w:val="16"/>
        </w:rPr>
        <w:t xml:space="preserve"> </w:t>
      </w:r>
      <w:r w:rsidRPr="0009468C">
        <w:rPr>
          <w:rFonts w:ascii="Garamond" w:hAnsi="Garamond"/>
          <w:u w:val="single"/>
        </w:rPr>
        <w:t>environmental problems</w:t>
      </w:r>
      <w:r w:rsidRPr="0009468C">
        <w:rPr>
          <w:rFonts w:ascii="Garamond" w:hAnsi="Garamond"/>
          <w:sz w:val="16"/>
        </w:rPr>
        <w:t xml:space="preserve">. </w:t>
      </w:r>
      <w:r w:rsidRPr="0009468C">
        <w:rPr>
          <w:rFonts w:ascii="Garamond" w:hAnsi="Garamond"/>
          <w:u w:val="single"/>
        </w:rPr>
        <w:t>Humankind finds itself engaged in</w:t>
      </w:r>
      <w:r w:rsidRPr="0009468C">
        <w:rPr>
          <w:rFonts w:ascii="Garamond" w:hAnsi="Garamond"/>
          <w:sz w:val="16"/>
        </w:rPr>
        <w:t xml:space="preserve"> what Prince Charles described as ‘</w:t>
      </w:r>
      <w:r w:rsidRPr="0009468C">
        <w:rPr>
          <w:rFonts w:ascii="Garamond" w:hAnsi="Garamond"/>
          <w:u w:val="single"/>
        </w:rPr>
        <w:t>an act of suicide on a grand scale’</w:t>
      </w:r>
      <w:r w:rsidRPr="0009468C">
        <w:rPr>
          <w:rFonts w:ascii="Garamond" w:hAnsi="Garamond"/>
          <w:sz w:val="16"/>
        </w:rPr>
        <w:t xml:space="preserve"> [4], </w:t>
      </w:r>
      <w:r w:rsidRPr="0009468C">
        <w:rPr>
          <w:rFonts w:ascii="Garamond" w:hAnsi="Garamond"/>
          <w:u w:val="single"/>
        </w:rPr>
        <w:t>facing</w:t>
      </w:r>
      <w:r w:rsidRPr="0009468C">
        <w:rPr>
          <w:rFonts w:ascii="Garamond" w:hAnsi="Garamond"/>
          <w:sz w:val="16"/>
        </w:rPr>
        <w:t xml:space="preserve"> what the UK’s Chief Scientific Advisor John </w:t>
      </w:r>
      <w:proofErr w:type="spellStart"/>
      <w:r w:rsidRPr="0009468C">
        <w:rPr>
          <w:rFonts w:ascii="Garamond" w:hAnsi="Garamond"/>
          <w:sz w:val="16"/>
        </w:rPr>
        <w:t>Beddington</w:t>
      </w:r>
      <w:proofErr w:type="spellEnd"/>
      <w:r w:rsidRPr="0009468C">
        <w:rPr>
          <w:rFonts w:ascii="Garamond" w:hAnsi="Garamond"/>
          <w:sz w:val="16"/>
        </w:rPr>
        <w:t xml:space="preserve"> called </w:t>
      </w:r>
      <w:r w:rsidRPr="0009468C">
        <w:rPr>
          <w:rFonts w:ascii="Garamond" w:hAnsi="Garamond"/>
          <w:u w:val="single"/>
        </w:rPr>
        <w:t>a ‘</w:t>
      </w:r>
      <w:r w:rsidRPr="0009468C">
        <w:rPr>
          <w:rStyle w:val="Emphasis"/>
          <w:rFonts w:ascii="Garamond" w:hAnsi="Garamond"/>
        </w:rPr>
        <w:t>perfect storm</w:t>
      </w:r>
      <w:r w:rsidRPr="0009468C">
        <w:rPr>
          <w:rFonts w:ascii="Garamond" w:hAnsi="Garamond"/>
        </w:rPr>
        <w:t>’</w:t>
      </w:r>
      <w:r w:rsidRPr="0009468C">
        <w:rPr>
          <w:rFonts w:ascii="Garamond" w:hAnsi="Garamond"/>
          <w:u w:val="single"/>
        </w:rPr>
        <w:t xml:space="preserve"> of environmental problems</w:t>
      </w:r>
      <w:r w:rsidRPr="0009468C">
        <w:rPr>
          <w:rFonts w:ascii="Garamond" w:hAnsi="Garamond"/>
          <w:sz w:val="16"/>
        </w:rPr>
        <w:t xml:space="preserve"> [5]. </w:t>
      </w:r>
      <w:r w:rsidRPr="0009468C">
        <w:rPr>
          <w:rFonts w:ascii="Garamond" w:hAnsi="Garamond"/>
          <w:u w:val="single"/>
        </w:rPr>
        <w:t>The most serious of these problems show signs of rapidly escalating severity,</w:t>
      </w:r>
      <w:r w:rsidRPr="0009468C">
        <w:rPr>
          <w:rFonts w:ascii="Garamond" w:hAnsi="Garamond"/>
          <w:sz w:val="16"/>
        </w:rPr>
        <w:t xml:space="preserve"> especially climate disruption. </w:t>
      </w:r>
      <w:r w:rsidRPr="0009468C">
        <w:rPr>
          <w:rFonts w:ascii="Garamond" w:hAnsi="Garamond"/>
          <w:u w:val="single"/>
        </w:rPr>
        <w:t>But other elements could</w:t>
      </w:r>
      <w:r w:rsidRPr="0009468C">
        <w:rPr>
          <w:rFonts w:ascii="Garamond" w:hAnsi="Garamond"/>
          <w:sz w:val="16"/>
        </w:rPr>
        <w:t xml:space="preserve"> potentially also </w:t>
      </w:r>
      <w:r w:rsidRPr="0009468C">
        <w:rPr>
          <w:rFonts w:ascii="Garamond" w:hAnsi="Garamond"/>
          <w:u w:val="single"/>
        </w:rPr>
        <w:t>contribute to a collapse: an accelerating extinction of animal and plant</w:t>
      </w:r>
      <w:r w:rsidRPr="0009468C">
        <w:rPr>
          <w:rFonts w:ascii="Garamond" w:hAnsi="Garamond"/>
          <w:sz w:val="16"/>
        </w:rPr>
        <w:t xml:space="preserve"> populations and </w:t>
      </w:r>
      <w:r w:rsidRPr="0009468C">
        <w:rPr>
          <w:rFonts w:ascii="Garamond" w:hAnsi="Garamond"/>
          <w:u w:val="single"/>
        </w:rPr>
        <w:t>species, which could lead to a loss of ecosystem services essential for human survival; land degradation</w:t>
      </w:r>
      <w:r w:rsidRPr="0009468C">
        <w:rPr>
          <w:rFonts w:ascii="Garamond" w:hAnsi="Garamond"/>
          <w:sz w:val="16"/>
        </w:rPr>
        <w:t xml:space="preserve"> and land-use change; a pole-to-pole </w:t>
      </w:r>
      <w:r w:rsidRPr="0009468C">
        <w:rPr>
          <w:rFonts w:ascii="Garamond" w:hAnsi="Garamond"/>
          <w:u w:val="single"/>
        </w:rPr>
        <w:t>spread of toxic compounds</w:t>
      </w:r>
      <w:r w:rsidRPr="0009468C">
        <w:rPr>
          <w:rFonts w:ascii="Garamond" w:hAnsi="Garamond"/>
          <w:sz w:val="16"/>
        </w:rPr>
        <w:t xml:space="preserve">; </w:t>
      </w:r>
      <w:r w:rsidRPr="0009468C">
        <w:rPr>
          <w:rFonts w:ascii="Garamond" w:hAnsi="Garamond"/>
          <w:u w:val="single"/>
        </w:rPr>
        <w:t>ocean acidification</w:t>
      </w:r>
      <w:r w:rsidRPr="0009468C">
        <w:rPr>
          <w:rFonts w:ascii="Garamond" w:hAnsi="Garamond"/>
          <w:sz w:val="16"/>
        </w:rPr>
        <w:t xml:space="preserve"> and eutrophication (dead zones); worsening of some aspects of the </w:t>
      </w:r>
      <w:r w:rsidRPr="0009468C">
        <w:rPr>
          <w:rFonts w:ascii="Garamond" w:hAnsi="Garamond"/>
          <w:u w:val="single"/>
        </w:rPr>
        <w:t>epidemiological environment</w:t>
      </w:r>
      <w:r w:rsidRPr="0009468C">
        <w:rPr>
          <w:rFonts w:ascii="Garamond" w:hAnsi="Garamond"/>
          <w:sz w:val="16"/>
        </w:rPr>
        <w:t xml:space="preserve"> (factors that </w:t>
      </w:r>
      <w:r w:rsidRPr="0009468C">
        <w:rPr>
          <w:rFonts w:ascii="Garamond" w:hAnsi="Garamond"/>
          <w:u w:val="single"/>
        </w:rPr>
        <w:t>make human populations susceptible to infectious diseases); depletion of</w:t>
      </w:r>
      <w:r w:rsidRPr="0009468C">
        <w:rPr>
          <w:rFonts w:ascii="Garamond" w:hAnsi="Garamond"/>
          <w:sz w:val="16"/>
        </w:rPr>
        <w:t xml:space="preserve"> increasingly scarce resources [6,7], including especially </w:t>
      </w:r>
      <w:r w:rsidRPr="0009468C">
        <w:rPr>
          <w:rFonts w:ascii="Garamond" w:hAnsi="Garamond"/>
          <w:u w:val="single"/>
        </w:rPr>
        <w:t>groundwater</w:t>
      </w:r>
      <w:r w:rsidRPr="0009468C">
        <w:rPr>
          <w:rFonts w:ascii="Garamond" w:hAnsi="Garamond"/>
          <w:sz w:val="16"/>
        </w:rPr>
        <w:t xml:space="preserve">, which is being overexploited in many key agricultural areas [8]; </w:t>
      </w:r>
      <w:r w:rsidRPr="0009468C">
        <w:rPr>
          <w:rFonts w:ascii="Garamond" w:hAnsi="Garamond"/>
          <w:u w:val="single"/>
        </w:rPr>
        <w:t>and resource wars</w:t>
      </w:r>
      <w:r w:rsidRPr="0009468C">
        <w:rPr>
          <w:rFonts w:ascii="Garamond" w:hAnsi="Garamond"/>
          <w:sz w:val="16"/>
        </w:rPr>
        <w:t xml:space="preserve"> [9]. These are not separate problems; rather they interact in two gigantic complex adaptive systems: the biosphere system and the human socio-economic system. The negative manifestations of these interactions are often referred to as ‘the human predicament’ [10], and determining how to prevent it from generating a global collapse is perhaps the foremost challenge confronting humanity.</w:t>
      </w:r>
    </w:p>
    <w:p w14:paraId="19642047" w14:textId="77777777" w:rsidR="00CA24A7" w:rsidRPr="0009468C" w:rsidRDefault="00CA24A7" w:rsidP="00CA24A7">
      <w:pPr>
        <w:rPr>
          <w:rFonts w:ascii="Garamond" w:hAnsi="Garamond"/>
          <w:sz w:val="16"/>
        </w:rPr>
      </w:pPr>
      <w:r w:rsidRPr="0009468C">
        <w:rPr>
          <w:rFonts w:ascii="Garamond" w:hAnsi="Garamond"/>
          <w:u w:val="single"/>
        </w:rPr>
        <w:t>The human predicament is driven by</w:t>
      </w:r>
      <w:r w:rsidRPr="0009468C">
        <w:rPr>
          <w:rFonts w:ascii="Garamond" w:hAnsi="Garamond"/>
          <w:sz w:val="16"/>
        </w:rPr>
        <w:t xml:space="preserve"> overpopulation, </w:t>
      </w:r>
      <w:r w:rsidRPr="0009468C">
        <w:rPr>
          <w:rFonts w:ascii="Garamond" w:hAnsi="Garamond"/>
          <w:u w:val="single"/>
        </w:rPr>
        <w:t>overconsumption of natural resources and the use of unnecessarily environmentally damaging tech</w:t>
      </w:r>
      <w:r w:rsidRPr="0009468C">
        <w:rPr>
          <w:rFonts w:ascii="Garamond" w:hAnsi="Garamond"/>
          <w:sz w:val="16"/>
        </w:rPr>
        <w:t xml:space="preserve">nologies and socio-economic-political arrangements to service Homo sapiens’ aggregate consumption [11–17]. How far the human population size now is above the planet’s long-term carrying capacity is suggested (conservatively) by </w:t>
      </w:r>
      <w:r w:rsidRPr="0009468C">
        <w:rPr>
          <w:rFonts w:ascii="Garamond" w:hAnsi="Garamond"/>
          <w:u w:val="single"/>
        </w:rPr>
        <w:t>ecological footprint analysis</w:t>
      </w:r>
      <w:r w:rsidRPr="0009468C">
        <w:rPr>
          <w:rFonts w:ascii="Garamond" w:hAnsi="Garamond"/>
          <w:sz w:val="16"/>
        </w:rPr>
        <w:t xml:space="preserve"> [18–20]. It </w:t>
      </w:r>
      <w:r w:rsidRPr="0009468C">
        <w:rPr>
          <w:rFonts w:ascii="Garamond" w:hAnsi="Garamond"/>
          <w:u w:val="single"/>
        </w:rPr>
        <w:t>shows that</w:t>
      </w:r>
      <w:r w:rsidRPr="0009468C">
        <w:rPr>
          <w:rFonts w:ascii="Garamond" w:hAnsi="Garamond"/>
          <w:sz w:val="16"/>
        </w:rPr>
        <w:t xml:space="preserve"> </w:t>
      </w:r>
      <w:r w:rsidRPr="0009468C">
        <w:rPr>
          <w:rFonts w:ascii="Garamond" w:hAnsi="Garamond"/>
          <w:u w:val="single"/>
        </w:rPr>
        <w:t xml:space="preserve">to support today’s population of seven billion </w:t>
      </w:r>
      <w:r w:rsidRPr="0009468C">
        <w:rPr>
          <w:rFonts w:ascii="Garamond" w:hAnsi="Garamond"/>
          <w:sz w:val="16"/>
        </w:rPr>
        <w:t xml:space="preserve">sustainably (i.e. with business as usual, including current technologies and standards of living) would require roughly half an additional planet; to do so, </w:t>
      </w:r>
      <w:r w:rsidRPr="0009468C">
        <w:rPr>
          <w:rFonts w:ascii="Garamond" w:hAnsi="Garamond"/>
          <w:u w:val="single"/>
        </w:rPr>
        <w:t>if all citizens of Earth consumed resources at the US level would take four to five more Earths</w:t>
      </w:r>
      <w:r w:rsidRPr="0009468C">
        <w:rPr>
          <w:rFonts w:ascii="Garamond" w:hAnsi="Garamond"/>
          <w:sz w:val="16"/>
        </w:rPr>
        <w:t xml:space="preserve">. </w:t>
      </w:r>
      <w:r w:rsidRPr="0009468C">
        <w:rPr>
          <w:rFonts w:ascii="Garamond" w:hAnsi="Garamond"/>
          <w:u w:val="single"/>
        </w:rPr>
        <w:t>Adding</w:t>
      </w:r>
      <w:r w:rsidRPr="0009468C">
        <w:rPr>
          <w:rFonts w:ascii="Garamond" w:hAnsi="Garamond"/>
          <w:sz w:val="16"/>
        </w:rPr>
        <w:t xml:space="preserve"> the projected 2.5 billion </w:t>
      </w:r>
      <w:r w:rsidRPr="0009468C">
        <w:rPr>
          <w:rFonts w:ascii="Garamond" w:hAnsi="Garamond"/>
          <w:u w:val="single"/>
        </w:rPr>
        <w:t>more people</w:t>
      </w:r>
      <w:r w:rsidRPr="0009468C">
        <w:rPr>
          <w:rFonts w:ascii="Garamond" w:hAnsi="Garamond"/>
          <w:sz w:val="16"/>
        </w:rPr>
        <w:t xml:space="preserve"> by 2050 </w:t>
      </w:r>
      <w:r w:rsidRPr="0009468C">
        <w:rPr>
          <w:rFonts w:ascii="Garamond" w:hAnsi="Garamond"/>
          <w:u w:val="single"/>
        </w:rPr>
        <w:t xml:space="preserve">would make the human assault on civilization’s life-support systems disproportionately worse, because almost everywhere people face systems with </w:t>
      </w:r>
      <w:r w:rsidRPr="0009468C">
        <w:rPr>
          <w:rStyle w:val="Emphasis"/>
          <w:rFonts w:ascii="Garamond" w:hAnsi="Garamond"/>
        </w:rPr>
        <w:t>nonlinear responses</w:t>
      </w:r>
      <w:r w:rsidRPr="0009468C">
        <w:rPr>
          <w:rFonts w:ascii="Garamond" w:hAnsi="Garamond"/>
          <w:sz w:val="16"/>
        </w:rPr>
        <w:t xml:space="preserve"> [11,21–23], </w:t>
      </w:r>
      <w:r w:rsidRPr="0009468C">
        <w:rPr>
          <w:rFonts w:ascii="Garamond" w:hAnsi="Garamond"/>
          <w:u w:val="single"/>
        </w:rPr>
        <w:t>in which environmental damage increases at a rate that becomes faster with each additional person</w:t>
      </w:r>
      <w:r w:rsidRPr="0009468C">
        <w:rPr>
          <w:rFonts w:ascii="Garamond" w:hAnsi="Garamond"/>
          <w:sz w:val="16"/>
        </w:rPr>
        <w:t xml:space="preserve">. Of course, the claim is often made that humanity will expand Earth’s carrying capacity dramatically with technological innovation [24], but it is widely recognized that technologies can both add and subtract from carrying capacity. The plough evidently first expanded it and now appears to be reducing it [3]. Overall, </w:t>
      </w:r>
      <w:r w:rsidRPr="0009468C">
        <w:rPr>
          <w:rFonts w:ascii="Garamond" w:hAnsi="Garamond"/>
          <w:u w:val="single"/>
        </w:rPr>
        <w:t>careful analysis of the prospects does not provide much confidence that tech</w:t>
      </w:r>
      <w:r w:rsidRPr="0009468C">
        <w:rPr>
          <w:rFonts w:ascii="Garamond" w:hAnsi="Garamond"/>
          <w:sz w:val="16"/>
        </w:rPr>
        <w:t xml:space="preserve">nology </w:t>
      </w:r>
      <w:r w:rsidRPr="0009468C">
        <w:rPr>
          <w:rFonts w:ascii="Garamond" w:hAnsi="Garamond"/>
          <w:u w:val="single"/>
        </w:rPr>
        <w:t>will save us</w:t>
      </w:r>
      <w:r w:rsidRPr="0009468C">
        <w:rPr>
          <w:rFonts w:ascii="Garamond" w:hAnsi="Garamond"/>
          <w:sz w:val="16"/>
        </w:rPr>
        <w:t xml:space="preserve"> [25] or that gross domestic product can be disengaged from resource use [26] </w:t>
      </w:r>
    </w:p>
    <w:p w14:paraId="3136F70C" w14:textId="77777777" w:rsidR="00CA24A7" w:rsidRPr="0009468C" w:rsidRDefault="00CA24A7" w:rsidP="00CA24A7">
      <w:pPr>
        <w:rPr>
          <w:rFonts w:ascii="Garamond" w:hAnsi="Garamond"/>
          <w:sz w:val="16"/>
          <w:szCs w:val="16"/>
        </w:rPr>
      </w:pPr>
      <w:r w:rsidRPr="0009468C">
        <w:rPr>
          <w:rFonts w:ascii="Garamond" w:hAnsi="Garamond"/>
          <w:sz w:val="16"/>
          <w:szCs w:val="16"/>
        </w:rPr>
        <w:t>2. Do current trends portend a collapse?</w:t>
      </w:r>
    </w:p>
    <w:p w14:paraId="24B04421" w14:textId="77777777" w:rsidR="00CA24A7" w:rsidRPr="0009468C" w:rsidRDefault="00CA24A7" w:rsidP="00CA24A7">
      <w:pPr>
        <w:rPr>
          <w:rFonts w:ascii="Garamond" w:hAnsi="Garamond"/>
          <w:sz w:val="16"/>
        </w:rPr>
      </w:pPr>
      <w:r w:rsidRPr="0009468C">
        <w:rPr>
          <w:rFonts w:ascii="Garamond" w:hAnsi="Garamond"/>
          <w:sz w:val="16"/>
        </w:rPr>
        <w:t>What is the likelihood of this set of interconnected predicaments</w:t>
      </w:r>
      <w:r w:rsidRPr="0009468C">
        <w:rPr>
          <w:rFonts w:ascii="Garamond" w:hAnsi="Garamond"/>
          <w:sz w:val="12"/>
        </w:rPr>
        <w:t xml:space="preserve"> </w:t>
      </w:r>
      <w:r w:rsidRPr="0009468C">
        <w:rPr>
          <w:rFonts w:ascii="Garamond" w:hAnsi="Garamond"/>
          <w:sz w:val="16"/>
        </w:rPr>
        <w:t xml:space="preserve">[27] leading to a global collapse in this century? There have been many definitions and much discussion of past ‘collapses’ [1,3,28–31], but </w:t>
      </w:r>
      <w:r w:rsidRPr="0009468C">
        <w:rPr>
          <w:rFonts w:ascii="Garamond" w:hAnsi="Garamond"/>
          <w:u w:val="single"/>
        </w:rPr>
        <w:t>a future global collapse</w:t>
      </w:r>
      <w:r w:rsidRPr="0009468C">
        <w:rPr>
          <w:rFonts w:ascii="Garamond" w:hAnsi="Garamond"/>
          <w:sz w:val="16"/>
        </w:rPr>
        <w:t xml:space="preserve"> does not require a careful definition. It </w:t>
      </w:r>
      <w:r w:rsidRPr="0009468C">
        <w:rPr>
          <w:rFonts w:ascii="Garamond" w:hAnsi="Garamond"/>
          <w:u w:val="single"/>
        </w:rPr>
        <w:t>could be triggered by</w:t>
      </w:r>
      <w:r w:rsidRPr="0009468C">
        <w:rPr>
          <w:rFonts w:ascii="Garamond" w:hAnsi="Garamond"/>
          <w:sz w:val="16"/>
        </w:rPr>
        <w:t xml:space="preserve"> anything from a ‘small’ nuclear war, whose ecological effects could quickly end civilization [32], to a more </w:t>
      </w:r>
      <w:r w:rsidRPr="0009468C">
        <w:rPr>
          <w:rFonts w:ascii="Garamond" w:hAnsi="Garamond"/>
          <w:u w:val="single"/>
        </w:rPr>
        <w:t>gradual breakdown because</w:t>
      </w:r>
      <w:r w:rsidRPr="0009468C">
        <w:rPr>
          <w:rFonts w:ascii="Garamond" w:hAnsi="Garamond"/>
          <w:sz w:val="12"/>
          <w:u w:val="single"/>
        </w:rPr>
        <w:t xml:space="preserve"> </w:t>
      </w:r>
      <w:r w:rsidRPr="0009468C">
        <w:rPr>
          <w:rStyle w:val="Emphasis"/>
          <w:rFonts w:ascii="Garamond" w:hAnsi="Garamond"/>
        </w:rPr>
        <w:t>famines, epidemics and resource shortages</w:t>
      </w:r>
      <w:r w:rsidRPr="0009468C">
        <w:rPr>
          <w:rFonts w:ascii="Garamond" w:hAnsi="Garamond"/>
          <w:u w:val="single"/>
        </w:rPr>
        <w:t xml:space="preserve"> cause a disintegration</w:t>
      </w:r>
      <w:r w:rsidRPr="0009468C">
        <w:rPr>
          <w:rFonts w:ascii="Garamond" w:hAnsi="Garamond"/>
          <w:sz w:val="12"/>
          <w:u w:val="single"/>
        </w:rPr>
        <w:t xml:space="preserve"> </w:t>
      </w:r>
      <w:r w:rsidRPr="0009468C">
        <w:rPr>
          <w:rFonts w:ascii="Garamond" w:hAnsi="Garamond"/>
          <w:u w:val="single"/>
        </w:rPr>
        <w:t>of central control within nations, in concert with</w:t>
      </w:r>
      <w:r w:rsidRPr="0009468C">
        <w:rPr>
          <w:rFonts w:ascii="Garamond" w:hAnsi="Garamond"/>
          <w:sz w:val="12"/>
        </w:rPr>
        <w:t xml:space="preserve"> </w:t>
      </w:r>
      <w:r w:rsidRPr="0009468C">
        <w:rPr>
          <w:rStyle w:val="Emphasis"/>
          <w:rFonts w:ascii="Garamond" w:hAnsi="Garamond"/>
        </w:rPr>
        <w:t>disruptions of trade and conflicts</w:t>
      </w:r>
      <w:r w:rsidRPr="0009468C">
        <w:rPr>
          <w:rFonts w:ascii="Garamond" w:hAnsi="Garamond"/>
          <w:u w:val="single"/>
        </w:rPr>
        <w:t xml:space="preserve"> over increasingly </w:t>
      </w:r>
      <w:r w:rsidRPr="0009468C">
        <w:rPr>
          <w:rFonts w:ascii="Garamond" w:hAnsi="Garamond"/>
          <w:u w:val="single"/>
        </w:rPr>
        <w:lastRenderedPageBreak/>
        <w:t>scarce</w:t>
      </w:r>
      <w:r w:rsidRPr="0009468C">
        <w:rPr>
          <w:rFonts w:ascii="Garamond" w:hAnsi="Garamond"/>
          <w:sz w:val="12"/>
          <w:u w:val="single"/>
        </w:rPr>
        <w:t xml:space="preserve"> </w:t>
      </w:r>
      <w:r w:rsidRPr="0009468C">
        <w:rPr>
          <w:rFonts w:ascii="Garamond" w:hAnsi="Garamond"/>
          <w:u w:val="single"/>
        </w:rPr>
        <w:t>necessities.</w:t>
      </w:r>
      <w:r w:rsidRPr="0009468C">
        <w:rPr>
          <w:rFonts w:ascii="Garamond" w:hAnsi="Garamond"/>
          <w:sz w:val="16"/>
        </w:rPr>
        <w:t xml:space="preserve"> In either case, r</w:t>
      </w:r>
      <w:r w:rsidRPr="0009468C">
        <w:rPr>
          <w:rFonts w:ascii="Garamond" w:hAnsi="Garamond"/>
          <w:u w:val="single"/>
        </w:rPr>
        <w:t xml:space="preserve">egardless of survivors </w:t>
      </w:r>
      <w:r w:rsidRPr="0009468C">
        <w:rPr>
          <w:rFonts w:ascii="Garamond" w:hAnsi="Garamond"/>
          <w:sz w:val="16"/>
          <w:szCs w:val="16"/>
        </w:rPr>
        <w:t>or replacement societies,</w:t>
      </w:r>
      <w:r w:rsidRPr="0009468C">
        <w:rPr>
          <w:rFonts w:ascii="Garamond" w:hAnsi="Garamond"/>
          <w:u w:val="single"/>
        </w:rPr>
        <w:t xml:space="preserve"> the world familiar to anyone reading this</w:t>
      </w:r>
      <w:r w:rsidRPr="0009468C">
        <w:rPr>
          <w:rFonts w:ascii="Garamond" w:hAnsi="Garamond"/>
          <w:sz w:val="12"/>
          <w:u w:val="single"/>
        </w:rPr>
        <w:t xml:space="preserve"> </w:t>
      </w:r>
      <w:r w:rsidRPr="0009468C">
        <w:rPr>
          <w:rFonts w:ascii="Garamond" w:hAnsi="Garamond"/>
          <w:u w:val="single"/>
        </w:rPr>
        <w:t xml:space="preserve">study </w:t>
      </w:r>
      <w:r w:rsidRPr="0009468C">
        <w:rPr>
          <w:rFonts w:ascii="Garamond" w:hAnsi="Garamond"/>
          <w:sz w:val="16"/>
          <w:szCs w:val="16"/>
        </w:rPr>
        <w:t xml:space="preserve">and the well-being of the vast majority of people </w:t>
      </w:r>
      <w:r w:rsidRPr="0009468C">
        <w:rPr>
          <w:rFonts w:ascii="Garamond" w:hAnsi="Garamond"/>
          <w:u w:val="single"/>
        </w:rPr>
        <w:t>would disappear.</w:t>
      </w:r>
      <w:r w:rsidRPr="0009468C">
        <w:rPr>
          <w:rFonts w:ascii="Garamond" w:hAnsi="Garamond"/>
          <w:sz w:val="16"/>
        </w:rPr>
        <w:t xml:space="preserve"> pg. 1-2 </w:t>
      </w:r>
    </w:p>
    <w:p w14:paraId="19326561" w14:textId="77777777" w:rsidR="00CA24A7" w:rsidRPr="0009468C" w:rsidRDefault="00CA24A7" w:rsidP="00CA24A7">
      <w:pPr>
        <w:rPr>
          <w:rFonts w:ascii="Garamond" w:hAnsi="Garamond"/>
          <w:sz w:val="16"/>
        </w:rPr>
      </w:pPr>
      <w:r w:rsidRPr="0009468C">
        <w:rPr>
          <w:rFonts w:ascii="Garamond" w:hAnsi="Garamond"/>
          <w:u w:val="single"/>
        </w:rPr>
        <w:br/>
      </w:r>
    </w:p>
    <w:p w14:paraId="3D680757" w14:textId="77777777" w:rsidR="00CA24A7" w:rsidRPr="0009468C" w:rsidRDefault="00CA24A7" w:rsidP="00CA24A7">
      <w:pPr>
        <w:pStyle w:val="Heading1"/>
        <w:rPr>
          <w:rFonts w:ascii="Garamond" w:hAnsi="Garamond"/>
        </w:rPr>
      </w:pPr>
    </w:p>
    <w:p w14:paraId="5AEE6AEC" w14:textId="77777777" w:rsidR="00CA24A7" w:rsidRPr="0009468C" w:rsidRDefault="00CA24A7" w:rsidP="00CA24A7">
      <w:pPr>
        <w:pStyle w:val="Heading1"/>
        <w:rPr>
          <w:rFonts w:ascii="Garamond" w:hAnsi="Garamond"/>
        </w:rPr>
      </w:pPr>
      <w:bookmarkStart w:id="9" w:name="_Toc233135665"/>
      <w:r w:rsidRPr="0009468C">
        <w:rPr>
          <w:rFonts w:ascii="Garamond" w:hAnsi="Garamond"/>
        </w:rPr>
        <w:lastRenderedPageBreak/>
        <w:t>AFF – No Shift</w:t>
      </w:r>
      <w:bookmarkEnd w:id="9"/>
    </w:p>
    <w:p w14:paraId="0788C32B" w14:textId="77777777" w:rsidR="00CA24A7" w:rsidRPr="0009468C" w:rsidRDefault="00CA24A7" w:rsidP="00CA24A7">
      <w:pPr>
        <w:pStyle w:val="Heading4"/>
        <w:rPr>
          <w:rFonts w:ascii="Garamond" w:hAnsi="Garamond"/>
          <w:szCs w:val="26"/>
        </w:rPr>
      </w:pPr>
      <w:r w:rsidRPr="0009468C">
        <w:rPr>
          <w:rFonts w:ascii="Garamond" w:hAnsi="Garamond"/>
          <w:szCs w:val="26"/>
        </w:rPr>
        <w:t xml:space="preserve">No link – No shift back to petrochemicals </w:t>
      </w:r>
    </w:p>
    <w:p w14:paraId="24B3FD86" w14:textId="77777777" w:rsidR="00CA24A7" w:rsidRPr="0009468C" w:rsidRDefault="00CA24A7" w:rsidP="00CA24A7">
      <w:pPr>
        <w:rPr>
          <w:rFonts w:ascii="Garamond" w:hAnsi="Garamond"/>
        </w:rPr>
      </w:pPr>
      <w:r w:rsidRPr="0009468C">
        <w:rPr>
          <w:rFonts w:ascii="Garamond" w:hAnsi="Garamond"/>
          <w:b/>
          <w:sz w:val="26"/>
          <w:szCs w:val="26"/>
        </w:rPr>
        <w:t xml:space="preserve">Van </w:t>
      </w:r>
      <w:proofErr w:type="spellStart"/>
      <w:r w:rsidRPr="0009468C">
        <w:rPr>
          <w:rFonts w:ascii="Garamond" w:hAnsi="Garamond"/>
          <w:b/>
          <w:sz w:val="26"/>
          <w:szCs w:val="26"/>
        </w:rPr>
        <w:t>Cleef</w:t>
      </w:r>
      <w:proofErr w:type="spellEnd"/>
      <w:r w:rsidRPr="0009468C">
        <w:rPr>
          <w:rFonts w:ascii="Garamond" w:hAnsi="Garamond"/>
          <w:b/>
          <w:sz w:val="26"/>
          <w:szCs w:val="26"/>
        </w:rPr>
        <w:t xml:space="preserve"> 00</w:t>
      </w:r>
      <w:r w:rsidRPr="0009468C">
        <w:rPr>
          <w:rFonts w:ascii="Garamond" w:hAnsi="Garamond"/>
        </w:rPr>
        <w:t xml:space="preserve"> </w:t>
      </w:r>
      <w:r w:rsidRPr="0009468C">
        <w:rPr>
          <w:rFonts w:ascii="Garamond" w:hAnsi="Garamond"/>
          <w:sz w:val="16"/>
          <w:szCs w:val="16"/>
        </w:rPr>
        <w:t xml:space="preserve">[Lisa Van </w:t>
      </w:r>
      <w:proofErr w:type="spellStart"/>
      <w:r w:rsidRPr="0009468C">
        <w:rPr>
          <w:rFonts w:ascii="Garamond" w:hAnsi="Garamond"/>
          <w:sz w:val="16"/>
          <w:szCs w:val="16"/>
        </w:rPr>
        <w:t>Cleef</w:t>
      </w:r>
      <w:proofErr w:type="spellEnd"/>
      <w:r w:rsidRPr="0009468C">
        <w:rPr>
          <w:rFonts w:ascii="Garamond" w:hAnsi="Garamond"/>
          <w:sz w:val="16"/>
          <w:szCs w:val="16"/>
        </w:rPr>
        <w:t xml:space="preserve">, “The Big Green Experiment: Cuba's Organic Revolution,” </w:t>
      </w:r>
      <w:hyperlink r:id="rId34" w:history="1">
        <w:r w:rsidRPr="0009468C">
          <w:rPr>
            <w:rFonts w:ascii="Garamond" w:hAnsi="Garamond"/>
            <w:sz w:val="16"/>
            <w:szCs w:val="16"/>
          </w:rPr>
          <w:t>San Francisco Chronicle</w:t>
        </w:r>
      </w:hyperlink>
      <w:r w:rsidRPr="0009468C">
        <w:rPr>
          <w:rFonts w:ascii="Garamond" w:hAnsi="Garamond"/>
          <w:sz w:val="16"/>
          <w:szCs w:val="16"/>
        </w:rPr>
        <w:t>, “Wednesday, March 15, 2000, pg. http://yeoldeconsciousnessshoppe.com/art9.html</w:t>
      </w:r>
    </w:p>
    <w:p w14:paraId="2811BA4C" w14:textId="77777777" w:rsidR="00CA24A7" w:rsidRPr="0009468C" w:rsidRDefault="00CA24A7" w:rsidP="00CA24A7">
      <w:pPr>
        <w:rPr>
          <w:rFonts w:ascii="Garamond" w:hAnsi="Garamond"/>
        </w:rPr>
      </w:pPr>
    </w:p>
    <w:p w14:paraId="4B24CD6D" w14:textId="77777777" w:rsidR="00CA24A7" w:rsidRPr="0009468C" w:rsidRDefault="00CA24A7" w:rsidP="00CA24A7">
      <w:pPr>
        <w:rPr>
          <w:rFonts w:ascii="Garamond" w:hAnsi="Garamond"/>
          <w:sz w:val="16"/>
        </w:rPr>
      </w:pPr>
      <w:r w:rsidRPr="0009468C">
        <w:rPr>
          <w:rFonts w:ascii="Garamond" w:hAnsi="Garamond"/>
          <w:sz w:val="16"/>
        </w:rPr>
        <w:t xml:space="preserve">Cuba's advanced organic farming techniques have led to major cultural shifts as many city-dwellers have become farmers. But </w:t>
      </w:r>
      <w:r w:rsidRPr="0009468C">
        <w:rPr>
          <w:rFonts w:ascii="Garamond" w:hAnsi="Garamond"/>
          <w:u w:val="single"/>
        </w:rPr>
        <w:t xml:space="preserve">what </w:t>
      </w:r>
      <w:proofErr w:type="gramStart"/>
      <w:r w:rsidRPr="0009468C">
        <w:rPr>
          <w:rFonts w:ascii="Garamond" w:hAnsi="Garamond"/>
          <w:u w:val="single"/>
        </w:rPr>
        <w:t>happens</w:t>
      </w:r>
      <w:proofErr w:type="gramEnd"/>
      <w:r w:rsidRPr="0009468C">
        <w:rPr>
          <w:rFonts w:ascii="Garamond" w:hAnsi="Garamond"/>
          <w:u w:val="single"/>
        </w:rPr>
        <w:t xml:space="preserve"> when the</w:t>
      </w:r>
      <w:r w:rsidRPr="0009468C">
        <w:rPr>
          <w:rFonts w:ascii="Garamond" w:hAnsi="Garamond"/>
          <w:sz w:val="16"/>
        </w:rPr>
        <w:t xml:space="preserve"> Cuban economy shifts and the </w:t>
      </w:r>
      <w:r w:rsidRPr="0009468C">
        <w:rPr>
          <w:rFonts w:ascii="Garamond" w:hAnsi="Garamond"/>
          <w:u w:val="single"/>
        </w:rPr>
        <w:t xml:space="preserve">embargo is lifted? Now that they are such capable organic growers, will they revert to chemical farming? </w:t>
      </w:r>
      <w:proofErr w:type="spellStart"/>
      <w:r w:rsidRPr="0009468C">
        <w:rPr>
          <w:rFonts w:ascii="Garamond" w:hAnsi="Garamond"/>
          <w:u w:val="single"/>
        </w:rPr>
        <w:t>Rieux</w:t>
      </w:r>
      <w:proofErr w:type="spellEnd"/>
      <w:r w:rsidRPr="0009468C">
        <w:rPr>
          <w:rFonts w:ascii="Garamond" w:hAnsi="Garamond"/>
          <w:u w:val="single"/>
        </w:rPr>
        <w:t xml:space="preserve"> says no</w:t>
      </w:r>
      <w:r w:rsidRPr="0009468C">
        <w:rPr>
          <w:rFonts w:ascii="Garamond" w:hAnsi="Garamond"/>
          <w:sz w:val="16"/>
        </w:rPr>
        <w:t xml:space="preserve">. </w:t>
      </w:r>
    </w:p>
    <w:p w14:paraId="5DE9A3F1" w14:textId="77777777" w:rsidR="00CA24A7" w:rsidRPr="0009468C" w:rsidRDefault="00CA24A7" w:rsidP="00CA24A7">
      <w:pPr>
        <w:rPr>
          <w:rFonts w:ascii="Garamond" w:hAnsi="Garamond"/>
          <w:sz w:val="16"/>
        </w:rPr>
      </w:pPr>
      <w:r w:rsidRPr="0009468C">
        <w:rPr>
          <w:rFonts w:ascii="Garamond" w:hAnsi="Garamond"/>
          <w:sz w:val="16"/>
        </w:rPr>
        <w:t>"Yes, there are people who believe some of the gardeners will revert to the old practices, but m</w:t>
      </w:r>
      <w:r w:rsidRPr="0009468C">
        <w:rPr>
          <w:rFonts w:ascii="Garamond" w:hAnsi="Garamond"/>
          <w:u w:val="single"/>
        </w:rPr>
        <w:t>any people will still farm organically. Even when the embargo lifts, the small farmer will make more money organically because he spends so little. He's not going to start buying chemicals. He won't have to. He has the knowledge now</w:t>
      </w:r>
      <w:r w:rsidRPr="0009468C">
        <w:rPr>
          <w:rFonts w:ascii="Garamond" w:hAnsi="Garamond"/>
          <w:sz w:val="16"/>
        </w:rPr>
        <w:t xml:space="preserve">. </w:t>
      </w:r>
    </w:p>
    <w:p w14:paraId="67432A1E" w14:textId="77777777" w:rsidR="00CA24A7" w:rsidRPr="0009468C" w:rsidRDefault="00CA24A7" w:rsidP="00CA24A7">
      <w:pPr>
        <w:pStyle w:val="Heading4"/>
        <w:rPr>
          <w:rFonts w:ascii="Garamond" w:hAnsi="Garamond"/>
        </w:rPr>
      </w:pPr>
      <w:r w:rsidRPr="0009468C">
        <w:rPr>
          <w:rFonts w:ascii="Garamond" w:hAnsi="Garamond"/>
        </w:rPr>
        <w:t xml:space="preserve">Organics will not disappear </w:t>
      </w:r>
    </w:p>
    <w:p w14:paraId="16B3AB60" w14:textId="77777777" w:rsidR="00CA24A7" w:rsidRPr="0009468C" w:rsidRDefault="00CA24A7" w:rsidP="00CA24A7">
      <w:pPr>
        <w:rPr>
          <w:rFonts w:ascii="Garamond" w:hAnsi="Garamond"/>
          <w:sz w:val="16"/>
          <w:szCs w:val="16"/>
        </w:rPr>
      </w:pPr>
      <w:r w:rsidRPr="0009468C">
        <w:rPr>
          <w:rFonts w:ascii="Garamond" w:hAnsi="Garamond"/>
          <w:b/>
          <w:sz w:val="26"/>
          <w:szCs w:val="26"/>
        </w:rPr>
        <w:t>Ewing 08</w:t>
      </w:r>
      <w:r w:rsidRPr="0009468C">
        <w:rPr>
          <w:rFonts w:ascii="Garamond" w:hAnsi="Garamond"/>
        </w:rPr>
        <w:t xml:space="preserve"> </w:t>
      </w:r>
      <w:r w:rsidRPr="0009468C">
        <w:rPr>
          <w:rFonts w:ascii="Garamond" w:hAnsi="Garamond"/>
          <w:sz w:val="16"/>
          <w:szCs w:val="16"/>
        </w:rPr>
        <w:t>[</w:t>
      </w:r>
      <w:hyperlink r:id="rId35" w:history="1">
        <w:r w:rsidRPr="0009468C">
          <w:rPr>
            <w:rFonts w:ascii="Garamond" w:hAnsi="Garamond"/>
            <w:sz w:val="16"/>
            <w:szCs w:val="16"/>
          </w:rPr>
          <w:t>Ed Ewing</w:t>
        </w:r>
      </w:hyperlink>
      <w:r w:rsidRPr="0009468C">
        <w:rPr>
          <w:rFonts w:ascii="Garamond" w:hAnsi="Garamond"/>
          <w:sz w:val="16"/>
          <w:szCs w:val="16"/>
        </w:rPr>
        <w:t xml:space="preserve">, “Cuba's organic revolution,” </w:t>
      </w:r>
      <w:hyperlink r:id="rId36" w:history="1">
        <w:r w:rsidRPr="0009468C">
          <w:rPr>
            <w:rFonts w:ascii="Garamond" w:hAnsi="Garamond"/>
            <w:sz w:val="16"/>
            <w:szCs w:val="16"/>
          </w:rPr>
          <w:t>guardian.co.uk</w:t>
        </w:r>
      </w:hyperlink>
      <w:r w:rsidRPr="0009468C">
        <w:rPr>
          <w:rFonts w:ascii="Garamond" w:hAnsi="Garamond"/>
          <w:sz w:val="16"/>
          <w:szCs w:val="16"/>
        </w:rPr>
        <w:t>, Thursday 3 April 2008 20.02 EDT, pg. http://www.guardian.co.uk/environment/2008/apr/04/organics.food</w:t>
      </w:r>
    </w:p>
    <w:p w14:paraId="05C239A0" w14:textId="77777777" w:rsidR="00CA24A7" w:rsidRPr="0009468C" w:rsidRDefault="00CA24A7" w:rsidP="00CA24A7">
      <w:pPr>
        <w:rPr>
          <w:rFonts w:ascii="Garamond" w:hAnsi="Garamond"/>
        </w:rPr>
      </w:pPr>
    </w:p>
    <w:p w14:paraId="07296800" w14:textId="77777777" w:rsidR="00CA24A7" w:rsidRPr="0009468C" w:rsidRDefault="00CA24A7" w:rsidP="00CA24A7">
      <w:pPr>
        <w:rPr>
          <w:rFonts w:ascii="Garamond" w:hAnsi="Garamond"/>
          <w:sz w:val="16"/>
        </w:rPr>
      </w:pPr>
      <w:r w:rsidRPr="0009468C">
        <w:rPr>
          <w:rFonts w:ascii="Garamond" w:hAnsi="Garamond"/>
          <w:sz w:val="16"/>
        </w:rPr>
        <w:t xml:space="preserve">General farming will "most likely" move away from organic methods says Wilkinson. Farming on a large scale after all, he says, has seen a reduction in pesticide and </w:t>
      </w:r>
      <w:proofErr w:type="spellStart"/>
      <w:r w:rsidRPr="0009468C">
        <w:rPr>
          <w:rFonts w:ascii="Garamond" w:hAnsi="Garamond"/>
          <w:sz w:val="16"/>
        </w:rPr>
        <w:t>fertiliser</w:t>
      </w:r>
      <w:proofErr w:type="spellEnd"/>
      <w:r w:rsidRPr="0009468C">
        <w:rPr>
          <w:rFonts w:ascii="Garamond" w:hAnsi="Garamond"/>
          <w:sz w:val="16"/>
        </w:rPr>
        <w:t xml:space="preserve"> use mainly due to "financial constraints, not choice".</w:t>
      </w:r>
      <w:r w:rsidRPr="0009468C">
        <w:rPr>
          <w:rFonts w:ascii="Garamond" w:hAnsi="Garamond"/>
          <w:u w:val="single"/>
        </w:rPr>
        <w:t xml:space="preserve"> </w:t>
      </w:r>
      <w:r w:rsidRPr="0009468C">
        <w:rPr>
          <w:rFonts w:ascii="Garamond" w:hAnsi="Garamond"/>
          <w:u w:val="single"/>
        </w:rPr>
        <w:br/>
      </w:r>
      <w:r w:rsidRPr="0009468C">
        <w:rPr>
          <w:rFonts w:ascii="Garamond" w:hAnsi="Garamond"/>
          <w:sz w:val="16"/>
        </w:rPr>
        <w:t>But, he notes: "</w:t>
      </w:r>
      <w:proofErr w:type="spellStart"/>
      <w:r w:rsidRPr="0009468C">
        <w:rPr>
          <w:rFonts w:ascii="Garamond" w:hAnsi="Garamond"/>
          <w:u w:val="single"/>
        </w:rPr>
        <w:t>Organoponicos</w:t>
      </w:r>
      <w:proofErr w:type="spellEnd"/>
      <w:r w:rsidRPr="0009468C">
        <w:rPr>
          <w:rFonts w:ascii="Garamond" w:hAnsi="Garamond"/>
          <w:u w:val="single"/>
        </w:rPr>
        <w:t xml:space="preserve"> </w:t>
      </w:r>
      <w:proofErr w:type="spellStart"/>
      <w:r w:rsidRPr="0009468C">
        <w:rPr>
          <w:rFonts w:ascii="Garamond" w:hAnsi="Garamond"/>
          <w:u w:val="single"/>
        </w:rPr>
        <w:t>fulfil</w:t>
      </w:r>
      <w:proofErr w:type="spellEnd"/>
      <w:r w:rsidRPr="0009468C">
        <w:rPr>
          <w:rFonts w:ascii="Garamond" w:hAnsi="Garamond"/>
          <w:u w:val="single"/>
        </w:rPr>
        <w:t xml:space="preserve"> a local and specific need and are unlikely to disappear</w:t>
      </w:r>
      <w:r w:rsidRPr="0009468C">
        <w:rPr>
          <w:rFonts w:ascii="Garamond" w:hAnsi="Garamond"/>
          <w:sz w:val="16"/>
        </w:rPr>
        <w:t>."</w:t>
      </w:r>
      <w:r w:rsidRPr="0009468C">
        <w:rPr>
          <w:rFonts w:ascii="Garamond" w:hAnsi="Garamond"/>
          <w:sz w:val="16"/>
        </w:rPr>
        <w:br/>
        <w:t xml:space="preserve">He adds: "The commitment to organics in agriculture may not be 100% because of climate and the need to boost production. But </w:t>
      </w:r>
      <w:r w:rsidRPr="0009468C">
        <w:rPr>
          <w:rFonts w:ascii="Garamond" w:hAnsi="Garamond"/>
          <w:u w:val="single"/>
        </w:rPr>
        <w:t>policies that encourage environmental protection will continue so long as the present government remains</w:t>
      </w:r>
      <w:r w:rsidRPr="0009468C">
        <w:rPr>
          <w:rFonts w:ascii="Garamond" w:hAnsi="Garamond"/>
          <w:sz w:val="16"/>
        </w:rPr>
        <w:t>."</w:t>
      </w:r>
      <w:r w:rsidRPr="0009468C">
        <w:rPr>
          <w:rFonts w:ascii="Garamond" w:hAnsi="Garamond"/>
          <w:sz w:val="16"/>
        </w:rPr>
        <w:br/>
        <w:t>When that changes, Cuba's unique experiment with organic farming will change too.</w:t>
      </w:r>
    </w:p>
    <w:p w14:paraId="5A87764E" w14:textId="77777777" w:rsidR="00CA24A7" w:rsidRPr="0009468C" w:rsidRDefault="00CA24A7" w:rsidP="00CA24A7">
      <w:pPr>
        <w:rPr>
          <w:rFonts w:ascii="Garamond" w:hAnsi="Garamond"/>
        </w:rPr>
      </w:pPr>
    </w:p>
    <w:p w14:paraId="19D271EB" w14:textId="77777777" w:rsidR="00CA24A7" w:rsidRPr="0009468C" w:rsidRDefault="00CA24A7" w:rsidP="00CA24A7">
      <w:pPr>
        <w:pStyle w:val="Heading1"/>
        <w:rPr>
          <w:rFonts w:ascii="Garamond" w:hAnsi="Garamond"/>
        </w:rPr>
      </w:pPr>
      <w:bookmarkStart w:id="10" w:name="_Toc233135666"/>
      <w:r w:rsidRPr="0009468C">
        <w:rPr>
          <w:rFonts w:ascii="Garamond" w:hAnsi="Garamond"/>
        </w:rPr>
        <w:lastRenderedPageBreak/>
        <w:t>AFF – Cuba model not needed</w:t>
      </w:r>
      <w:bookmarkEnd w:id="10"/>
    </w:p>
    <w:p w14:paraId="39690735" w14:textId="77777777" w:rsidR="00CA24A7" w:rsidRPr="0009468C" w:rsidRDefault="00CA24A7" w:rsidP="00CA24A7">
      <w:pPr>
        <w:pStyle w:val="Heading4"/>
        <w:rPr>
          <w:rFonts w:ascii="Garamond" w:hAnsi="Garamond"/>
        </w:rPr>
      </w:pPr>
      <w:r w:rsidRPr="0009468C">
        <w:rPr>
          <w:rFonts w:ascii="Garamond" w:hAnsi="Garamond"/>
        </w:rPr>
        <w:t xml:space="preserve">India will lead – Cuban expertise not needed </w:t>
      </w:r>
    </w:p>
    <w:p w14:paraId="0D4656FF" w14:textId="77777777" w:rsidR="00CA24A7" w:rsidRPr="0009468C" w:rsidRDefault="00CA24A7" w:rsidP="00CA24A7">
      <w:pPr>
        <w:rPr>
          <w:rFonts w:ascii="Garamond" w:hAnsi="Garamond"/>
          <w:sz w:val="16"/>
          <w:szCs w:val="16"/>
        </w:rPr>
      </w:pPr>
      <w:proofErr w:type="spellStart"/>
      <w:r w:rsidRPr="0009468C">
        <w:rPr>
          <w:rFonts w:ascii="Garamond" w:hAnsi="Garamond"/>
          <w:b/>
          <w:sz w:val="26"/>
          <w:szCs w:val="26"/>
        </w:rPr>
        <w:t>Rajendran</w:t>
      </w:r>
      <w:proofErr w:type="spellEnd"/>
      <w:r w:rsidRPr="0009468C">
        <w:rPr>
          <w:rFonts w:ascii="Garamond" w:hAnsi="Garamond"/>
          <w:b/>
          <w:sz w:val="26"/>
          <w:szCs w:val="26"/>
        </w:rPr>
        <w:t xml:space="preserve"> et al. 08</w:t>
      </w:r>
      <w:r w:rsidRPr="0009468C">
        <w:rPr>
          <w:rFonts w:ascii="Garamond" w:hAnsi="Garamond"/>
        </w:rPr>
        <w:t xml:space="preserve"> </w:t>
      </w:r>
      <w:r w:rsidRPr="0009468C">
        <w:rPr>
          <w:rFonts w:ascii="Garamond" w:hAnsi="Garamond"/>
          <w:sz w:val="16"/>
          <w:szCs w:val="16"/>
        </w:rPr>
        <w:t xml:space="preserve">– Professor of Zoology @Vivekananda College [P. </w:t>
      </w:r>
      <w:proofErr w:type="spellStart"/>
      <w:r w:rsidRPr="0009468C">
        <w:rPr>
          <w:rFonts w:ascii="Garamond" w:hAnsi="Garamond"/>
          <w:sz w:val="16"/>
          <w:szCs w:val="16"/>
        </w:rPr>
        <w:t>Rajendran</w:t>
      </w:r>
      <w:proofErr w:type="spellEnd"/>
      <w:r w:rsidRPr="0009468C">
        <w:rPr>
          <w:rFonts w:ascii="Garamond" w:hAnsi="Garamond"/>
          <w:sz w:val="16"/>
          <w:szCs w:val="16"/>
        </w:rPr>
        <w:t xml:space="preserve">, E. </w:t>
      </w:r>
      <w:proofErr w:type="spellStart"/>
      <w:r w:rsidRPr="0009468C">
        <w:rPr>
          <w:rFonts w:ascii="Garamond" w:hAnsi="Garamond"/>
          <w:sz w:val="16"/>
          <w:szCs w:val="16"/>
        </w:rPr>
        <w:t>Jayakumar</w:t>
      </w:r>
      <w:proofErr w:type="spellEnd"/>
      <w:r w:rsidRPr="0009468C">
        <w:rPr>
          <w:rFonts w:ascii="Garamond" w:hAnsi="Garamond"/>
          <w:sz w:val="16"/>
          <w:szCs w:val="16"/>
        </w:rPr>
        <w:t xml:space="preserve">, </w:t>
      </w:r>
      <w:proofErr w:type="spellStart"/>
      <w:r w:rsidRPr="0009468C">
        <w:rPr>
          <w:rFonts w:ascii="Garamond" w:hAnsi="Garamond"/>
          <w:sz w:val="16"/>
          <w:szCs w:val="16"/>
        </w:rPr>
        <w:t>Sripathi</w:t>
      </w:r>
      <w:proofErr w:type="spellEnd"/>
      <w:r w:rsidRPr="0009468C">
        <w:rPr>
          <w:rFonts w:ascii="Garamond" w:hAnsi="Garamond"/>
          <w:sz w:val="16"/>
          <w:szCs w:val="16"/>
        </w:rPr>
        <w:t xml:space="preserve"> </w:t>
      </w:r>
      <w:proofErr w:type="spellStart"/>
      <w:r w:rsidRPr="0009468C">
        <w:rPr>
          <w:rFonts w:ascii="Garamond" w:hAnsi="Garamond"/>
          <w:sz w:val="16"/>
          <w:szCs w:val="16"/>
        </w:rPr>
        <w:t>Kandula</w:t>
      </w:r>
      <w:proofErr w:type="spellEnd"/>
      <w:r w:rsidRPr="0009468C">
        <w:rPr>
          <w:rFonts w:ascii="Garamond" w:hAnsi="Garamond"/>
          <w:sz w:val="16"/>
          <w:szCs w:val="16"/>
        </w:rPr>
        <w:t xml:space="preserve"> &amp; P. </w:t>
      </w:r>
      <w:proofErr w:type="spellStart"/>
      <w:r w:rsidRPr="0009468C">
        <w:rPr>
          <w:rFonts w:ascii="Garamond" w:hAnsi="Garamond"/>
          <w:sz w:val="16"/>
          <w:szCs w:val="16"/>
        </w:rPr>
        <w:t>Gunasekaran</w:t>
      </w:r>
      <w:proofErr w:type="spellEnd"/>
      <w:r w:rsidRPr="0009468C">
        <w:rPr>
          <w:rFonts w:ascii="Garamond" w:hAnsi="Garamond"/>
          <w:sz w:val="16"/>
          <w:szCs w:val="16"/>
        </w:rPr>
        <w:t xml:space="preserve"> “</w:t>
      </w:r>
      <w:proofErr w:type="spellStart"/>
      <w:r w:rsidRPr="0009468C">
        <w:rPr>
          <w:rFonts w:ascii="Garamond" w:hAnsi="Garamond"/>
          <w:sz w:val="16"/>
          <w:szCs w:val="16"/>
        </w:rPr>
        <w:t>Vermiculture</w:t>
      </w:r>
      <w:proofErr w:type="spellEnd"/>
      <w:r w:rsidRPr="0009468C">
        <w:rPr>
          <w:rFonts w:ascii="Garamond" w:hAnsi="Garamond"/>
          <w:sz w:val="16"/>
          <w:szCs w:val="16"/>
        </w:rPr>
        <w:t xml:space="preserve"> and Vermicomposting Biotechnology for Organic Farming and Rural Economic Development,” Eco Web, February 2008, pg. http://www.eco-web.com/edi/080211.html</w:t>
      </w:r>
    </w:p>
    <w:p w14:paraId="5E8426D6" w14:textId="77777777" w:rsidR="00CA24A7" w:rsidRPr="0009468C" w:rsidRDefault="00CA24A7" w:rsidP="00CA24A7">
      <w:pPr>
        <w:rPr>
          <w:rFonts w:ascii="Garamond" w:hAnsi="Garamond"/>
        </w:rPr>
      </w:pPr>
    </w:p>
    <w:p w14:paraId="0ED2D469" w14:textId="77777777" w:rsidR="00CA24A7" w:rsidRPr="0009468C" w:rsidRDefault="00CA24A7" w:rsidP="00CA24A7">
      <w:pPr>
        <w:rPr>
          <w:rFonts w:ascii="Garamond" w:hAnsi="Garamond"/>
          <w:u w:val="single"/>
        </w:rPr>
      </w:pPr>
      <w:proofErr w:type="spellStart"/>
      <w:r w:rsidRPr="0009468C">
        <w:rPr>
          <w:rFonts w:ascii="Garamond" w:eastAsia="Times New Roman" w:hAnsi="Garamond" w:cs="Times New Roman"/>
          <w:u w:val="single"/>
        </w:rPr>
        <w:t>Vermiculture</w:t>
      </w:r>
      <w:proofErr w:type="spellEnd"/>
      <w:r w:rsidRPr="0009468C">
        <w:rPr>
          <w:rFonts w:ascii="Garamond" w:eastAsia="Times New Roman" w:hAnsi="Garamond" w:cs="Times New Roman"/>
          <w:u w:val="single"/>
        </w:rPr>
        <w:t xml:space="preserve"> and vermicomposting tech</w:t>
      </w:r>
      <w:r w:rsidRPr="0009468C">
        <w:rPr>
          <w:rFonts w:ascii="Garamond" w:eastAsia="Times New Roman" w:hAnsi="Garamond" w:cs="Times New Roman"/>
          <w:sz w:val="16"/>
        </w:rPr>
        <w:t xml:space="preserve">nology </w:t>
      </w:r>
      <w:r w:rsidRPr="0009468C">
        <w:rPr>
          <w:rFonts w:ascii="Garamond" w:eastAsia="Times New Roman" w:hAnsi="Garamond" w:cs="Times New Roman"/>
          <w:u w:val="single"/>
        </w:rPr>
        <w:t>is easy to practice,</w:t>
      </w:r>
      <w:r w:rsidRPr="0009468C">
        <w:rPr>
          <w:rFonts w:ascii="Garamond" w:eastAsia="Times New Roman" w:hAnsi="Garamond" w:cs="Times New Roman"/>
          <w:sz w:val="16"/>
        </w:rPr>
        <w:t xml:space="preserve"> ecologically safe, economically sound </w:t>
      </w:r>
      <w:r w:rsidRPr="0009468C">
        <w:rPr>
          <w:rFonts w:ascii="Garamond" w:eastAsia="Times New Roman" w:hAnsi="Garamond" w:cs="Times New Roman"/>
          <w:u w:val="single"/>
        </w:rPr>
        <w:t>and can create</w:t>
      </w:r>
      <w:r w:rsidRPr="0009468C">
        <w:rPr>
          <w:rFonts w:ascii="Garamond" w:eastAsia="Times New Roman" w:hAnsi="Garamond" w:cs="Times New Roman"/>
          <w:sz w:val="16"/>
        </w:rPr>
        <w:t xml:space="preserve"> more </w:t>
      </w:r>
      <w:r w:rsidRPr="0009468C">
        <w:rPr>
          <w:rFonts w:ascii="Garamond" w:eastAsia="Times New Roman" w:hAnsi="Garamond" w:cs="Times New Roman"/>
          <w:u w:val="single"/>
        </w:rPr>
        <w:t>employment opportunities for the rural people</w:t>
      </w:r>
      <w:r w:rsidRPr="0009468C">
        <w:rPr>
          <w:rFonts w:ascii="Garamond" w:eastAsia="Times New Roman" w:hAnsi="Garamond" w:cs="Times New Roman"/>
          <w:sz w:val="16"/>
        </w:rPr>
        <w:t xml:space="preserve"> to upgrade their standard of living. At present </w:t>
      </w:r>
      <w:proofErr w:type="spellStart"/>
      <w:r w:rsidRPr="0009468C">
        <w:rPr>
          <w:rFonts w:ascii="Garamond" w:eastAsia="Times New Roman" w:hAnsi="Garamond" w:cs="Times New Roman"/>
          <w:u w:val="single"/>
        </w:rPr>
        <w:t>Vermiculture</w:t>
      </w:r>
      <w:proofErr w:type="spellEnd"/>
      <w:r w:rsidRPr="0009468C">
        <w:rPr>
          <w:rFonts w:ascii="Garamond" w:eastAsia="Times New Roman" w:hAnsi="Garamond" w:cs="Times New Roman"/>
          <w:u w:val="single"/>
        </w:rPr>
        <w:t xml:space="preserve"> tech</w:t>
      </w:r>
      <w:r w:rsidRPr="0009468C">
        <w:rPr>
          <w:rFonts w:ascii="Garamond" w:eastAsia="Times New Roman" w:hAnsi="Garamond" w:cs="Times New Roman"/>
          <w:sz w:val="16"/>
        </w:rPr>
        <w:t xml:space="preserve">nology </w:t>
      </w:r>
      <w:r w:rsidRPr="0009468C">
        <w:rPr>
          <w:rFonts w:ascii="Garamond" w:eastAsia="Times New Roman" w:hAnsi="Garamond" w:cs="Times New Roman"/>
          <w:u w:val="single"/>
        </w:rPr>
        <w:t>is all set to emerge as a big business of the next century</w:t>
      </w:r>
      <w:r w:rsidRPr="0009468C">
        <w:rPr>
          <w:rFonts w:ascii="Garamond" w:eastAsia="Times New Roman" w:hAnsi="Garamond" w:cs="Times New Roman"/>
          <w:sz w:val="16"/>
        </w:rPr>
        <w:t xml:space="preserve">. The organic manure obtained from different waste materials using this versatile technique will avoid pollution problems to a greater extent. </w:t>
      </w:r>
      <w:r w:rsidRPr="0009468C">
        <w:rPr>
          <w:rFonts w:ascii="Garamond" w:eastAsia="Times New Roman" w:hAnsi="Garamond" w:cs="Times New Roman"/>
          <w:u w:val="single"/>
        </w:rPr>
        <w:t xml:space="preserve">India being agriculture based </w:t>
      </w:r>
      <w:proofErr w:type="gramStart"/>
      <w:r w:rsidRPr="0009468C">
        <w:rPr>
          <w:rFonts w:ascii="Garamond" w:eastAsia="Times New Roman" w:hAnsi="Garamond" w:cs="Times New Roman"/>
          <w:u w:val="single"/>
        </w:rPr>
        <w:t>country,</w:t>
      </w:r>
      <w:proofErr w:type="gramEnd"/>
      <w:r w:rsidRPr="0009468C">
        <w:rPr>
          <w:rFonts w:ascii="Garamond" w:eastAsia="Times New Roman" w:hAnsi="Garamond" w:cs="Times New Roman"/>
          <w:u w:val="single"/>
        </w:rPr>
        <w:t xml:space="preserve"> it could easily produce millions of </w:t>
      </w:r>
      <w:proofErr w:type="spellStart"/>
      <w:r w:rsidRPr="0009468C">
        <w:rPr>
          <w:rFonts w:ascii="Garamond" w:eastAsia="Times New Roman" w:hAnsi="Garamond" w:cs="Times New Roman"/>
          <w:u w:val="single"/>
        </w:rPr>
        <w:t>tones of</w:t>
      </w:r>
      <w:proofErr w:type="spellEnd"/>
      <w:r w:rsidRPr="0009468C">
        <w:rPr>
          <w:rFonts w:ascii="Garamond" w:eastAsia="Times New Roman" w:hAnsi="Garamond" w:cs="Times New Roman"/>
          <w:u w:val="single"/>
        </w:rPr>
        <w:t xml:space="preserve"> </w:t>
      </w:r>
      <w:proofErr w:type="spellStart"/>
      <w:r w:rsidRPr="0009468C">
        <w:rPr>
          <w:rFonts w:ascii="Garamond" w:eastAsia="Times New Roman" w:hAnsi="Garamond" w:cs="Times New Roman"/>
          <w:u w:val="single"/>
        </w:rPr>
        <w:t>Vermicompost</w:t>
      </w:r>
      <w:proofErr w:type="spellEnd"/>
      <w:r w:rsidRPr="0009468C">
        <w:rPr>
          <w:rFonts w:ascii="Garamond" w:eastAsia="Times New Roman" w:hAnsi="Garamond" w:cs="Times New Roman"/>
          <w:u w:val="single"/>
        </w:rPr>
        <w:t>, and considerably reduce the use of chemical fertilizers.</w:t>
      </w:r>
    </w:p>
    <w:p w14:paraId="492B6C80" w14:textId="77777777" w:rsidR="00CA24A7" w:rsidRPr="0009468C" w:rsidRDefault="00CA24A7" w:rsidP="00CA24A7">
      <w:pPr>
        <w:rPr>
          <w:rFonts w:ascii="Garamond" w:hAnsi="Garamond"/>
        </w:rPr>
      </w:pPr>
    </w:p>
    <w:p w14:paraId="21EE58B9" w14:textId="77777777" w:rsidR="00CA24A7" w:rsidRPr="0009468C" w:rsidRDefault="00CA24A7" w:rsidP="00CA24A7">
      <w:pPr>
        <w:pStyle w:val="Heading4"/>
        <w:rPr>
          <w:rFonts w:ascii="Garamond" w:hAnsi="Garamond"/>
        </w:rPr>
      </w:pPr>
      <w:r w:rsidRPr="0009468C">
        <w:rPr>
          <w:rFonts w:ascii="Garamond" w:hAnsi="Garamond"/>
        </w:rPr>
        <w:t>Simple tech – Cuban expertise not needed</w:t>
      </w:r>
    </w:p>
    <w:p w14:paraId="4FCE6C1A" w14:textId="77777777" w:rsidR="00CA24A7" w:rsidRPr="0009468C" w:rsidRDefault="00CA24A7" w:rsidP="00CA24A7">
      <w:pPr>
        <w:rPr>
          <w:rFonts w:ascii="Garamond" w:hAnsi="Garamond"/>
          <w:sz w:val="16"/>
          <w:szCs w:val="16"/>
        </w:rPr>
      </w:pPr>
      <w:proofErr w:type="spellStart"/>
      <w:r w:rsidRPr="0009468C">
        <w:rPr>
          <w:rFonts w:ascii="Garamond" w:hAnsi="Garamond"/>
          <w:b/>
          <w:sz w:val="26"/>
          <w:szCs w:val="26"/>
        </w:rPr>
        <w:t>Rajendran</w:t>
      </w:r>
      <w:proofErr w:type="spellEnd"/>
      <w:r w:rsidRPr="0009468C">
        <w:rPr>
          <w:rFonts w:ascii="Garamond" w:hAnsi="Garamond"/>
          <w:b/>
          <w:sz w:val="26"/>
          <w:szCs w:val="26"/>
        </w:rPr>
        <w:t xml:space="preserve"> et al. 08</w:t>
      </w:r>
      <w:r w:rsidRPr="0009468C">
        <w:rPr>
          <w:rFonts w:ascii="Garamond" w:hAnsi="Garamond"/>
        </w:rPr>
        <w:t xml:space="preserve"> </w:t>
      </w:r>
      <w:r w:rsidRPr="0009468C">
        <w:rPr>
          <w:rFonts w:ascii="Garamond" w:hAnsi="Garamond"/>
          <w:sz w:val="16"/>
          <w:szCs w:val="16"/>
        </w:rPr>
        <w:t xml:space="preserve">– Professor of Zoology @Vivekananda College [P. </w:t>
      </w:r>
      <w:proofErr w:type="spellStart"/>
      <w:r w:rsidRPr="0009468C">
        <w:rPr>
          <w:rFonts w:ascii="Garamond" w:hAnsi="Garamond"/>
          <w:sz w:val="16"/>
          <w:szCs w:val="16"/>
        </w:rPr>
        <w:t>Rajendran</w:t>
      </w:r>
      <w:proofErr w:type="spellEnd"/>
      <w:r w:rsidRPr="0009468C">
        <w:rPr>
          <w:rFonts w:ascii="Garamond" w:hAnsi="Garamond"/>
          <w:sz w:val="16"/>
          <w:szCs w:val="16"/>
        </w:rPr>
        <w:t xml:space="preserve">, E. </w:t>
      </w:r>
      <w:proofErr w:type="spellStart"/>
      <w:r w:rsidRPr="0009468C">
        <w:rPr>
          <w:rFonts w:ascii="Garamond" w:hAnsi="Garamond"/>
          <w:sz w:val="16"/>
          <w:szCs w:val="16"/>
        </w:rPr>
        <w:t>Jayakumar</w:t>
      </w:r>
      <w:proofErr w:type="spellEnd"/>
      <w:r w:rsidRPr="0009468C">
        <w:rPr>
          <w:rFonts w:ascii="Garamond" w:hAnsi="Garamond"/>
          <w:sz w:val="16"/>
          <w:szCs w:val="16"/>
        </w:rPr>
        <w:t xml:space="preserve">, </w:t>
      </w:r>
      <w:proofErr w:type="spellStart"/>
      <w:r w:rsidRPr="0009468C">
        <w:rPr>
          <w:rFonts w:ascii="Garamond" w:hAnsi="Garamond"/>
          <w:sz w:val="16"/>
          <w:szCs w:val="16"/>
        </w:rPr>
        <w:t>Sripathi</w:t>
      </w:r>
      <w:proofErr w:type="spellEnd"/>
      <w:r w:rsidRPr="0009468C">
        <w:rPr>
          <w:rFonts w:ascii="Garamond" w:hAnsi="Garamond"/>
          <w:sz w:val="16"/>
          <w:szCs w:val="16"/>
        </w:rPr>
        <w:t xml:space="preserve"> </w:t>
      </w:r>
      <w:proofErr w:type="spellStart"/>
      <w:r w:rsidRPr="0009468C">
        <w:rPr>
          <w:rFonts w:ascii="Garamond" w:hAnsi="Garamond"/>
          <w:sz w:val="16"/>
          <w:szCs w:val="16"/>
        </w:rPr>
        <w:t>Kandula</w:t>
      </w:r>
      <w:proofErr w:type="spellEnd"/>
      <w:r w:rsidRPr="0009468C">
        <w:rPr>
          <w:rFonts w:ascii="Garamond" w:hAnsi="Garamond"/>
          <w:sz w:val="16"/>
          <w:szCs w:val="16"/>
        </w:rPr>
        <w:t xml:space="preserve"> &amp; P. </w:t>
      </w:r>
      <w:proofErr w:type="spellStart"/>
      <w:r w:rsidRPr="0009468C">
        <w:rPr>
          <w:rFonts w:ascii="Garamond" w:hAnsi="Garamond"/>
          <w:sz w:val="16"/>
          <w:szCs w:val="16"/>
        </w:rPr>
        <w:t>Gunasekaran</w:t>
      </w:r>
      <w:proofErr w:type="spellEnd"/>
      <w:r w:rsidRPr="0009468C">
        <w:rPr>
          <w:rFonts w:ascii="Garamond" w:hAnsi="Garamond"/>
          <w:sz w:val="16"/>
          <w:szCs w:val="16"/>
        </w:rPr>
        <w:t xml:space="preserve"> “</w:t>
      </w:r>
      <w:proofErr w:type="spellStart"/>
      <w:r w:rsidRPr="0009468C">
        <w:rPr>
          <w:rFonts w:ascii="Garamond" w:hAnsi="Garamond"/>
          <w:sz w:val="16"/>
          <w:szCs w:val="16"/>
        </w:rPr>
        <w:t>Vermiculture</w:t>
      </w:r>
      <w:proofErr w:type="spellEnd"/>
      <w:r w:rsidRPr="0009468C">
        <w:rPr>
          <w:rFonts w:ascii="Garamond" w:hAnsi="Garamond"/>
          <w:sz w:val="16"/>
          <w:szCs w:val="16"/>
        </w:rPr>
        <w:t xml:space="preserve"> and Vermicomposting Biotechnology for Organic Farming and Rural Economic Development,” Eco Web, February 2008, pg. http://www.eco-web.com/edi/080211.html</w:t>
      </w:r>
    </w:p>
    <w:p w14:paraId="3D15F271" w14:textId="77777777" w:rsidR="00CA24A7" w:rsidRPr="0009468C" w:rsidRDefault="00CA24A7" w:rsidP="00CA24A7">
      <w:pPr>
        <w:rPr>
          <w:rFonts w:ascii="Garamond" w:hAnsi="Garamond"/>
        </w:rPr>
      </w:pPr>
    </w:p>
    <w:p w14:paraId="0E02C075" w14:textId="77777777" w:rsidR="00CA24A7" w:rsidRPr="0009468C" w:rsidRDefault="00CA24A7" w:rsidP="00CA24A7">
      <w:pPr>
        <w:rPr>
          <w:rFonts w:ascii="Garamond" w:hAnsi="Garamond"/>
          <w:sz w:val="16"/>
        </w:rPr>
      </w:pPr>
      <w:proofErr w:type="spellStart"/>
      <w:r w:rsidRPr="0009468C">
        <w:rPr>
          <w:rFonts w:ascii="Garamond" w:eastAsia="Times New Roman" w:hAnsi="Garamond" w:cs="Times New Roman"/>
          <w:u w:val="single"/>
        </w:rPr>
        <w:t>Vermitech</w:t>
      </w:r>
      <w:r w:rsidRPr="0009468C">
        <w:rPr>
          <w:rFonts w:ascii="Garamond" w:eastAsia="Times New Roman" w:hAnsi="Garamond" w:cs="Times New Roman"/>
          <w:sz w:val="16"/>
        </w:rPr>
        <w:t>nology</w:t>
      </w:r>
      <w:proofErr w:type="spellEnd"/>
      <w:r w:rsidRPr="0009468C">
        <w:rPr>
          <w:rFonts w:ascii="Garamond" w:eastAsia="Times New Roman" w:hAnsi="Garamond" w:cs="Times New Roman"/>
          <w:sz w:val="16"/>
        </w:rPr>
        <w:t xml:space="preserve"> </w:t>
      </w:r>
      <w:r w:rsidRPr="0009468C">
        <w:rPr>
          <w:rFonts w:ascii="Garamond" w:eastAsia="Times New Roman" w:hAnsi="Garamond" w:cs="Times New Roman"/>
          <w:u w:val="single"/>
        </w:rPr>
        <w:t>is popular because it is a simple methodology with low investment and does not need sophisticated infrastructure</w:t>
      </w:r>
      <w:r w:rsidRPr="0009468C">
        <w:rPr>
          <w:rFonts w:ascii="Garamond" w:eastAsia="Times New Roman" w:hAnsi="Garamond" w:cs="Times New Roman"/>
          <w:sz w:val="16"/>
        </w:rPr>
        <w:t xml:space="preserve">. To process one ton of organic matter daily, it would require about 1500 </w:t>
      </w:r>
      <w:proofErr w:type="spellStart"/>
      <w:r w:rsidRPr="0009468C">
        <w:rPr>
          <w:rFonts w:ascii="Garamond" w:eastAsia="Times New Roman" w:hAnsi="Garamond" w:cs="Times New Roman"/>
          <w:sz w:val="16"/>
        </w:rPr>
        <w:t>sq</w:t>
      </w:r>
      <w:proofErr w:type="spellEnd"/>
      <w:r w:rsidRPr="0009468C">
        <w:rPr>
          <w:rFonts w:ascii="Garamond" w:eastAsia="Times New Roman" w:hAnsi="Garamond" w:cs="Times New Roman"/>
          <w:sz w:val="16"/>
        </w:rPr>
        <w:t xml:space="preserve"> meters of space with 6 workers. It would produce about 70 tons of </w:t>
      </w:r>
      <w:proofErr w:type="gramStart"/>
      <w:r w:rsidRPr="0009468C">
        <w:rPr>
          <w:rFonts w:ascii="Garamond" w:eastAsia="Times New Roman" w:hAnsi="Garamond" w:cs="Times New Roman"/>
          <w:sz w:val="16"/>
        </w:rPr>
        <w:t>earthworm</w:t>
      </w:r>
      <w:proofErr w:type="gramEnd"/>
      <w:r w:rsidRPr="0009468C">
        <w:rPr>
          <w:rFonts w:ascii="Garamond" w:eastAsia="Times New Roman" w:hAnsi="Garamond" w:cs="Times New Roman"/>
          <w:sz w:val="16"/>
        </w:rPr>
        <w:t xml:space="preserve"> casting annually (Gupta, 2003). </w:t>
      </w:r>
      <w:r w:rsidRPr="0009468C">
        <w:rPr>
          <w:rFonts w:ascii="Garamond" w:eastAsia="Times New Roman" w:hAnsi="Garamond" w:cs="Times New Roman"/>
          <w:u w:val="single"/>
        </w:rPr>
        <w:t xml:space="preserve">Innovative, interested and talented rural people can be successful entrepreneurs in </w:t>
      </w:r>
      <w:proofErr w:type="spellStart"/>
      <w:r w:rsidRPr="0009468C">
        <w:rPr>
          <w:rFonts w:ascii="Garamond" w:eastAsia="Times New Roman" w:hAnsi="Garamond" w:cs="Times New Roman"/>
          <w:u w:val="single"/>
        </w:rPr>
        <w:t>vermicompost</w:t>
      </w:r>
      <w:proofErr w:type="spellEnd"/>
      <w:r w:rsidRPr="0009468C">
        <w:rPr>
          <w:rFonts w:ascii="Garamond" w:eastAsia="Times New Roman" w:hAnsi="Garamond" w:cs="Times New Roman"/>
          <w:u w:val="single"/>
        </w:rPr>
        <w:t xml:space="preserve"> production and accruing profits will enhance their life style and income</w:t>
      </w:r>
      <w:r w:rsidRPr="0009468C">
        <w:rPr>
          <w:rFonts w:ascii="Garamond" w:eastAsia="Times New Roman" w:hAnsi="Garamond" w:cs="Times New Roman"/>
          <w:sz w:val="16"/>
        </w:rPr>
        <w:t>. They will be able to spend time usefully by getting job opportunities with the help of self-employment schemes.</w:t>
      </w:r>
    </w:p>
    <w:p w14:paraId="1A9DEF18" w14:textId="77777777" w:rsidR="00CA24A7" w:rsidRPr="0009468C" w:rsidRDefault="00CA24A7" w:rsidP="00CA24A7">
      <w:pPr>
        <w:rPr>
          <w:rFonts w:ascii="Garamond" w:hAnsi="Garamond"/>
        </w:rPr>
      </w:pPr>
    </w:p>
    <w:p w14:paraId="37EA341A" w14:textId="77777777" w:rsidR="00CA24A7" w:rsidRPr="0009468C" w:rsidRDefault="00CA24A7" w:rsidP="00CA24A7">
      <w:pPr>
        <w:pStyle w:val="Heading1"/>
        <w:rPr>
          <w:rFonts w:ascii="Garamond" w:hAnsi="Garamond"/>
        </w:rPr>
      </w:pPr>
      <w:bookmarkStart w:id="11" w:name="_Toc233135667"/>
      <w:r w:rsidRPr="0009468C">
        <w:rPr>
          <w:rFonts w:ascii="Garamond" w:hAnsi="Garamond"/>
        </w:rPr>
        <w:lastRenderedPageBreak/>
        <w:t>AFF – Not prevent food insecurity</w:t>
      </w:r>
      <w:bookmarkEnd w:id="11"/>
    </w:p>
    <w:p w14:paraId="2EDD8EC1" w14:textId="77777777" w:rsidR="00CA24A7" w:rsidRPr="0009468C" w:rsidRDefault="00CA24A7" w:rsidP="00CA24A7">
      <w:pPr>
        <w:pStyle w:val="Heading4"/>
        <w:rPr>
          <w:rFonts w:ascii="Garamond" w:hAnsi="Garamond"/>
        </w:rPr>
      </w:pPr>
      <w:r w:rsidRPr="0009468C">
        <w:rPr>
          <w:rFonts w:ascii="Garamond" w:hAnsi="Garamond"/>
        </w:rPr>
        <w:t xml:space="preserve">Cuba remains import dependent </w:t>
      </w:r>
    </w:p>
    <w:p w14:paraId="04BA5CA1" w14:textId="77777777" w:rsidR="00CA24A7" w:rsidRPr="0009468C" w:rsidRDefault="00CA24A7" w:rsidP="00CA24A7">
      <w:pPr>
        <w:rPr>
          <w:rFonts w:ascii="Garamond" w:hAnsi="Garamond"/>
          <w:sz w:val="16"/>
          <w:szCs w:val="16"/>
        </w:rPr>
      </w:pPr>
      <w:r w:rsidRPr="0009468C">
        <w:rPr>
          <w:rFonts w:ascii="Garamond" w:hAnsi="Garamond"/>
          <w:b/>
          <w:sz w:val="26"/>
          <w:szCs w:val="26"/>
        </w:rPr>
        <w:t>Patel 13</w:t>
      </w:r>
      <w:r w:rsidRPr="0009468C">
        <w:rPr>
          <w:rFonts w:ascii="Garamond" w:hAnsi="Garamond"/>
        </w:rPr>
        <w:t xml:space="preserve"> </w:t>
      </w:r>
      <w:r w:rsidRPr="0009468C">
        <w:rPr>
          <w:rFonts w:ascii="Garamond" w:hAnsi="Garamond"/>
          <w:sz w:val="16"/>
          <w:szCs w:val="16"/>
        </w:rPr>
        <w:t>- Research Fellow @ Institute for Food and Development Policy  [R</w:t>
      </w:r>
      <w:hyperlink r:id="rId37" w:history="1">
        <w:r w:rsidRPr="0009468C">
          <w:rPr>
            <w:rFonts w:ascii="Garamond" w:hAnsi="Garamond"/>
            <w:sz w:val="16"/>
            <w:szCs w:val="16"/>
          </w:rPr>
          <w:t>aj Patel</w:t>
        </w:r>
      </w:hyperlink>
      <w:r w:rsidRPr="0009468C">
        <w:rPr>
          <w:rFonts w:ascii="Garamond" w:hAnsi="Garamond"/>
          <w:sz w:val="16"/>
          <w:szCs w:val="16"/>
        </w:rPr>
        <w:t xml:space="preserve">|” What Cuba Can Teach Us About Food and Climate Change,” </w:t>
      </w:r>
      <w:r w:rsidRPr="0009468C">
        <w:rPr>
          <w:rFonts w:ascii="Garamond" w:hAnsi="Garamond"/>
          <w:sz w:val="16"/>
          <w:szCs w:val="16"/>
          <w:u w:val="single"/>
        </w:rPr>
        <w:t>Slate</w:t>
      </w:r>
      <w:r w:rsidRPr="0009468C">
        <w:rPr>
          <w:rFonts w:ascii="Garamond" w:hAnsi="Garamond"/>
          <w:sz w:val="16"/>
          <w:szCs w:val="16"/>
        </w:rPr>
        <w:t>, Tuesday, June 18, 2013, at 12:29 AM, pg. http://tinyurl.com/77l7b32</w:t>
      </w:r>
    </w:p>
    <w:p w14:paraId="7C805025" w14:textId="77777777" w:rsidR="00CA24A7" w:rsidRPr="0009468C" w:rsidRDefault="00CA24A7" w:rsidP="00CA24A7">
      <w:pPr>
        <w:rPr>
          <w:rFonts w:ascii="Garamond" w:hAnsi="Garamond"/>
          <w:sz w:val="16"/>
          <w:szCs w:val="16"/>
        </w:rPr>
      </w:pPr>
    </w:p>
    <w:p w14:paraId="618F9C77" w14:textId="77777777" w:rsidR="00CA24A7" w:rsidRPr="0009468C" w:rsidRDefault="00CA24A7" w:rsidP="00CA24A7">
      <w:pPr>
        <w:rPr>
          <w:rFonts w:ascii="Garamond" w:hAnsi="Garamond"/>
          <w:sz w:val="16"/>
        </w:rPr>
      </w:pPr>
      <w:r w:rsidRPr="0009468C">
        <w:rPr>
          <w:rFonts w:ascii="Garamond" w:hAnsi="Garamond"/>
          <w:sz w:val="16"/>
        </w:rPr>
        <w:t>So has it worked? That’s up for debate</w:t>
      </w:r>
      <w:r w:rsidRPr="0009468C">
        <w:rPr>
          <w:rFonts w:ascii="Garamond" w:hAnsi="Garamond"/>
          <w:u w:val="single"/>
        </w:rPr>
        <w:t xml:space="preserve">. The Cuban vice minister of the economy and planning ministry reportedly said in February 2007 that </w:t>
      </w:r>
      <w:hyperlink r:id="rId38" w:tgtFrame="_blank" w:history="1">
        <w:r w:rsidRPr="0009468C">
          <w:rPr>
            <w:rFonts w:ascii="Garamond" w:hAnsi="Garamond"/>
            <w:u w:val="single"/>
          </w:rPr>
          <w:t>84 percent of the country’s food was imported</w:t>
        </w:r>
      </w:hyperlink>
      <w:r w:rsidRPr="0009468C">
        <w:rPr>
          <w:rFonts w:ascii="Garamond" w:hAnsi="Garamond"/>
          <w:u w:val="single"/>
        </w:rPr>
        <w:t>—not terribly encouraging, if we are looking at Cuba to foretell our agricultural future</w:t>
      </w:r>
      <w:r w:rsidRPr="0009468C">
        <w:rPr>
          <w:rFonts w:ascii="Garamond" w:hAnsi="Garamond"/>
          <w:sz w:val="16"/>
        </w:rPr>
        <w:t xml:space="preserve">. But a </w:t>
      </w:r>
      <w:hyperlink r:id="rId39" w:tgtFrame="_blank" w:history="1">
        <w:r w:rsidRPr="0009468C">
          <w:rPr>
            <w:rFonts w:ascii="Garamond" w:hAnsi="Garamond"/>
            <w:sz w:val="16"/>
          </w:rPr>
          <w:t>recent paper</w:t>
        </w:r>
      </w:hyperlink>
      <w:r w:rsidRPr="0009468C">
        <w:rPr>
          <w:rFonts w:ascii="Garamond" w:hAnsi="Garamond"/>
          <w:sz w:val="16"/>
        </w:rPr>
        <w:t xml:space="preserve"> by UC-Berkeley’s </w:t>
      </w:r>
      <w:hyperlink r:id="rId40" w:tgtFrame="_blank" w:tooltip="Posts by Miguel A. Altieri" w:history="1">
        <w:r w:rsidRPr="0009468C">
          <w:rPr>
            <w:rFonts w:ascii="Garamond" w:hAnsi="Garamond"/>
            <w:sz w:val="16"/>
          </w:rPr>
          <w:t xml:space="preserve">Miguel A. </w:t>
        </w:r>
        <w:proofErr w:type="spellStart"/>
        <w:r w:rsidRPr="0009468C">
          <w:rPr>
            <w:rFonts w:ascii="Garamond" w:hAnsi="Garamond"/>
            <w:sz w:val="16"/>
          </w:rPr>
          <w:t>Altieri</w:t>
        </w:r>
        <w:proofErr w:type="spellEnd"/>
      </w:hyperlink>
      <w:r w:rsidRPr="0009468C">
        <w:rPr>
          <w:rFonts w:ascii="Garamond" w:hAnsi="Garamond"/>
          <w:sz w:val="16"/>
        </w:rPr>
        <w:t xml:space="preserve"> and the University of Matanzas’ </w:t>
      </w:r>
      <w:hyperlink r:id="rId41" w:tgtFrame="_blank" w:tooltip="Posts by Fernando R. Funes-Monzote" w:history="1">
        <w:r w:rsidRPr="0009468C">
          <w:rPr>
            <w:rFonts w:ascii="Garamond" w:hAnsi="Garamond"/>
            <w:sz w:val="16"/>
          </w:rPr>
          <w:t xml:space="preserve">Fernando R. </w:t>
        </w:r>
        <w:proofErr w:type="spellStart"/>
        <w:r w:rsidRPr="0009468C">
          <w:rPr>
            <w:rFonts w:ascii="Garamond" w:hAnsi="Garamond"/>
            <w:sz w:val="16"/>
          </w:rPr>
          <w:t>Funes-Monzote</w:t>
        </w:r>
        <w:proofErr w:type="spellEnd"/>
      </w:hyperlink>
      <w:r w:rsidRPr="0009468C">
        <w:rPr>
          <w:rFonts w:ascii="Garamond" w:hAnsi="Garamond"/>
          <w:sz w:val="16"/>
        </w:rPr>
        <w:t xml:space="preserve"> suggests that while the country still imports almost all its wheat (a crop that doesn’t do well in the Caribbean), it now produces the majority of its fresh fruit and vegetables—even much of its meat. In 2007, Cubans produced more food while using one-quarter of the chemicals as they did in 1988.</w:t>
      </w:r>
    </w:p>
    <w:p w14:paraId="5D727957" w14:textId="77777777" w:rsidR="00CA24A7" w:rsidRPr="0009468C" w:rsidRDefault="00CA24A7" w:rsidP="00CA24A7">
      <w:pPr>
        <w:rPr>
          <w:rFonts w:ascii="Garamond" w:hAnsi="Garamond"/>
          <w:u w:val="single"/>
        </w:rPr>
      </w:pPr>
    </w:p>
    <w:p w14:paraId="0BA5DEF7" w14:textId="77777777" w:rsidR="00CA24A7" w:rsidRPr="0009468C" w:rsidRDefault="00CA24A7" w:rsidP="00CA24A7">
      <w:pPr>
        <w:pStyle w:val="Heading1"/>
        <w:rPr>
          <w:rFonts w:ascii="Garamond" w:hAnsi="Garamond"/>
        </w:rPr>
      </w:pPr>
      <w:bookmarkStart w:id="12" w:name="_Toc233135668"/>
      <w:r w:rsidRPr="0009468C">
        <w:rPr>
          <w:rFonts w:ascii="Garamond" w:hAnsi="Garamond"/>
        </w:rPr>
        <w:lastRenderedPageBreak/>
        <w:t>AFF – Chemical fertilizer now</w:t>
      </w:r>
      <w:bookmarkEnd w:id="12"/>
      <w:r w:rsidRPr="0009468C">
        <w:rPr>
          <w:rFonts w:ascii="Garamond" w:hAnsi="Garamond"/>
        </w:rPr>
        <w:t xml:space="preserve"> </w:t>
      </w:r>
    </w:p>
    <w:p w14:paraId="756773D5" w14:textId="77777777" w:rsidR="00CA24A7" w:rsidRPr="0009468C" w:rsidRDefault="00CA24A7" w:rsidP="00CA24A7">
      <w:pPr>
        <w:rPr>
          <w:rFonts w:ascii="Garamond" w:hAnsi="Garamond"/>
          <w:u w:val="single"/>
        </w:rPr>
      </w:pPr>
    </w:p>
    <w:p w14:paraId="1CD3A4DF" w14:textId="77777777" w:rsidR="00CA24A7" w:rsidRPr="0009468C" w:rsidRDefault="00CA24A7" w:rsidP="00CA24A7">
      <w:pPr>
        <w:pStyle w:val="Heading4"/>
        <w:rPr>
          <w:rFonts w:ascii="Garamond" w:hAnsi="Garamond"/>
        </w:rPr>
      </w:pPr>
      <w:r w:rsidRPr="0009468C">
        <w:rPr>
          <w:rFonts w:ascii="Garamond" w:hAnsi="Garamond"/>
        </w:rPr>
        <w:t xml:space="preserve">Venezuela provides chemical fertilizer now </w:t>
      </w:r>
    </w:p>
    <w:p w14:paraId="7E68C777" w14:textId="77777777" w:rsidR="00CA24A7" w:rsidRPr="0009468C" w:rsidRDefault="00CA24A7" w:rsidP="00CA24A7">
      <w:pPr>
        <w:rPr>
          <w:rFonts w:ascii="Garamond" w:hAnsi="Garamond"/>
          <w:sz w:val="16"/>
          <w:szCs w:val="16"/>
        </w:rPr>
      </w:pPr>
      <w:r w:rsidRPr="0009468C">
        <w:rPr>
          <w:rFonts w:ascii="Garamond" w:hAnsi="Garamond"/>
          <w:b/>
          <w:sz w:val="26"/>
          <w:szCs w:val="26"/>
        </w:rPr>
        <w:t>Patel 13</w:t>
      </w:r>
      <w:r w:rsidRPr="0009468C">
        <w:rPr>
          <w:rFonts w:ascii="Garamond" w:hAnsi="Garamond"/>
        </w:rPr>
        <w:t xml:space="preserve"> </w:t>
      </w:r>
      <w:r w:rsidRPr="0009468C">
        <w:rPr>
          <w:rFonts w:ascii="Garamond" w:hAnsi="Garamond"/>
          <w:sz w:val="16"/>
          <w:szCs w:val="16"/>
        </w:rPr>
        <w:t>- Research Fellow @ Institute for Food and Development Policy  [R</w:t>
      </w:r>
      <w:hyperlink r:id="rId42" w:history="1">
        <w:r w:rsidRPr="0009468C">
          <w:rPr>
            <w:rFonts w:ascii="Garamond" w:hAnsi="Garamond"/>
            <w:sz w:val="16"/>
            <w:szCs w:val="16"/>
          </w:rPr>
          <w:t>aj Patel</w:t>
        </w:r>
      </w:hyperlink>
      <w:r w:rsidRPr="0009468C">
        <w:rPr>
          <w:rFonts w:ascii="Garamond" w:hAnsi="Garamond"/>
          <w:sz w:val="16"/>
          <w:szCs w:val="16"/>
        </w:rPr>
        <w:t xml:space="preserve">|” What Cuba Can Teach Us About Food and Climate Change,” </w:t>
      </w:r>
      <w:r w:rsidRPr="0009468C">
        <w:rPr>
          <w:rFonts w:ascii="Garamond" w:hAnsi="Garamond"/>
          <w:sz w:val="16"/>
          <w:szCs w:val="16"/>
          <w:u w:val="single"/>
        </w:rPr>
        <w:t>Slate</w:t>
      </w:r>
      <w:r w:rsidRPr="0009468C">
        <w:rPr>
          <w:rFonts w:ascii="Garamond" w:hAnsi="Garamond"/>
          <w:sz w:val="16"/>
          <w:szCs w:val="16"/>
        </w:rPr>
        <w:t>, Tuesday, June 18, 2013, at 12:29 AM, pg. http://tinyurl.com/77l7b32</w:t>
      </w:r>
    </w:p>
    <w:p w14:paraId="14B912E0" w14:textId="77777777" w:rsidR="00CA24A7" w:rsidRPr="0009468C" w:rsidRDefault="00CA24A7" w:rsidP="00CA24A7">
      <w:pPr>
        <w:rPr>
          <w:rFonts w:ascii="Garamond" w:hAnsi="Garamond"/>
        </w:rPr>
      </w:pPr>
    </w:p>
    <w:p w14:paraId="1B15CB8E" w14:textId="77777777" w:rsidR="00CA24A7" w:rsidRPr="0009468C" w:rsidRDefault="00CA24A7" w:rsidP="00CA24A7">
      <w:pPr>
        <w:rPr>
          <w:rFonts w:ascii="Garamond" w:hAnsi="Garamond"/>
          <w:u w:val="single"/>
        </w:rPr>
      </w:pPr>
      <w:r w:rsidRPr="0009468C">
        <w:rPr>
          <w:rFonts w:ascii="Garamond" w:hAnsi="Garamond"/>
          <w:u w:val="single"/>
        </w:rPr>
        <w:t>For many, especially government officials, choosing agro-ecology wasn’t a red-blooded Communist decision. It was a practical one. They are quite ready for an industrial-agricultural relapse if the occasion arises</w:t>
      </w:r>
      <w:r w:rsidRPr="0009468C">
        <w:rPr>
          <w:rFonts w:ascii="Garamond" w:hAnsi="Garamond"/>
          <w:sz w:val="16"/>
        </w:rPr>
        <w:t xml:space="preserve">. </w:t>
      </w:r>
      <w:r w:rsidRPr="0009468C">
        <w:rPr>
          <w:rFonts w:ascii="Garamond" w:hAnsi="Garamond"/>
          <w:u w:val="single"/>
        </w:rPr>
        <w:t>Recently, they have had an unlikely enabler</w:t>
      </w:r>
      <w:r w:rsidRPr="0009468C">
        <w:rPr>
          <w:rFonts w:ascii="Garamond" w:hAnsi="Garamond"/>
          <w:sz w:val="16"/>
        </w:rPr>
        <w:t xml:space="preserve">: Hugo </w:t>
      </w:r>
      <w:r w:rsidRPr="0009468C">
        <w:rPr>
          <w:rFonts w:ascii="Garamond" w:hAnsi="Garamond"/>
          <w:u w:val="single"/>
        </w:rPr>
        <w:t>Chávez. In exchange for the 31,000 Cuban doctor</w:t>
      </w:r>
      <w:r w:rsidRPr="0009468C">
        <w:rPr>
          <w:rFonts w:ascii="Garamond" w:hAnsi="Garamond"/>
          <w:sz w:val="16"/>
        </w:rPr>
        <w:t xml:space="preserve">s who are treating Venezuelans, </w:t>
      </w:r>
      <w:r w:rsidRPr="0009468C">
        <w:rPr>
          <w:rFonts w:ascii="Garamond" w:hAnsi="Garamond"/>
          <w:u w:val="single"/>
        </w:rPr>
        <w:t>Cuba receives 100,000 barrels of oil a day, plus a great deal of chemical fertilizer. As a result, the parts of the country untouched by agro-ecology are starting to spray and sow like it’s the 1980s again.</w:t>
      </w:r>
    </w:p>
    <w:p w14:paraId="2E2ED88F" w14:textId="77777777" w:rsidR="00CA24A7" w:rsidRPr="0009468C" w:rsidRDefault="00CA24A7" w:rsidP="00CA24A7">
      <w:pPr>
        <w:rPr>
          <w:rFonts w:ascii="Garamond" w:hAnsi="Garamond"/>
          <w:u w:val="single"/>
        </w:rPr>
      </w:pPr>
    </w:p>
    <w:p w14:paraId="55B085E1" w14:textId="6384FCA0" w:rsidR="00B45FE9" w:rsidRPr="00CA24A7" w:rsidRDefault="00B45FE9" w:rsidP="00CA24A7"/>
    <w:sectPr w:rsidR="00B45FE9" w:rsidRPr="00CA24A7"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C7FE70" w14:textId="77777777" w:rsidR="00B571AA" w:rsidRDefault="00B571AA" w:rsidP="00E46E7E">
      <w:r>
        <w:separator/>
      </w:r>
    </w:p>
  </w:endnote>
  <w:endnote w:type="continuationSeparator" w:id="0">
    <w:p w14:paraId="72CED627" w14:textId="77777777" w:rsidR="00B571AA" w:rsidRDefault="00B571AA"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D3DBC5" w14:textId="77777777" w:rsidR="00B571AA" w:rsidRDefault="00B571AA" w:rsidP="00E46E7E">
      <w:r>
        <w:separator/>
      </w:r>
    </w:p>
  </w:footnote>
  <w:footnote w:type="continuationSeparator" w:id="0">
    <w:p w14:paraId="19E277F4" w14:textId="77777777" w:rsidR="00B571AA" w:rsidRDefault="00B571AA" w:rsidP="00E46E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30AE9"/>
    <w:multiLevelType w:val="multilevel"/>
    <w:tmpl w:val="937A2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doNotDisplayPageBoundaries/>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78F"/>
    <w:rsid w:val="0000052E"/>
    <w:rsid w:val="00002196"/>
    <w:rsid w:val="000140EC"/>
    <w:rsid w:val="00016A35"/>
    <w:rsid w:val="00017C91"/>
    <w:rsid w:val="000347B0"/>
    <w:rsid w:val="00067675"/>
    <w:rsid w:val="000A1B80"/>
    <w:rsid w:val="000A2C61"/>
    <w:rsid w:val="000A5612"/>
    <w:rsid w:val="000C16B3"/>
    <w:rsid w:val="000D3EBD"/>
    <w:rsid w:val="000F43F0"/>
    <w:rsid w:val="00110010"/>
    <w:rsid w:val="00113127"/>
    <w:rsid w:val="001217D8"/>
    <w:rsid w:val="00123844"/>
    <w:rsid w:val="0013314C"/>
    <w:rsid w:val="001345C8"/>
    <w:rsid w:val="001408C0"/>
    <w:rsid w:val="0014234D"/>
    <w:rsid w:val="00143FD7"/>
    <w:rsid w:val="001463FB"/>
    <w:rsid w:val="00147E84"/>
    <w:rsid w:val="001512F1"/>
    <w:rsid w:val="001660FA"/>
    <w:rsid w:val="00171E34"/>
    <w:rsid w:val="00183699"/>
    <w:rsid w:val="00186486"/>
    <w:rsid w:val="00186DB7"/>
    <w:rsid w:val="0019570F"/>
    <w:rsid w:val="00196CA3"/>
    <w:rsid w:val="001A56DD"/>
    <w:rsid w:val="001A655B"/>
    <w:rsid w:val="001B0C51"/>
    <w:rsid w:val="001D7626"/>
    <w:rsid w:val="001F51CE"/>
    <w:rsid w:val="001F736C"/>
    <w:rsid w:val="001F7618"/>
    <w:rsid w:val="0020115C"/>
    <w:rsid w:val="0021635A"/>
    <w:rsid w:val="00216C75"/>
    <w:rsid w:val="002214A8"/>
    <w:rsid w:val="002223AA"/>
    <w:rsid w:val="00232FB4"/>
    <w:rsid w:val="00233D43"/>
    <w:rsid w:val="002367EC"/>
    <w:rsid w:val="00243A1F"/>
    <w:rsid w:val="002613DA"/>
    <w:rsid w:val="002637A8"/>
    <w:rsid w:val="00297FF2"/>
    <w:rsid w:val="002B6353"/>
    <w:rsid w:val="002B68C8"/>
    <w:rsid w:val="002B6B65"/>
    <w:rsid w:val="002D0556"/>
    <w:rsid w:val="002D0681"/>
    <w:rsid w:val="002D0DB5"/>
    <w:rsid w:val="002E627B"/>
    <w:rsid w:val="002F35F4"/>
    <w:rsid w:val="002F3E28"/>
    <w:rsid w:val="002F40E6"/>
    <w:rsid w:val="00300B59"/>
    <w:rsid w:val="00303E5B"/>
    <w:rsid w:val="00313226"/>
    <w:rsid w:val="0031425E"/>
    <w:rsid w:val="00314962"/>
    <w:rsid w:val="00316171"/>
    <w:rsid w:val="00325059"/>
    <w:rsid w:val="00333A6C"/>
    <w:rsid w:val="00335514"/>
    <w:rsid w:val="00335A85"/>
    <w:rsid w:val="00340460"/>
    <w:rsid w:val="00346059"/>
    <w:rsid w:val="0035283B"/>
    <w:rsid w:val="00355D25"/>
    <w:rsid w:val="00357719"/>
    <w:rsid w:val="00367B39"/>
    <w:rsid w:val="00374144"/>
    <w:rsid w:val="003831C6"/>
    <w:rsid w:val="00394ED1"/>
    <w:rsid w:val="00396B88"/>
    <w:rsid w:val="003A19D4"/>
    <w:rsid w:val="003A2EAD"/>
    <w:rsid w:val="003A4026"/>
    <w:rsid w:val="003A41AC"/>
    <w:rsid w:val="003A6FEE"/>
    <w:rsid w:val="003B3659"/>
    <w:rsid w:val="003B3EC7"/>
    <w:rsid w:val="003F3ED1"/>
    <w:rsid w:val="003F42AF"/>
    <w:rsid w:val="004038FF"/>
    <w:rsid w:val="00403E89"/>
    <w:rsid w:val="004069CE"/>
    <w:rsid w:val="004074C4"/>
    <w:rsid w:val="0040786F"/>
    <w:rsid w:val="00412F6D"/>
    <w:rsid w:val="00413229"/>
    <w:rsid w:val="004165DA"/>
    <w:rsid w:val="00422358"/>
    <w:rsid w:val="0042635A"/>
    <w:rsid w:val="00447B4F"/>
    <w:rsid w:val="00450776"/>
    <w:rsid w:val="0045251C"/>
    <w:rsid w:val="00461F62"/>
    <w:rsid w:val="00463031"/>
    <w:rsid w:val="00464B06"/>
    <w:rsid w:val="00466B6F"/>
    <w:rsid w:val="004700BE"/>
    <w:rsid w:val="00474A14"/>
    <w:rsid w:val="00483155"/>
    <w:rsid w:val="00486266"/>
    <w:rsid w:val="004875D5"/>
    <w:rsid w:val="00494615"/>
    <w:rsid w:val="00496655"/>
    <w:rsid w:val="004A7B7E"/>
    <w:rsid w:val="004B3188"/>
    <w:rsid w:val="004B3DB3"/>
    <w:rsid w:val="004B5B27"/>
    <w:rsid w:val="004C2103"/>
    <w:rsid w:val="004C63B5"/>
    <w:rsid w:val="004C742C"/>
    <w:rsid w:val="004D1959"/>
    <w:rsid w:val="004D461E"/>
    <w:rsid w:val="004D5BB8"/>
    <w:rsid w:val="004E2A3B"/>
    <w:rsid w:val="004E2BEB"/>
    <w:rsid w:val="004E3B21"/>
    <w:rsid w:val="00507B0A"/>
    <w:rsid w:val="00517479"/>
    <w:rsid w:val="00524E86"/>
    <w:rsid w:val="00544959"/>
    <w:rsid w:val="00547AC5"/>
    <w:rsid w:val="00564BDA"/>
    <w:rsid w:val="0058218A"/>
    <w:rsid w:val="005A0320"/>
    <w:rsid w:val="005A0BE5"/>
    <w:rsid w:val="005B0A7C"/>
    <w:rsid w:val="005B5D8A"/>
    <w:rsid w:val="005C0E1F"/>
    <w:rsid w:val="005C2279"/>
    <w:rsid w:val="005C761A"/>
    <w:rsid w:val="005E0303"/>
    <w:rsid w:val="005E0D2B"/>
    <w:rsid w:val="005E2C99"/>
    <w:rsid w:val="005E47A4"/>
    <w:rsid w:val="0061287B"/>
    <w:rsid w:val="00613887"/>
    <w:rsid w:val="00615401"/>
    <w:rsid w:val="00616D02"/>
    <w:rsid w:val="00622877"/>
    <w:rsid w:val="0062562D"/>
    <w:rsid w:val="0063376C"/>
    <w:rsid w:val="00640E72"/>
    <w:rsid w:val="00641E5E"/>
    <w:rsid w:val="0064245B"/>
    <w:rsid w:val="006527E6"/>
    <w:rsid w:val="006652B1"/>
    <w:rsid w:val="00672258"/>
    <w:rsid w:val="006753DC"/>
    <w:rsid w:val="0067575B"/>
    <w:rsid w:val="00692C26"/>
    <w:rsid w:val="006A3092"/>
    <w:rsid w:val="006A7932"/>
    <w:rsid w:val="006C352D"/>
    <w:rsid w:val="006D055E"/>
    <w:rsid w:val="006D6235"/>
    <w:rsid w:val="006F248E"/>
    <w:rsid w:val="006F2D3D"/>
    <w:rsid w:val="006F46D5"/>
    <w:rsid w:val="006F4C25"/>
    <w:rsid w:val="006F5063"/>
    <w:rsid w:val="006F5E89"/>
    <w:rsid w:val="006F6C95"/>
    <w:rsid w:val="0070015D"/>
    <w:rsid w:val="00700835"/>
    <w:rsid w:val="007030FB"/>
    <w:rsid w:val="0070439D"/>
    <w:rsid w:val="00704BBF"/>
    <w:rsid w:val="00711B9B"/>
    <w:rsid w:val="00713102"/>
    <w:rsid w:val="00713337"/>
    <w:rsid w:val="00715DBD"/>
    <w:rsid w:val="0071726D"/>
    <w:rsid w:val="00726945"/>
    <w:rsid w:val="00726F87"/>
    <w:rsid w:val="007333B9"/>
    <w:rsid w:val="00733BA5"/>
    <w:rsid w:val="007416FE"/>
    <w:rsid w:val="0075336E"/>
    <w:rsid w:val="00760885"/>
    <w:rsid w:val="0077742D"/>
    <w:rsid w:val="00781F7F"/>
    <w:rsid w:val="00786BA9"/>
    <w:rsid w:val="007910FC"/>
    <w:rsid w:val="00791B7D"/>
    <w:rsid w:val="007A3515"/>
    <w:rsid w:val="007C1FDA"/>
    <w:rsid w:val="007C36B3"/>
    <w:rsid w:val="007C688E"/>
    <w:rsid w:val="007D6144"/>
    <w:rsid w:val="007D7924"/>
    <w:rsid w:val="007E29AB"/>
    <w:rsid w:val="007E470C"/>
    <w:rsid w:val="007E5F71"/>
    <w:rsid w:val="007E755D"/>
    <w:rsid w:val="007F1424"/>
    <w:rsid w:val="007F60EF"/>
    <w:rsid w:val="007F6469"/>
    <w:rsid w:val="007F6F9A"/>
    <w:rsid w:val="00803A35"/>
    <w:rsid w:val="00805BCD"/>
    <w:rsid w:val="00821415"/>
    <w:rsid w:val="008220FE"/>
    <w:rsid w:val="008223BD"/>
    <w:rsid w:val="008312B4"/>
    <w:rsid w:val="008315D9"/>
    <w:rsid w:val="00832AE7"/>
    <w:rsid w:val="0083768F"/>
    <w:rsid w:val="00841865"/>
    <w:rsid w:val="00845790"/>
    <w:rsid w:val="008460DF"/>
    <w:rsid w:val="00846A40"/>
    <w:rsid w:val="008504F7"/>
    <w:rsid w:val="008554B6"/>
    <w:rsid w:val="0087539D"/>
    <w:rsid w:val="00880C9F"/>
    <w:rsid w:val="008811A9"/>
    <w:rsid w:val="00886C7D"/>
    <w:rsid w:val="00895BE7"/>
    <w:rsid w:val="008A4D75"/>
    <w:rsid w:val="008A5ABB"/>
    <w:rsid w:val="008B2758"/>
    <w:rsid w:val="008B6265"/>
    <w:rsid w:val="008C2736"/>
    <w:rsid w:val="008D0C06"/>
    <w:rsid w:val="008E48FB"/>
    <w:rsid w:val="008F3048"/>
    <w:rsid w:val="008F6441"/>
    <w:rsid w:val="00912872"/>
    <w:rsid w:val="0091595A"/>
    <w:rsid w:val="009165EA"/>
    <w:rsid w:val="00922D52"/>
    <w:rsid w:val="0093107D"/>
    <w:rsid w:val="009350B4"/>
    <w:rsid w:val="00936287"/>
    <w:rsid w:val="00940E6B"/>
    <w:rsid w:val="00951A80"/>
    <w:rsid w:val="00957C27"/>
    <w:rsid w:val="009643DC"/>
    <w:rsid w:val="009750E1"/>
    <w:rsid w:val="009829F2"/>
    <w:rsid w:val="0098464E"/>
    <w:rsid w:val="00993D60"/>
    <w:rsid w:val="00993F61"/>
    <w:rsid w:val="00997C5A"/>
    <w:rsid w:val="009A0D96"/>
    <w:rsid w:val="009A30CA"/>
    <w:rsid w:val="009B0746"/>
    <w:rsid w:val="009B1047"/>
    <w:rsid w:val="009B6EE8"/>
    <w:rsid w:val="009C07C6"/>
    <w:rsid w:val="009C198B"/>
    <w:rsid w:val="009C37DC"/>
    <w:rsid w:val="009D207E"/>
    <w:rsid w:val="009D36A1"/>
    <w:rsid w:val="009D605D"/>
    <w:rsid w:val="009E2D81"/>
    <w:rsid w:val="009E5822"/>
    <w:rsid w:val="009E691A"/>
    <w:rsid w:val="009F05A3"/>
    <w:rsid w:val="009F3F49"/>
    <w:rsid w:val="00A00841"/>
    <w:rsid w:val="00A074CB"/>
    <w:rsid w:val="00A11FD0"/>
    <w:rsid w:val="00A178A1"/>
    <w:rsid w:val="00A211AF"/>
    <w:rsid w:val="00A219E5"/>
    <w:rsid w:val="00A2356D"/>
    <w:rsid w:val="00A369C4"/>
    <w:rsid w:val="00A47986"/>
    <w:rsid w:val="00A70C31"/>
    <w:rsid w:val="00A71F5E"/>
    <w:rsid w:val="00A8315B"/>
    <w:rsid w:val="00A858CC"/>
    <w:rsid w:val="00A91A24"/>
    <w:rsid w:val="00A96043"/>
    <w:rsid w:val="00AA04DF"/>
    <w:rsid w:val="00AB1BC9"/>
    <w:rsid w:val="00AC0E99"/>
    <w:rsid w:val="00AC24FC"/>
    <w:rsid w:val="00AC2646"/>
    <w:rsid w:val="00AC4573"/>
    <w:rsid w:val="00AC5061"/>
    <w:rsid w:val="00AD5575"/>
    <w:rsid w:val="00AE3BD6"/>
    <w:rsid w:val="00AF1E67"/>
    <w:rsid w:val="00AF5046"/>
    <w:rsid w:val="00AF70D4"/>
    <w:rsid w:val="00B169A1"/>
    <w:rsid w:val="00B31738"/>
    <w:rsid w:val="00B33E0C"/>
    <w:rsid w:val="00B37A72"/>
    <w:rsid w:val="00B45FE9"/>
    <w:rsid w:val="00B51F16"/>
    <w:rsid w:val="00B55D49"/>
    <w:rsid w:val="00B5659F"/>
    <w:rsid w:val="00B571AA"/>
    <w:rsid w:val="00B60539"/>
    <w:rsid w:val="00B64885"/>
    <w:rsid w:val="00B65E97"/>
    <w:rsid w:val="00B84180"/>
    <w:rsid w:val="00B93C68"/>
    <w:rsid w:val="00B9610F"/>
    <w:rsid w:val="00B97871"/>
    <w:rsid w:val="00BA611C"/>
    <w:rsid w:val="00BB646F"/>
    <w:rsid w:val="00BB7B08"/>
    <w:rsid w:val="00BD05C8"/>
    <w:rsid w:val="00BD1A11"/>
    <w:rsid w:val="00BD51D6"/>
    <w:rsid w:val="00BD7473"/>
    <w:rsid w:val="00BE63EA"/>
    <w:rsid w:val="00BF097C"/>
    <w:rsid w:val="00BF4898"/>
    <w:rsid w:val="00BF710C"/>
    <w:rsid w:val="00C01B0E"/>
    <w:rsid w:val="00C01EB3"/>
    <w:rsid w:val="00C208FE"/>
    <w:rsid w:val="00C22E46"/>
    <w:rsid w:val="00C37017"/>
    <w:rsid w:val="00C405EB"/>
    <w:rsid w:val="00C42A3C"/>
    <w:rsid w:val="00C45E6B"/>
    <w:rsid w:val="00C54061"/>
    <w:rsid w:val="00C61C3F"/>
    <w:rsid w:val="00C71B3F"/>
    <w:rsid w:val="00C754AD"/>
    <w:rsid w:val="00C93732"/>
    <w:rsid w:val="00C95CE3"/>
    <w:rsid w:val="00CA24A7"/>
    <w:rsid w:val="00CB262D"/>
    <w:rsid w:val="00CB4F78"/>
    <w:rsid w:val="00CD2C6D"/>
    <w:rsid w:val="00CD432F"/>
    <w:rsid w:val="00CE1FD4"/>
    <w:rsid w:val="00CF0347"/>
    <w:rsid w:val="00CF1A0F"/>
    <w:rsid w:val="00CF278F"/>
    <w:rsid w:val="00D0258B"/>
    <w:rsid w:val="00D36252"/>
    <w:rsid w:val="00D41848"/>
    <w:rsid w:val="00D4330B"/>
    <w:rsid w:val="00D43FB7"/>
    <w:rsid w:val="00D460F1"/>
    <w:rsid w:val="00D51B44"/>
    <w:rsid w:val="00D56E3D"/>
    <w:rsid w:val="00D6085D"/>
    <w:rsid w:val="00D66D57"/>
    <w:rsid w:val="00D67FCF"/>
    <w:rsid w:val="00D81480"/>
    <w:rsid w:val="00D827DF"/>
    <w:rsid w:val="00D86141"/>
    <w:rsid w:val="00D92FCB"/>
    <w:rsid w:val="00DA2E40"/>
    <w:rsid w:val="00DA5B35"/>
    <w:rsid w:val="00DA5BF8"/>
    <w:rsid w:val="00DA6A52"/>
    <w:rsid w:val="00DB218E"/>
    <w:rsid w:val="00DB33C7"/>
    <w:rsid w:val="00DB503F"/>
    <w:rsid w:val="00DB6252"/>
    <w:rsid w:val="00DC71AA"/>
    <w:rsid w:val="00DD2FAB"/>
    <w:rsid w:val="00DE627C"/>
    <w:rsid w:val="00DF1850"/>
    <w:rsid w:val="00DF2B12"/>
    <w:rsid w:val="00DF4117"/>
    <w:rsid w:val="00DF6405"/>
    <w:rsid w:val="00E03C31"/>
    <w:rsid w:val="00E04236"/>
    <w:rsid w:val="00E04528"/>
    <w:rsid w:val="00E07181"/>
    <w:rsid w:val="00E1406B"/>
    <w:rsid w:val="00E14BBF"/>
    <w:rsid w:val="00E2211B"/>
    <w:rsid w:val="00E221DB"/>
    <w:rsid w:val="00E245AC"/>
    <w:rsid w:val="00E33139"/>
    <w:rsid w:val="00E34B4A"/>
    <w:rsid w:val="00E35F3B"/>
    <w:rsid w:val="00E46E7E"/>
    <w:rsid w:val="00E56156"/>
    <w:rsid w:val="00E60913"/>
    <w:rsid w:val="00E62550"/>
    <w:rsid w:val="00E63E25"/>
    <w:rsid w:val="00E67D56"/>
    <w:rsid w:val="00E76A17"/>
    <w:rsid w:val="00E95631"/>
    <w:rsid w:val="00E96079"/>
    <w:rsid w:val="00EA6152"/>
    <w:rsid w:val="00EB1C66"/>
    <w:rsid w:val="00EB7EF7"/>
    <w:rsid w:val="00ED10A2"/>
    <w:rsid w:val="00ED1C15"/>
    <w:rsid w:val="00EF694F"/>
    <w:rsid w:val="00F00DBD"/>
    <w:rsid w:val="00F03B04"/>
    <w:rsid w:val="00F103A5"/>
    <w:rsid w:val="00F1173B"/>
    <w:rsid w:val="00F232FB"/>
    <w:rsid w:val="00F25500"/>
    <w:rsid w:val="00F30E88"/>
    <w:rsid w:val="00F45F2E"/>
    <w:rsid w:val="00F6662A"/>
    <w:rsid w:val="00F6750C"/>
    <w:rsid w:val="00F815DA"/>
    <w:rsid w:val="00F82094"/>
    <w:rsid w:val="00F83807"/>
    <w:rsid w:val="00F8423A"/>
    <w:rsid w:val="00F857AA"/>
    <w:rsid w:val="00F86B83"/>
    <w:rsid w:val="00FA3ED3"/>
    <w:rsid w:val="00FA538E"/>
    <w:rsid w:val="00FA7BC1"/>
    <w:rsid w:val="00FB1FAB"/>
    <w:rsid w:val="00FB2E53"/>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E0D4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C2103"/>
    <w:rPr>
      <w:rFonts w:ascii="Times New Roman" w:eastAsiaTheme="minorHAnsi" w:hAnsi="Times New Roman" w:cs="Calibri"/>
      <w:sz w:val="22"/>
      <w:szCs w:val="22"/>
    </w:rPr>
  </w:style>
  <w:style w:type="paragraph" w:styleId="Heading1">
    <w:name w:val="heading 1"/>
    <w:aliases w:val="Pocket"/>
    <w:basedOn w:val="Normal"/>
    <w:next w:val="Normal"/>
    <w:link w:val="Heading1Char"/>
    <w:uiPriority w:val="1"/>
    <w:qFormat/>
    <w:rsid w:val="004C210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4C2103"/>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4C2103"/>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4C2103"/>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iPriority w:val="9"/>
    <w:semiHidden/>
    <w:unhideWhenUsed/>
    <w:rsid w:val="0084579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34046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4C21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2103"/>
  </w:style>
  <w:style w:type="character" w:styleId="Emphasis">
    <w:name w:val="Emphasis"/>
    <w:basedOn w:val="DefaultParagraphFont"/>
    <w:uiPriority w:val="7"/>
    <w:qFormat/>
    <w:rsid w:val="004C2103"/>
    <w:rPr>
      <w:rFonts w:ascii="Times New Roman" w:hAnsi="Times New Roman" w:cs="Calibri"/>
      <w:b/>
      <w:i w:val="0"/>
      <w:iCs/>
      <w:sz w:val="22"/>
      <w:u w:val="single"/>
      <w:bdr w:val="single" w:sz="18" w:space="0" w:color="auto"/>
    </w:rPr>
  </w:style>
  <w:style w:type="character" w:customStyle="1" w:styleId="Heading1Char">
    <w:name w:val="Heading 1 Char"/>
    <w:aliases w:val="Pocket Char"/>
    <w:basedOn w:val="DefaultParagraphFont"/>
    <w:link w:val="Heading1"/>
    <w:uiPriority w:val="1"/>
    <w:rsid w:val="004C2103"/>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4C2103"/>
    <w:rPr>
      <w:rFonts w:ascii="Times New Roman" w:eastAsiaTheme="majorEastAsia" w:hAnsi="Times New Roman" w:cstheme="majorBidi"/>
      <w:b/>
      <w:bCs/>
      <w:sz w:val="44"/>
      <w:szCs w:val="26"/>
      <w:u w:val="double"/>
    </w:rPr>
  </w:style>
  <w:style w:type="character" w:customStyle="1" w:styleId="Heading3Char">
    <w:name w:val="Heading 3 Char"/>
    <w:aliases w:val="Block Char"/>
    <w:basedOn w:val="DefaultParagraphFont"/>
    <w:link w:val="Heading3"/>
    <w:uiPriority w:val="3"/>
    <w:rsid w:val="004C2103"/>
    <w:rPr>
      <w:rFonts w:ascii="Times New Roman" w:eastAsiaTheme="majorEastAsia" w:hAnsi="Times New Roman" w:cstheme="majorBidi"/>
      <w:b/>
      <w:bCs/>
      <w:sz w:val="32"/>
      <w:szCs w:val="22"/>
      <w:u w:val="single"/>
    </w:rPr>
  </w:style>
  <w:style w:type="character" w:customStyle="1" w:styleId="Heading4Char">
    <w:name w:val="Heading 4 Char"/>
    <w:aliases w:val="Tag Char"/>
    <w:basedOn w:val="DefaultParagraphFont"/>
    <w:link w:val="Heading4"/>
    <w:uiPriority w:val="4"/>
    <w:rsid w:val="004C2103"/>
    <w:rPr>
      <w:rFonts w:ascii="Times New Roman" w:eastAsiaTheme="majorEastAsia" w:hAnsi="Times New Roman" w:cstheme="majorBidi"/>
      <w:b/>
      <w:bCs/>
      <w:iCs/>
      <w:sz w:val="26"/>
      <w:szCs w:val="22"/>
    </w:rPr>
  </w:style>
  <w:style w:type="paragraph" w:styleId="NoSpacing">
    <w:name w:val="No Spacing"/>
    <w:uiPriority w:val="1"/>
    <w:rsid w:val="00DF1850"/>
  </w:style>
  <w:style w:type="character" w:customStyle="1" w:styleId="StyleStyleBold12pt">
    <w:name w:val="Style Style Bold + 12 pt"/>
    <w:aliases w:val="Cite"/>
    <w:basedOn w:val="StyleBold"/>
    <w:uiPriority w:val="5"/>
    <w:qFormat/>
    <w:rsid w:val="004C2103"/>
    <w:rPr>
      <w:b/>
      <w:bCs/>
      <w:sz w:val="26"/>
      <w:u w:val="none"/>
    </w:rPr>
  </w:style>
  <w:style w:type="character" w:customStyle="1" w:styleId="StyleBoldUnderline">
    <w:name w:val="Style Bold Underline"/>
    <w:aliases w:val="Underline"/>
    <w:basedOn w:val="DefaultParagraphFont"/>
    <w:uiPriority w:val="6"/>
    <w:qFormat/>
    <w:rsid w:val="004C2103"/>
    <w:rPr>
      <w:b w:val="0"/>
      <w:bCs/>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rsid w:val="004C2103"/>
    <w:pPr>
      <w:tabs>
        <w:tab w:val="center" w:pos="4680"/>
        <w:tab w:val="right" w:pos="9360"/>
      </w:tabs>
    </w:pPr>
  </w:style>
  <w:style w:type="character" w:customStyle="1" w:styleId="HeaderChar">
    <w:name w:val="Header Char"/>
    <w:basedOn w:val="DefaultParagraphFont"/>
    <w:link w:val="Header"/>
    <w:uiPriority w:val="99"/>
    <w:rsid w:val="004C2103"/>
    <w:rPr>
      <w:rFonts w:ascii="Times New Roman" w:eastAsiaTheme="minorHAnsi" w:hAnsi="Times New Roman" w:cs="Calibri"/>
      <w:sz w:val="22"/>
      <w:szCs w:val="22"/>
    </w:rPr>
  </w:style>
  <w:style w:type="paragraph" w:styleId="Footer">
    <w:name w:val="footer"/>
    <w:basedOn w:val="Normal"/>
    <w:link w:val="FooterChar"/>
    <w:uiPriority w:val="99"/>
    <w:rsid w:val="004C2103"/>
    <w:pPr>
      <w:tabs>
        <w:tab w:val="center" w:pos="4680"/>
        <w:tab w:val="right" w:pos="9360"/>
      </w:tabs>
    </w:pPr>
  </w:style>
  <w:style w:type="character" w:customStyle="1" w:styleId="FooterChar">
    <w:name w:val="Footer Char"/>
    <w:basedOn w:val="DefaultParagraphFont"/>
    <w:link w:val="Footer"/>
    <w:uiPriority w:val="99"/>
    <w:rsid w:val="004C2103"/>
    <w:rPr>
      <w:rFonts w:ascii="Times New Roman" w:eastAsiaTheme="minorHAnsi" w:hAnsi="Times New Roman" w:cs="Calibri"/>
      <w:sz w:val="22"/>
      <w:szCs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rsid w:val="004C2103"/>
    <w:rPr>
      <w:color w:val="auto"/>
      <w:u w:val="none"/>
    </w:rPr>
  </w:style>
  <w:style w:type="character" w:customStyle="1" w:styleId="verdana">
    <w:name w:val="verdana"/>
    <w:basedOn w:val="DefaultParagraphFont"/>
    <w:rsid w:val="009B6EE8"/>
  </w:style>
  <w:style w:type="character" w:customStyle="1" w:styleId="blue">
    <w:name w:val="blue"/>
    <w:basedOn w:val="DefaultParagraphFont"/>
    <w:rsid w:val="009B6EE8"/>
  </w:style>
  <w:style w:type="paragraph" w:customStyle="1" w:styleId="loose">
    <w:name w:val="loose"/>
    <w:basedOn w:val="Normal"/>
    <w:rsid w:val="009B6EE8"/>
    <w:pPr>
      <w:spacing w:before="100" w:beforeAutospacing="1" w:after="100" w:afterAutospacing="1"/>
    </w:pPr>
    <w:rPr>
      <w:rFonts w:ascii="Times" w:hAnsi="Times"/>
      <w:sz w:val="20"/>
      <w:szCs w:val="20"/>
    </w:rPr>
  </w:style>
  <w:style w:type="character" w:customStyle="1" w:styleId="hit">
    <w:name w:val="hit"/>
    <w:basedOn w:val="DefaultParagraphFont"/>
    <w:rsid w:val="00B97871"/>
  </w:style>
  <w:style w:type="character" w:customStyle="1" w:styleId="italic">
    <w:name w:val="italic"/>
    <w:basedOn w:val="DefaultParagraphFont"/>
    <w:rsid w:val="004D5BB8"/>
  </w:style>
  <w:style w:type="character" w:customStyle="1" w:styleId="ssl4">
    <w:name w:val="ss_l4"/>
    <w:basedOn w:val="DefaultParagraphFont"/>
    <w:rsid w:val="004D5BB8"/>
  </w:style>
  <w:style w:type="paragraph" w:styleId="NormalWeb">
    <w:name w:val="Normal (Web)"/>
    <w:basedOn w:val="Normal"/>
    <w:uiPriority w:val="99"/>
    <w:semiHidden/>
    <w:unhideWhenUsed/>
    <w:rsid w:val="00AE3BD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AE3BD6"/>
    <w:rPr>
      <w:b/>
      <w:bCs/>
    </w:rPr>
  </w:style>
  <w:style w:type="character" w:styleId="HTMLCite">
    <w:name w:val="HTML Cite"/>
    <w:basedOn w:val="DefaultParagraphFont"/>
    <w:uiPriority w:val="99"/>
    <w:semiHidden/>
    <w:unhideWhenUsed/>
    <w:rsid w:val="00AE3BD6"/>
    <w:rPr>
      <w:i/>
      <w:iCs/>
    </w:rPr>
  </w:style>
  <w:style w:type="character" w:customStyle="1" w:styleId="slug-pub-date">
    <w:name w:val="slug-pub-date"/>
    <w:basedOn w:val="DefaultParagraphFont"/>
    <w:rsid w:val="00AE3BD6"/>
  </w:style>
  <w:style w:type="character" w:customStyle="1" w:styleId="slug-vol">
    <w:name w:val="slug-vol"/>
    <w:basedOn w:val="DefaultParagraphFont"/>
    <w:rsid w:val="00AE3BD6"/>
  </w:style>
  <w:style w:type="character" w:customStyle="1" w:styleId="slug-issue">
    <w:name w:val="slug-issue"/>
    <w:basedOn w:val="DefaultParagraphFont"/>
    <w:rsid w:val="00AE3BD6"/>
  </w:style>
  <w:style w:type="character" w:customStyle="1" w:styleId="slug-pages">
    <w:name w:val="slug-pages"/>
    <w:basedOn w:val="DefaultParagraphFont"/>
    <w:rsid w:val="00AE3BD6"/>
  </w:style>
  <w:style w:type="character" w:customStyle="1" w:styleId="name">
    <w:name w:val="name"/>
    <w:basedOn w:val="DefaultParagraphFont"/>
    <w:rsid w:val="00AE3BD6"/>
  </w:style>
  <w:style w:type="character" w:customStyle="1" w:styleId="xref-sep">
    <w:name w:val="xref-sep"/>
    <w:basedOn w:val="DefaultParagraphFont"/>
    <w:rsid w:val="00AE3BD6"/>
  </w:style>
  <w:style w:type="paragraph" w:customStyle="1" w:styleId="meta">
    <w:name w:val="meta"/>
    <w:basedOn w:val="Normal"/>
    <w:rsid w:val="00297FF2"/>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297F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7FF2"/>
    <w:rPr>
      <w:rFonts w:ascii="Lucida Grande" w:hAnsi="Lucida Grande" w:cs="Lucida Grande"/>
      <w:sz w:val="18"/>
      <w:szCs w:val="18"/>
    </w:rPr>
  </w:style>
  <w:style w:type="paragraph" w:customStyle="1" w:styleId="time">
    <w:name w:val="time"/>
    <w:basedOn w:val="Normal"/>
    <w:rsid w:val="00297FF2"/>
    <w:pPr>
      <w:spacing w:before="100" w:beforeAutospacing="1" w:after="100" w:afterAutospacing="1"/>
    </w:pPr>
    <w:rPr>
      <w:rFonts w:ascii="Times" w:hAnsi="Times"/>
      <w:sz w:val="20"/>
      <w:szCs w:val="20"/>
    </w:rPr>
  </w:style>
  <w:style w:type="character" w:styleId="FollowedHyperlink">
    <w:name w:val="FollowedHyperlink"/>
    <w:basedOn w:val="DefaultParagraphFont"/>
    <w:uiPriority w:val="99"/>
    <w:semiHidden/>
    <w:rsid w:val="004C2103"/>
    <w:rPr>
      <w:color w:val="auto"/>
      <w:u w:val="none"/>
    </w:rPr>
  </w:style>
  <w:style w:type="character" w:customStyle="1" w:styleId="volumenumber">
    <w:name w:val="volumenumber"/>
    <w:basedOn w:val="DefaultParagraphFont"/>
    <w:rsid w:val="006652B1"/>
  </w:style>
  <w:style w:type="character" w:customStyle="1" w:styleId="issuenumber">
    <w:name w:val="issuenumber"/>
    <w:basedOn w:val="DefaultParagraphFont"/>
    <w:rsid w:val="006652B1"/>
  </w:style>
  <w:style w:type="character" w:customStyle="1" w:styleId="Heading5Char">
    <w:name w:val="Heading 5 Char"/>
    <w:basedOn w:val="DefaultParagraphFont"/>
    <w:link w:val="Heading5"/>
    <w:uiPriority w:val="9"/>
    <w:semiHidden/>
    <w:rsid w:val="00845790"/>
    <w:rPr>
      <w:rFonts w:asciiTheme="majorHAnsi" w:eastAsiaTheme="majorEastAsia" w:hAnsiTheme="majorHAnsi" w:cstheme="majorBidi"/>
      <w:color w:val="243F60" w:themeColor="accent1" w:themeShade="7F"/>
      <w:sz w:val="22"/>
    </w:rPr>
  </w:style>
  <w:style w:type="paragraph" w:customStyle="1" w:styleId="Default">
    <w:name w:val="Default"/>
    <w:rsid w:val="00F82094"/>
    <w:pPr>
      <w:widowControl w:val="0"/>
      <w:autoSpaceDE w:val="0"/>
      <w:autoSpaceDN w:val="0"/>
      <w:adjustRightInd w:val="0"/>
    </w:pPr>
    <w:rPr>
      <w:rFonts w:ascii="Corbel" w:hAnsi="Corbel" w:cs="Corbel"/>
      <w:color w:val="000000"/>
    </w:rPr>
  </w:style>
  <w:style w:type="character" w:customStyle="1" w:styleId="Heading6Char">
    <w:name w:val="Heading 6 Char"/>
    <w:basedOn w:val="DefaultParagraphFont"/>
    <w:link w:val="Heading6"/>
    <w:uiPriority w:val="9"/>
    <w:rsid w:val="00340460"/>
    <w:rPr>
      <w:rFonts w:asciiTheme="majorHAnsi" w:eastAsiaTheme="majorEastAsia" w:hAnsiTheme="majorHAnsi" w:cstheme="majorBidi"/>
      <w:i/>
      <w:iCs/>
      <w:color w:val="243F60" w:themeColor="accent1" w:themeShade="7F"/>
      <w:sz w:val="22"/>
    </w:rPr>
  </w:style>
  <w:style w:type="character" w:customStyle="1" w:styleId="st">
    <w:name w:val="st"/>
    <w:basedOn w:val="DefaultParagraphFont"/>
    <w:rsid w:val="00A211AF"/>
  </w:style>
  <w:style w:type="character" w:customStyle="1" w:styleId="bold">
    <w:name w:val="bold"/>
    <w:basedOn w:val="DefaultParagraphFont"/>
    <w:rsid w:val="004E3B21"/>
  </w:style>
  <w:style w:type="paragraph" w:customStyle="1" w:styleId="textindent">
    <w:name w:val="textindent"/>
    <w:basedOn w:val="Normal"/>
    <w:rsid w:val="00232FB4"/>
    <w:pPr>
      <w:spacing w:before="100" w:beforeAutospacing="1" w:after="100" w:afterAutospacing="1"/>
    </w:pPr>
    <w:rPr>
      <w:rFonts w:ascii="Times" w:hAnsi="Times"/>
      <w:sz w:val="20"/>
      <w:szCs w:val="20"/>
    </w:rPr>
  </w:style>
  <w:style w:type="character" w:customStyle="1" w:styleId="created">
    <w:name w:val="created"/>
    <w:basedOn w:val="DefaultParagraphFont"/>
    <w:rsid w:val="00E1406B"/>
  </w:style>
  <w:style w:type="paragraph" w:customStyle="1" w:styleId="lastupdated">
    <w:name w:val="lastupdated"/>
    <w:basedOn w:val="Normal"/>
    <w:rsid w:val="00E67D56"/>
    <w:pPr>
      <w:spacing w:before="100" w:beforeAutospacing="1" w:after="100" w:afterAutospacing="1"/>
    </w:pPr>
    <w:rPr>
      <w:rFonts w:ascii="Times" w:hAnsi="Times"/>
      <w:sz w:val="20"/>
      <w:szCs w:val="20"/>
    </w:rPr>
  </w:style>
  <w:style w:type="character" w:customStyle="1" w:styleId="asset-metabar-author">
    <w:name w:val="asset-metabar-author"/>
    <w:basedOn w:val="DefaultParagraphFont"/>
    <w:rsid w:val="00E67D56"/>
  </w:style>
  <w:style w:type="character" w:customStyle="1" w:styleId="asset-metabar-time">
    <w:name w:val="asset-metabar-time"/>
    <w:basedOn w:val="DefaultParagraphFont"/>
    <w:rsid w:val="00E67D56"/>
  </w:style>
  <w:style w:type="paragraph" w:customStyle="1" w:styleId="post-author">
    <w:name w:val="post-author"/>
    <w:basedOn w:val="Normal"/>
    <w:rsid w:val="002367EC"/>
    <w:pPr>
      <w:spacing w:before="100" w:beforeAutospacing="1" w:after="100" w:afterAutospacing="1"/>
    </w:pPr>
    <w:rPr>
      <w:rFonts w:ascii="Times" w:hAnsi="Times"/>
      <w:sz w:val="20"/>
      <w:szCs w:val="20"/>
    </w:rPr>
  </w:style>
  <w:style w:type="paragraph" w:customStyle="1" w:styleId="post-date">
    <w:name w:val="post-date"/>
    <w:basedOn w:val="Normal"/>
    <w:rsid w:val="002367EC"/>
    <w:pPr>
      <w:spacing w:before="100" w:beforeAutospacing="1" w:after="100" w:afterAutospacing="1"/>
    </w:pPr>
    <w:rPr>
      <w:rFonts w:ascii="Times" w:hAnsi="Times"/>
      <w:sz w:val="20"/>
      <w:szCs w:val="20"/>
    </w:rPr>
  </w:style>
  <w:style w:type="paragraph" w:customStyle="1" w:styleId="teaserpermalink">
    <w:name w:val="teaser_permalink"/>
    <w:basedOn w:val="Normal"/>
    <w:rsid w:val="00AC24FC"/>
    <w:pPr>
      <w:spacing w:before="100" w:beforeAutospacing="1" w:after="100" w:afterAutospacing="1"/>
    </w:pPr>
    <w:rPr>
      <w:rFonts w:ascii="Times" w:hAnsi="Times"/>
      <w:sz w:val="20"/>
      <w:szCs w:val="20"/>
    </w:rPr>
  </w:style>
  <w:style w:type="character" w:customStyle="1" w:styleId="story-author">
    <w:name w:val="story-author"/>
    <w:basedOn w:val="DefaultParagraphFont"/>
    <w:rsid w:val="00EF694F"/>
  </w:style>
  <w:style w:type="character" w:customStyle="1" w:styleId="story-time">
    <w:name w:val="story-time"/>
    <w:basedOn w:val="DefaultParagraphFont"/>
    <w:rsid w:val="00EF694F"/>
  </w:style>
  <w:style w:type="paragraph" w:customStyle="1" w:styleId="cnnstorypgraphtxt">
    <w:name w:val="cnn_storypgraphtxt"/>
    <w:basedOn w:val="Normal"/>
    <w:rsid w:val="008554B6"/>
    <w:pPr>
      <w:spacing w:before="100" w:beforeAutospacing="1" w:after="100" w:afterAutospacing="1"/>
    </w:pPr>
    <w:rPr>
      <w:rFonts w:ascii="Times" w:hAnsi="Times"/>
      <w:sz w:val="20"/>
      <w:szCs w:val="20"/>
    </w:rPr>
  </w:style>
  <w:style w:type="paragraph" w:styleId="TOCHeading">
    <w:name w:val="TOC Heading"/>
    <w:basedOn w:val="Heading1"/>
    <w:next w:val="Normal"/>
    <w:uiPriority w:val="39"/>
    <w:unhideWhenUsed/>
    <w:qFormat/>
    <w:rsid w:val="007910FC"/>
    <w:pPr>
      <w:pageBreakBefore w:val="0"/>
      <w:pBdr>
        <w:top w:val="none" w:sz="0" w:space="0" w:color="auto"/>
        <w:left w:val="none" w:sz="0" w:space="0" w:color="auto"/>
        <w:bottom w:val="none" w:sz="0" w:space="0" w:color="auto"/>
        <w:right w:val="none" w:sz="0" w:space="0" w:color="auto"/>
      </w:pBdr>
      <w:spacing w:line="276" w:lineRule="auto"/>
      <w:jc w:val="left"/>
      <w:outlineLvl w:val="9"/>
    </w:pPr>
    <w:rPr>
      <w:color w:val="365F91" w:themeColor="accent1" w:themeShade="BF"/>
      <w:sz w:val="28"/>
    </w:rPr>
  </w:style>
  <w:style w:type="paragraph" w:styleId="TOC1">
    <w:name w:val="toc 1"/>
    <w:basedOn w:val="Normal"/>
    <w:next w:val="Normal"/>
    <w:autoRedefine/>
    <w:uiPriority w:val="39"/>
    <w:unhideWhenUsed/>
    <w:rsid w:val="007910FC"/>
    <w:pPr>
      <w:spacing w:before="120"/>
    </w:pPr>
    <w:rPr>
      <w:rFonts w:asciiTheme="minorHAnsi" w:hAnsiTheme="minorHAnsi"/>
      <w:b/>
      <w:sz w:val="24"/>
    </w:rPr>
  </w:style>
  <w:style w:type="paragraph" w:styleId="TOC2">
    <w:name w:val="toc 2"/>
    <w:basedOn w:val="Normal"/>
    <w:next w:val="Normal"/>
    <w:autoRedefine/>
    <w:uiPriority w:val="39"/>
    <w:semiHidden/>
    <w:unhideWhenUsed/>
    <w:rsid w:val="007910FC"/>
    <w:pPr>
      <w:ind w:left="220"/>
    </w:pPr>
    <w:rPr>
      <w:rFonts w:asciiTheme="minorHAnsi" w:hAnsiTheme="minorHAnsi"/>
      <w:b/>
    </w:rPr>
  </w:style>
  <w:style w:type="paragraph" w:styleId="TOC3">
    <w:name w:val="toc 3"/>
    <w:basedOn w:val="Normal"/>
    <w:next w:val="Normal"/>
    <w:autoRedefine/>
    <w:uiPriority w:val="39"/>
    <w:unhideWhenUsed/>
    <w:rsid w:val="007910FC"/>
    <w:pPr>
      <w:ind w:left="440"/>
    </w:pPr>
    <w:rPr>
      <w:rFonts w:asciiTheme="minorHAnsi" w:hAnsiTheme="minorHAnsi"/>
    </w:rPr>
  </w:style>
  <w:style w:type="paragraph" w:styleId="TOC4">
    <w:name w:val="toc 4"/>
    <w:basedOn w:val="Normal"/>
    <w:next w:val="Normal"/>
    <w:autoRedefine/>
    <w:uiPriority w:val="39"/>
    <w:semiHidden/>
    <w:unhideWhenUsed/>
    <w:rsid w:val="007910FC"/>
    <w:pPr>
      <w:ind w:left="660"/>
    </w:pPr>
    <w:rPr>
      <w:rFonts w:asciiTheme="minorHAnsi" w:hAnsiTheme="minorHAnsi"/>
      <w:sz w:val="20"/>
      <w:szCs w:val="20"/>
    </w:rPr>
  </w:style>
  <w:style w:type="paragraph" w:styleId="TOC5">
    <w:name w:val="toc 5"/>
    <w:basedOn w:val="Normal"/>
    <w:next w:val="Normal"/>
    <w:autoRedefine/>
    <w:uiPriority w:val="39"/>
    <w:semiHidden/>
    <w:unhideWhenUsed/>
    <w:rsid w:val="007910FC"/>
    <w:pPr>
      <w:ind w:left="880"/>
    </w:pPr>
    <w:rPr>
      <w:rFonts w:asciiTheme="minorHAnsi" w:hAnsiTheme="minorHAnsi"/>
      <w:sz w:val="20"/>
      <w:szCs w:val="20"/>
    </w:rPr>
  </w:style>
  <w:style w:type="paragraph" w:styleId="TOC6">
    <w:name w:val="toc 6"/>
    <w:basedOn w:val="Normal"/>
    <w:next w:val="Normal"/>
    <w:autoRedefine/>
    <w:uiPriority w:val="39"/>
    <w:semiHidden/>
    <w:unhideWhenUsed/>
    <w:rsid w:val="007910FC"/>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7910FC"/>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7910FC"/>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7910FC"/>
    <w:pPr>
      <w:ind w:left="1760"/>
    </w:pPr>
    <w:rPr>
      <w:rFonts w:asciiTheme="minorHAnsi" w:hAnsiTheme="minorHAnsi"/>
      <w:sz w:val="20"/>
      <w:szCs w:val="20"/>
    </w:rPr>
  </w:style>
  <w:style w:type="character" w:customStyle="1" w:styleId="StyleBold">
    <w:name w:val="Style Bold"/>
    <w:basedOn w:val="DefaultParagraphFont"/>
    <w:uiPriority w:val="9"/>
    <w:semiHidden/>
    <w:rsid w:val="004C210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C2103"/>
    <w:rPr>
      <w:rFonts w:ascii="Times New Roman" w:eastAsiaTheme="minorHAnsi" w:hAnsi="Times New Roman" w:cs="Calibri"/>
      <w:sz w:val="22"/>
      <w:szCs w:val="22"/>
    </w:rPr>
  </w:style>
  <w:style w:type="paragraph" w:styleId="Heading1">
    <w:name w:val="heading 1"/>
    <w:aliases w:val="Pocket"/>
    <w:basedOn w:val="Normal"/>
    <w:next w:val="Normal"/>
    <w:link w:val="Heading1Char"/>
    <w:uiPriority w:val="1"/>
    <w:qFormat/>
    <w:rsid w:val="004C210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4C2103"/>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4C2103"/>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4C2103"/>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iPriority w:val="9"/>
    <w:semiHidden/>
    <w:unhideWhenUsed/>
    <w:rsid w:val="0084579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34046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4C21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2103"/>
  </w:style>
  <w:style w:type="character" w:styleId="Emphasis">
    <w:name w:val="Emphasis"/>
    <w:basedOn w:val="DefaultParagraphFont"/>
    <w:uiPriority w:val="7"/>
    <w:qFormat/>
    <w:rsid w:val="004C2103"/>
    <w:rPr>
      <w:rFonts w:ascii="Times New Roman" w:hAnsi="Times New Roman" w:cs="Calibri"/>
      <w:b/>
      <w:i w:val="0"/>
      <w:iCs/>
      <w:sz w:val="22"/>
      <w:u w:val="single"/>
      <w:bdr w:val="single" w:sz="18" w:space="0" w:color="auto"/>
    </w:rPr>
  </w:style>
  <w:style w:type="character" w:customStyle="1" w:styleId="Heading1Char">
    <w:name w:val="Heading 1 Char"/>
    <w:aliases w:val="Pocket Char"/>
    <w:basedOn w:val="DefaultParagraphFont"/>
    <w:link w:val="Heading1"/>
    <w:uiPriority w:val="1"/>
    <w:rsid w:val="004C2103"/>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4C2103"/>
    <w:rPr>
      <w:rFonts w:ascii="Times New Roman" w:eastAsiaTheme="majorEastAsia" w:hAnsi="Times New Roman" w:cstheme="majorBidi"/>
      <w:b/>
      <w:bCs/>
      <w:sz w:val="44"/>
      <w:szCs w:val="26"/>
      <w:u w:val="double"/>
    </w:rPr>
  </w:style>
  <w:style w:type="character" w:customStyle="1" w:styleId="Heading3Char">
    <w:name w:val="Heading 3 Char"/>
    <w:aliases w:val="Block Char"/>
    <w:basedOn w:val="DefaultParagraphFont"/>
    <w:link w:val="Heading3"/>
    <w:uiPriority w:val="3"/>
    <w:rsid w:val="004C2103"/>
    <w:rPr>
      <w:rFonts w:ascii="Times New Roman" w:eastAsiaTheme="majorEastAsia" w:hAnsi="Times New Roman" w:cstheme="majorBidi"/>
      <w:b/>
      <w:bCs/>
      <w:sz w:val="32"/>
      <w:szCs w:val="22"/>
      <w:u w:val="single"/>
    </w:rPr>
  </w:style>
  <w:style w:type="character" w:customStyle="1" w:styleId="Heading4Char">
    <w:name w:val="Heading 4 Char"/>
    <w:aliases w:val="Tag Char"/>
    <w:basedOn w:val="DefaultParagraphFont"/>
    <w:link w:val="Heading4"/>
    <w:uiPriority w:val="4"/>
    <w:rsid w:val="004C2103"/>
    <w:rPr>
      <w:rFonts w:ascii="Times New Roman" w:eastAsiaTheme="majorEastAsia" w:hAnsi="Times New Roman" w:cstheme="majorBidi"/>
      <w:b/>
      <w:bCs/>
      <w:iCs/>
      <w:sz w:val="26"/>
      <w:szCs w:val="22"/>
    </w:rPr>
  </w:style>
  <w:style w:type="paragraph" w:styleId="NoSpacing">
    <w:name w:val="No Spacing"/>
    <w:uiPriority w:val="1"/>
    <w:rsid w:val="00DF1850"/>
  </w:style>
  <w:style w:type="character" w:customStyle="1" w:styleId="StyleStyleBold12pt">
    <w:name w:val="Style Style Bold + 12 pt"/>
    <w:aliases w:val="Cite"/>
    <w:basedOn w:val="StyleBold"/>
    <w:uiPriority w:val="5"/>
    <w:qFormat/>
    <w:rsid w:val="004C2103"/>
    <w:rPr>
      <w:b/>
      <w:bCs/>
      <w:sz w:val="26"/>
      <w:u w:val="none"/>
    </w:rPr>
  </w:style>
  <w:style w:type="character" w:customStyle="1" w:styleId="StyleBoldUnderline">
    <w:name w:val="Style Bold Underline"/>
    <w:aliases w:val="Underline"/>
    <w:basedOn w:val="DefaultParagraphFont"/>
    <w:uiPriority w:val="6"/>
    <w:qFormat/>
    <w:rsid w:val="004C2103"/>
    <w:rPr>
      <w:b w:val="0"/>
      <w:bCs/>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rsid w:val="004C2103"/>
    <w:pPr>
      <w:tabs>
        <w:tab w:val="center" w:pos="4680"/>
        <w:tab w:val="right" w:pos="9360"/>
      </w:tabs>
    </w:pPr>
  </w:style>
  <w:style w:type="character" w:customStyle="1" w:styleId="HeaderChar">
    <w:name w:val="Header Char"/>
    <w:basedOn w:val="DefaultParagraphFont"/>
    <w:link w:val="Header"/>
    <w:uiPriority w:val="99"/>
    <w:rsid w:val="004C2103"/>
    <w:rPr>
      <w:rFonts w:ascii="Times New Roman" w:eastAsiaTheme="minorHAnsi" w:hAnsi="Times New Roman" w:cs="Calibri"/>
      <w:sz w:val="22"/>
      <w:szCs w:val="22"/>
    </w:rPr>
  </w:style>
  <w:style w:type="paragraph" w:styleId="Footer">
    <w:name w:val="footer"/>
    <w:basedOn w:val="Normal"/>
    <w:link w:val="FooterChar"/>
    <w:uiPriority w:val="99"/>
    <w:rsid w:val="004C2103"/>
    <w:pPr>
      <w:tabs>
        <w:tab w:val="center" w:pos="4680"/>
        <w:tab w:val="right" w:pos="9360"/>
      </w:tabs>
    </w:pPr>
  </w:style>
  <w:style w:type="character" w:customStyle="1" w:styleId="FooterChar">
    <w:name w:val="Footer Char"/>
    <w:basedOn w:val="DefaultParagraphFont"/>
    <w:link w:val="Footer"/>
    <w:uiPriority w:val="99"/>
    <w:rsid w:val="004C2103"/>
    <w:rPr>
      <w:rFonts w:ascii="Times New Roman" w:eastAsiaTheme="minorHAnsi" w:hAnsi="Times New Roman" w:cs="Calibri"/>
      <w:sz w:val="22"/>
      <w:szCs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rsid w:val="004C2103"/>
    <w:rPr>
      <w:color w:val="auto"/>
      <w:u w:val="none"/>
    </w:rPr>
  </w:style>
  <w:style w:type="character" w:customStyle="1" w:styleId="verdana">
    <w:name w:val="verdana"/>
    <w:basedOn w:val="DefaultParagraphFont"/>
    <w:rsid w:val="009B6EE8"/>
  </w:style>
  <w:style w:type="character" w:customStyle="1" w:styleId="blue">
    <w:name w:val="blue"/>
    <w:basedOn w:val="DefaultParagraphFont"/>
    <w:rsid w:val="009B6EE8"/>
  </w:style>
  <w:style w:type="paragraph" w:customStyle="1" w:styleId="loose">
    <w:name w:val="loose"/>
    <w:basedOn w:val="Normal"/>
    <w:rsid w:val="009B6EE8"/>
    <w:pPr>
      <w:spacing w:before="100" w:beforeAutospacing="1" w:after="100" w:afterAutospacing="1"/>
    </w:pPr>
    <w:rPr>
      <w:rFonts w:ascii="Times" w:hAnsi="Times"/>
      <w:sz w:val="20"/>
      <w:szCs w:val="20"/>
    </w:rPr>
  </w:style>
  <w:style w:type="character" w:customStyle="1" w:styleId="hit">
    <w:name w:val="hit"/>
    <w:basedOn w:val="DefaultParagraphFont"/>
    <w:rsid w:val="00B97871"/>
  </w:style>
  <w:style w:type="character" w:customStyle="1" w:styleId="italic">
    <w:name w:val="italic"/>
    <w:basedOn w:val="DefaultParagraphFont"/>
    <w:rsid w:val="004D5BB8"/>
  </w:style>
  <w:style w:type="character" w:customStyle="1" w:styleId="ssl4">
    <w:name w:val="ss_l4"/>
    <w:basedOn w:val="DefaultParagraphFont"/>
    <w:rsid w:val="004D5BB8"/>
  </w:style>
  <w:style w:type="paragraph" w:styleId="NormalWeb">
    <w:name w:val="Normal (Web)"/>
    <w:basedOn w:val="Normal"/>
    <w:uiPriority w:val="99"/>
    <w:semiHidden/>
    <w:unhideWhenUsed/>
    <w:rsid w:val="00AE3BD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AE3BD6"/>
    <w:rPr>
      <w:b/>
      <w:bCs/>
    </w:rPr>
  </w:style>
  <w:style w:type="character" w:styleId="HTMLCite">
    <w:name w:val="HTML Cite"/>
    <w:basedOn w:val="DefaultParagraphFont"/>
    <w:uiPriority w:val="99"/>
    <w:semiHidden/>
    <w:unhideWhenUsed/>
    <w:rsid w:val="00AE3BD6"/>
    <w:rPr>
      <w:i/>
      <w:iCs/>
    </w:rPr>
  </w:style>
  <w:style w:type="character" w:customStyle="1" w:styleId="slug-pub-date">
    <w:name w:val="slug-pub-date"/>
    <w:basedOn w:val="DefaultParagraphFont"/>
    <w:rsid w:val="00AE3BD6"/>
  </w:style>
  <w:style w:type="character" w:customStyle="1" w:styleId="slug-vol">
    <w:name w:val="slug-vol"/>
    <w:basedOn w:val="DefaultParagraphFont"/>
    <w:rsid w:val="00AE3BD6"/>
  </w:style>
  <w:style w:type="character" w:customStyle="1" w:styleId="slug-issue">
    <w:name w:val="slug-issue"/>
    <w:basedOn w:val="DefaultParagraphFont"/>
    <w:rsid w:val="00AE3BD6"/>
  </w:style>
  <w:style w:type="character" w:customStyle="1" w:styleId="slug-pages">
    <w:name w:val="slug-pages"/>
    <w:basedOn w:val="DefaultParagraphFont"/>
    <w:rsid w:val="00AE3BD6"/>
  </w:style>
  <w:style w:type="character" w:customStyle="1" w:styleId="name">
    <w:name w:val="name"/>
    <w:basedOn w:val="DefaultParagraphFont"/>
    <w:rsid w:val="00AE3BD6"/>
  </w:style>
  <w:style w:type="character" w:customStyle="1" w:styleId="xref-sep">
    <w:name w:val="xref-sep"/>
    <w:basedOn w:val="DefaultParagraphFont"/>
    <w:rsid w:val="00AE3BD6"/>
  </w:style>
  <w:style w:type="paragraph" w:customStyle="1" w:styleId="meta">
    <w:name w:val="meta"/>
    <w:basedOn w:val="Normal"/>
    <w:rsid w:val="00297FF2"/>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297F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7FF2"/>
    <w:rPr>
      <w:rFonts w:ascii="Lucida Grande" w:hAnsi="Lucida Grande" w:cs="Lucida Grande"/>
      <w:sz w:val="18"/>
      <w:szCs w:val="18"/>
    </w:rPr>
  </w:style>
  <w:style w:type="paragraph" w:customStyle="1" w:styleId="time">
    <w:name w:val="time"/>
    <w:basedOn w:val="Normal"/>
    <w:rsid w:val="00297FF2"/>
    <w:pPr>
      <w:spacing w:before="100" w:beforeAutospacing="1" w:after="100" w:afterAutospacing="1"/>
    </w:pPr>
    <w:rPr>
      <w:rFonts w:ascii="Times" w:hAnsi="Times"/>
      <w:sz w:val="20"/>
      <w:szCs w:val="20"/>
    </w:rPr>
  </w:style>
  <w:style w:type="character" w:styleId="FollowedHyperlink">
    <w:name w:val="FollowedHyperlink"/>
    <w:basedOn w:val="DefaultParagraphFont"/>
    <w:uiPriority w:val="99"/>
    <w:semiHidden/>
    <w:rsid w:val="004C2103"/>
    <w:rPr>
      <w:color w:val="auto"/>
      <w:u w:val="none"/>
    </w:rPr>
  </w:style>
  <w:style w:type="character" w:customStyle="1" w:styleId="volumenumber">
    <w:name w:val="volumenumber"/>
    <w:basedOn w:val="DefaultParagraphFont"/>
    <w:rsid w:val="006652B1"/>
  </w:style>
  <w:style w:type="character" w:customStyle="1" w:styleId="issuenumber">
    <w:name w:val="issuenumber"/>
    <w:basedOn w:val="DefaultParagraphFont"/>
    <w:rsid w:val="006652B1"/>
  </w:style>
  <w:style w:type="character" w:customStyle="1" w:styleId="Heading5Char">
    <w:name w:val="Heading 5 Char"/>
    <w:basedOn w:val="DefaultParagraphFont"/>
    <w:link w:val="Heading5"/>
    <w:uiPriority w:val="9"/>
    <w:semiHidden/>
    <w:rsid w:val="00845790"/>
    <w:rPr>
      <w:rFonts w:asciiTheme="majorHAnsi" w:eastAsiaTheme="majorEastAsia" w:hAnsiTheme="majorHAnsi" w:cstheme="majorBidi"/>
      <w:color w:val="243F60" w:themeColor="accent1" w:themeShade="7F"/>
      <w:sz w:val="22"/>
    </w:rPr>
  </w:style>
  <w:style w:type="paragraph" w:customStyle="1" w:styleId="Default">
    <w:name w:val="Default"/>
    <w:rsid w:val="00F82094"/>
    <w:pPr>
      <w:widowControl w:val="0"/>
      <w:autoSpaceDE w:val="0"/>
      <w:autoSpaceDN w:val="0"/>
      <w:adjustRightInd w:val="0"/>
    </w:pPr>
    <w:rPr>
      <w:rFonts w:ascii="Corbel" w:hAnsi="Corbel" w:cs="Corbel"/>
      <w:color w:val="000000"/>
    </w:rPr>
  </w:style>
  <w:style w:type="character" w:customStyle="1" w:styleId="Heading6Char">
    <w:name w:val="Heading 6 Char"/>
    <w:basedOn w:val="DefaultParagraphFont"/>
    <w:link w:val="Heading6"/>
    <w:uiPriority w:val="9"/>
    <w:rsid w:val="00340460"/>
    <w:rPr>
      <w:rFonts w:asciiTheme="majorHAnsi" w:eastAsiaTheme="majorEastAsia" w:hAnsiTheme="majorHAnsi" w:cstheme="majorBidi"/>
      <w:i/>
      <w:iCs/>
      <w:color w:val="243F60" w:themeColor="accent1" w:themeShade="7F"/>
      <w:sz w:val="22"/>
    </w:rPr>
  </w:style>
  <w:style w:type="character" w:customStyle="1" w:styleId="st">
    <w:name w:val="st"/>
    <w:basedOn w:val="DefaultParagraphFont"/>
    <w:rsid w:val="00A211AF"/>
  </w:style>
  <w:style w:type="character" w:customStyle="1" w:styleId="bold">
    <w:name w:val="bold"/>
    <w:basedOn w:val="DefaultParagraphFont"/>
    <w:rsid w:val="004E3B21"/>
  </w:style>
  <w:style w:type="paragraph" w:customStyle="1" w:styleId="textindent">
    <w:name w:val="textindent"/>
    <w:basedOn w:val="Normal"/>
    <w:rsid w:val="00232FB4"/>
    <w:pPr>
      <w:spacing w:before="100" w:beforeAutospacing="1" w:after="100" w:afterAutospacing="1"/>
    </w:pPr>
    <w:rPr>
      <w:rFonts w:ascii="Times" w:hAnsi="Times"/>
      <w:sz w:val="20"/>
      <w:szCs w:val="20"/>
    </w:rPr>
  </w:style>
  <w:style w:type="character" w:customStyle="1" w:styleId="created">
    <w:name w:val="created"/>
    <w:basedOn w:val="DefaultParagraphFont"/>
    <w:rsid w:val="00E1406B"/>
  </w:style>
  <w:style w:type="paragraph" w:customStyle="1" w:styleId="lastupdated">
    <w:name w:val="lastupdated"/>
    <w:basedOn w:val="Normal"/>
    <w:rsid w:val="00E67D56"/>
    <w:pPr>
      <w:spacing w:before="100" w:beforeAutospacing="1" w:after="100" w:afterAutospacing="1"/>
    </w:pPr>
    <w:rPr>
      <w:rFonts w:ascii="Times" w:hAnsi="Times"/>
      <w:sz w:val="20"/>
      <w:szCs w:val="20"/>
    </w:rPr>
  </w:style>
  <w:style w:type="character" w:customStyle="1" w:styleId="asset-metabar-author">
    <w:name w:val="asset-metabar-author"/>
    <w:basedOn w:val="DefaultParagraphFont"/>
    <w:rsid w:val="00E67D56"/>
  </w:style>
  <w:style w:type="character" w:customStyle="1" w:styleId="asset-metabar-time">
    <w:name w:val="asset-metabar-time"/>
    <w:basedOn w:val="DefaultParagraphFont"/>
    <w:rsid w:val="00E67D56"/>
  </w:style>
  <w:style w:type="paragraph" w:customStyle="1" w:styleId="post-author">
    <w:name w:val="post-author"/>
    <w:basedOn w:val="Normal"/>
    <w:rsid w:val="002367EC"/>
    <w:pPr>
      <w:spacing w:before="100" w:beforeAutospacing="1" w:after="100" w:afterAutospacing="1"/>
    </w:pPr>
    <w:rPr>
      <w:rFonts w:ascii="Times" w:hAnsi="Times"/>
      <w:sz w:val="20"/>
      <w:szCs w:val="20"/>
    </w:rPr>
  </w:style>
  <w:style w:type="paragraph" w:customStyle="1" w:styleId="post-date">
    <w:name w:val="post-date"/>
    <w:basedOn w:val="Normal"/>
    <w:rsid w:val="002367EC"/>
    <w:pPr>
      <w:spacing w:before="100" w:beforeAutospacing="1" w:after="100" w:afterAutospacing="1"/>
    </w:pPr>
    <w:rPr>
      <w:rFonts w:ascii="Times" w:hAnsi="Times"/>
      <w:sz w:val="20"/>
      <w:szCs w:val="20"/>
    </w:rPr>
  </w:style>
  <w:style w:type="paragraph" w:customStyle="1" w:styleId="teaserpermalink">
    <w:name w:val="teaser_permalink"/>
    <w:basedOn w:val="Normal"/>
    <w:rsid w:val="00AC24FC"/>
    <w:pPr>
      <w:spacing w:before="100" w:beforeAutospacing="1" w:after="100" w:afterAutospacing="1"/>
    </w:pPr>
    <w:rPr>
      <w:rFonts w:ascii="Times" w:hAnsi="Times"/>
      <w:sz w:val="20"/>
      <w:szCs w:val="20"/>
    </w:rPr>
  </w:style>
  <w:style w:type="character" w:customStyle="1" w:styleId="story-author">
    <w:name w:val="story-author"/>
    <w:basedOn w:val="DefaultParagraphFont"/>
    <w:rsid w:val="00EF694F"/>
  </w:style>
  <w:style w:type="character" w:customStyle="1" w:styleId="story-time">
    <w:name w:val="story-time"/>
    <w:basedOn w:val="DefaultParagraphFont"/>
    <w:rsid w:val="00EF694F"/>
  </w:style>
  <w:style w:type="paragraph" w:customStyle="1" w:styleId="cnnstorypgraphtxt">
    <w:name w:val="cnn_storypgraphtxt"/>
    <w:basedOn w:val="Normal"/>
    <w:rsid w:val="008554B6"/>
    <w:pPr>
      <w:spacing w:before="100" w:beforeAutospacing="1" w:after="100" w:afterAutospacing="1"/>
    </w:pPr>
    <w:rPr>
      <w:rFonts w:ascii="Times" w:hAnsi="Times"/>
      <w:sz w:val="20"/>
      <w:szCs w:val="20"/>
    </w:rPr>
  </w:style>
  <w:style w:type="paragraph" w:styleId="TOCHeading">
    <w:name w:val="TOC Heading"/>
    <w:basedOn w:val="Heading1"/>
    <w:next w:val="Normal"/>
    <w:uiPriority w:val="39"/>
    <w:unhideWhenUsed/>
    <w:qFormat/>
    <w:rsid w:val="007910FC"/>
    <w:pPr>
      <w:pageBreakBefore w:val="0"/>
      <w:pBdr>
        <w:top w:val="none" w:sz="0" w:space="0" w:color="auto"/>
        <w:left w:val="none" w:sz="0" w:space="0" w:color="auto"/>
        <w:bottom w:val="none" w:sz="0" w:space="0" w:color="auto"/>
        <w:right w:val="none" w:sz="0" w:space="0" w:color="auto"/>
      </w:pBdr>
      <w:spacing w:line="276" w:lineRule="auto"/>
      <w:jc w:val="left"/>
      <w:outlineLvl w:val="9"/>
    </w:pPr>
    <w:rPr>
      <w:color w:val="365F91" w:themeColor="accent1" w:themeShade="BF"/>
      <w:sz w:val="28"/>
    </w:rPr>
  </w:style>
  <w:style w:type="paragraph" w:styleId="TOC1">
    <w:name w:val="toc 1"/>
    <w:basedOn w:val="Normal"/>
    <w:next w:val="Normal"/>
    <w:autoRedefine/>
    <w:uiPriority w:val="39"/>
    <w:unhideWhenUsed/>
    <w:rsid w:val="007910FC"/>
    <w:pPr>
      <w:spacing w:before="120"/>
    </w:pPr>
    <w:rPr>
      <w:rFonts w:asciiTheme="minorHAnsi" w:hAnsiTheme="minorHAnsi"/>
      <w:b/>
      <w:sz w:val="24"/>
    </w:rPr>
  </w:style>
  <w:style w:type="paragraph" w:styleId="TOC2">
    <w:name w:val="toc 2"/>
    <w:basedOn w:val="Normal"/>
    <w:next w:val="Normal"/>
    <w:autoRedefine/>
    <w:uiPriority w:val="39"/>
    <w:semiHidden/>
    <w:unhideWhenUsed/>
    <w:rsid w:val="007910FC"/>
    <w:pPr>
      <w:ind w:left="220"/>
    </w:pPr>
    <w:rPr>
      <w:rFonts w:asciiTheme="minorHAnsi" w:hAnsiTheme="minorHAnsi"/>
      <w:b/>
    </w:rPr>
  </w:style>
  <w:style w:type="paragraph" w:styleId="TOC3">
    <w:name w:val="toc 3"/>
    <w:basedOn w:val="Normal"/>
    <w:next w:val="Normal"/>
    <w:autoRedefine/>
    <w:uiPriority w:val="39"/>
    <w:unhideWhenUsed/>
    <w:rsid w:val="007910FC"/>
    <w:pPr>
      <w:ind w:left="440"/>
    </w:pPr>
    <w:rPr>
      <w:rFonts w:asciiTheme="minorHAnsi" w:hAnsiTheme="minorHAnsi"/>
    </w:rPr>
  </w:style>
  <w:style w:type="paragraph" w:styleId="TOC4">
    <w:name w:val="toc 4"/>
    <w:basedOn w:val="Normal"/>
    <w:next w:val="Normal"/>
    <w:autoRedefine/>
    <w:uiPriority w:val="39"/>
    <w:semiHidden/>
    <w:unhideWhenUsed/>
    <w:rsid w:val="007910FC"/>
    <w:pPr>
      <w:ind w:left="660"/>
    </w:pPr>
    <w:rPr>
      <w:rFonts w:asciiTheme="minorHAnsi" w:hAnsiTheme="minorHAnsi"/>
      <w:sz w:val="20"/>
      <w:szCs w:val="20"/>
    </w:rPr>
  </w:style>
  <w:style w:type="paragraph" w:styleId="TOC5">
    <w:name w:val="toc 5"/>
    <w:basedOn w:val="Normal"/>
    <w:next w:val="Normal"/>
    <w:autoRedefine/>
    <w:uiPriority w:val="39"/>
    <w:semiHidden/>
    <w:unhideWhenUsed/>
    <w:rsid w:val="007910FC"/>
    <w:pPr>
      <w:ind w:left="880"/>
    </w:pPr>
    <w:rPr>
      <w:rFonts w:asciiTheme="minorHAnsi" w:hAnsiTheme="minorHAnsi"/>
      <w:sz w:val="20"/>
      <w:szCs w:val="20"/>
    </w:rPr>
  </w:style>
  <w:style w:type="paragraph" w:styleId="TOC6">
    <w:name w:val="toc 6"/>
    <w:basedOn w:val="Normal"/>
    <w:next w:val="Normal"/>
    <w:autoRedefine/>
    <w:uiPriority w:val="39"/>
    <w:semiHidden/>
    <w:unhideWhenUsed/>
    <w:rsid w:val="007910FC"/>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7910FC"/>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7910FC"/>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7910FC"/>
    <w:pPr>
      <w:ind w:left="1760"/>
    </w:pPr>
    <w:rPr>
      <w:rFonts w:asciiTheme="minorHAnsi" w:hAnsiTheme="minorHAnsi"/>
      <w:sz w:val="20"/>
      <w:szCs w:val="20"/>
    </w:rPr>
  </w:style>
  <w:style w:type="character" w:customStyle="1" w:styleId="StyleBold">
    <w:name w:val="Style Bold"/>
    <w:basedOn w:val="DefaultParagraphFont"/>
    <w:uiPriority w:val="9"/>
    <w:semiHidden/>
    <w:rsid w:val="004C21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9515">
      <w:bodyDiv w:val="1"/>
      <w:marLeft w:val="0"/>
      <w:marRight w:val="0"/>
      <w:marTop w:val="0"/>
      <w:marBottom w:val="0"/>
      <w:divBdr>
        <w:top w:val="none" w:sz="0" w:space="0" w:color="auto"/>
        <w:left w:val="none" w:sz="0" w:space="0" w:color="auto"/>
        <w:bottom w:val="none" w:sz="0" w:space="0" w:color="auto"/>
        <w:right w:val="none" w:sz="0" w:space="0" w:color="auto"/>
      </w:divBdr>
    </w:div>
    <w:div w:id="49614545">
      <w:bodyDiv w:val="1"/>
      <w:marLeft w:val="0"/>
      <w:marRight w:val="0"/>
      <w:marTop w:val="0"/>
      <w:marBottom w:val="0"/>
      <w:divBdr>
        <w:top w:val="none" w:sz="0" w:space="0" w:color="auto"/>
        <w:left w:val="none" w:sz="0" w:space="0" w:color="auto"/>
        <w:bottom w:val="none" w:sz="0" w:space="0" w:color="auto"/>
        <w:right w:val="none" w:sz="0" w:space="0" w:color="auto"/>
      </w:divBdr>
      <w:divsChild>
        <w:div w:id="1905993247">
          <w:marLeft w:val="0"/>
          <w:marRight w:val="0"/>
          <w:marTop w:val="0"/>
          <w:marBottom w:val="0"/>
          <w:divBdr>
            <w:top w:val="none" w:sz="0" w:space="0" w:color="auto"/>
            <w:left w:val="none" w:sz="0" w:space="0" w:color="auto"/>
            <w:bottom w:val="none" w:sz="0" w:space="0" w:color="auto"/>
            <w:right w:val="none" w:sz="0" w:space="0" w:color="auto"/>
          </w:divBdr>
        </w:div>
        <w:div w:id="395783709">
          <w:marLeft w:val="0"/>
          <w:marRight w:val="0"/>
          <w:marTop w:val="0"/>
          <w:marBottom w:val="0"/>
          <w:divBdr>
            <w:top w:val="none" w:sz="0" w:space="0" w:color="auto"/>
            <w:left w:val="none" w:sz="0" w:space="0" w:color="auto"/>
            <w:bottom w:val="none" w:sz="0" w:space="0" w:color="auto"/>
            <w:right w:val="none" w:sz="0" w:space="0" w:color="auto"/>
          </w:divBdr>
        </w:div>
        <w:div w:id="749081258">
          <w:marLeft w:val="0"/>
          <w:marRight w:val="0"/>
          <w:marTop w:val="0"/>
          <w:marBottom w:val="0"/>
          <w:divBdr>
            <w:top w:val="none" w:sz="0" w:space="0" w:color="auto"/>
            <w:left w:val="none" w:sz="0" w:space="0" w:color="auto"/>
            <w:bottom w:val="none" w:sz="0" w:space="0" w:color="auto"/>
            <w:right w:val="none" w:sz="0" w:space="0" w:color="auto"/>
          </w:divBdr>
        </w:div>
        <w:div w:id="326327581">
          <w:marLeft w:val="0"/>
          <w:marRight w:val="0"/>
          <w:marTop w:val="0"/>
          <w:marBottom w:val="0"/>
          <w:divBdr>
            <w:top w:val="none" w:sz="0" w:space="0" w:color="auto"/>
            <w:left w:val="none" w:sz="0" w:space="0" w:color="auto"/>
            <w:bottom w:val="none" w:sz="0" w:space="0" w:color="auto"/>
            <w:right w:val="none" w:sz="0" w:space="0" w:color="auto"/>
          </w:divBdr>
        </w:div>
        <w:div w:id="1434546764">
          <w:marLeft w:val="0"/>
          <w:marRight w:val="0"/>
          <w:marTop w:val="0"/>
          <w:marBottom w:val="0"/>
          <w:divBdr>
            <w:top w:val="none" w:sz="0" w:space="0" w:color="auto"/>
            <w:left w:val="none" w:sz="0" w:space="0" w:color="auto"/>
            <w:bottom w:val="none" w:sz="0" w:space="0" w:color="auto"/>
            <w:right w:val="none" w:sz="0" w:space="0" w:color="auto"/>
          </w:divBdr>
        </w:div>
        <w:div w:id="1747410412">
          <w:marLeft w:val="0"/>
          <w:marRight w:val="0"/>
          <w:marTop w:val="0"/>
          <w:marBottom w:val="0"/>
          <w:divBdr>
            <w:top w:val="none" w:sz="0" w:space="0" w:color="auto"/>
            <w:left w:val="none" w:sz="0" w:space="0" w:color="auto"/>
            <w:bottom w:val="none" w:sz="0" w:space="0" w:color="auto"/>
            <w:right w:val="none" w:sz="0" w:space="0" w:color="auto"/>
          </w:divBdr>
        </w:div>
        <w:div w:id="1220283990">
          <w:marLeft w:val="0"/>
          <w:marRight w:val="0"/>
          <w:marTop w:val="0"/>
          <w:marBottom w:val="0"/>
          <w:divBdr>
            <w:top w:val="none" w:sz="0" w:space="0" w:color="auto"/>
            <w:left w:val="none" w:sz="0" w:space="0" w:color="auto"/>
            <w:bottom w:val="none" w:sz="0" w:space="0" w:color="auto"/>
            <w:right w:val="none" w:sz="0" w:space="0" w:color="auto"/>
          </w:divBdr>
        </w:div>
      </w:divsChild>
    </w:div>
    <w:div w:id="60293460">
      <w:bodyDiv w:val="1"/>
      <w:marLeft w:val="0"/>
      <w:marRight w:val="0"/>
      <w:marTop w:val="0"/>
      <w:marBottom w:val="0"/>
      <w:divBdr>
        <w:top w:val="none" w:sz="0" w:space="0" w:color="auto"/>
        <w:left w:val="none" w:sz="0" w:space="0" w:color="auto"/>
        <w:bottom w:val="none" w:sz="0" w:space="0" w:color="auto"/>
        <w:right w:val="none" w:sz="0" w:space="0" w:color="auto"/>
      </w:divBdr>
    </w:div>
    <w:div w:id="62995793">
      <w:bodyDiv w:val="1"/>
      <w:marLeft w:val="0"/>
      <w:marRight w:val="0"/>
      <w:marTop w:val="0"/>
      <w:marBottom w:val="0"/>
      <w:divBdr>
        <w:top w:val="none" w:sz="0" w:space="0" w:color="auto"/>
        <w:left w:val="none" w:sz="0" w:space="0" w:color="auto"/>
        <w:bottom w:val="none" w:sz="0" w:space="0" w:color="auto"/>
        <w:right w:val="none" w:sz="0" w:space="0" w:color="auto"/>
      </w:divBdr>
    </w:div>
    <w:div w:id="63721184">
      <w:bodyDiv w:val="1"/>
      <w:marLeft w:val="0"/>
      <w:marRight w:val="0"/>
      <w:marTop w:val="0"/>
      <w:marBottom w:val="0"/>
      <w:divBdr>
        <w:top w:val="none" w:sz="0" w:space="0" w:color="auto"/>
        <w:left w:val="none" w:sz="0" w:space="0" w:color="auto"/>
        <w:bottom w:val="none" w:sz="0" w:space="0" w:color="auto"/>
        <w:right w:val="none" w:sz="0" w:space="0" w:color="auto"/>
      </w:divBdr>
      <w:divsChild>
        <w:div w:id="2061202727">
          <w:marLeft w:val="0"/>
          <w:marRight w:val="0"/>
          <w:marTop w:val="0"/>
          <w:marBottom w:val="0"/>
          <w:divBdr>
            <w:top w:val="none" w:sz="0" w:space="0" w:color="auto"/>
            <w:left w:val="none" w:sz="0" w:space="0" w:color="auto"/>
            <w:bottom w:val="none" w:sz="0" w:space="0" w:color="auto"/>
            <w:right w:val="none" w:sz="0" w:space="0" w:color="auto"/>
          </w:divBdr>
        </w:div>
        <w:div w:id="335427274">
          <w:marLeft w:val="0"/>
          <w:marRight w:val="0"/>
          <w:marTop w:val="0"/>
          <w:marBottom w:val="0"/>
          <w:divBdr>
            <w:top w:val="none" w:sz="0" w:space="0" w:color="auto"/>
            <w:left w:val="none" w:sz="0" w:space="0" w:color="auto"/>
            <w:bottom w:val="none" w:sz="0" w:space="0" w:color="auto"/>
            <w:right w:val="none" w:sz="0" w:space="0" w:color="auto"/>
          </w:divBdr>
        </w:div>
        <w:div w:id="1945263199">
          <w:marLeft w:val="0"/>
          <w:marRight w:val="0"/>
          <w:marTop w:val="0"/>
          <w:marBottom w:val="0"/>
          <w:divBdr>
            <w:top w:val="none" w:sz="0" w:space="0" w:color="auto"/>
            <w:left w:val="none" w:sz="0" w:space="0" w:color="auto"/>
            <w:bottom w:val="none" w:sz="0" w:space="0" w:color="auto"/>
            <w:right w:val="none" w:sz="0" w:space="0" w:color="auto"/>
          </w:divBdr>
        </w:div>
        <w:div w:id="1511527242">
          <w:marLeft w:val="0"/>
          <w:marRight w:val="0"/>
          <w:marTop w:val="0"/>
          <w:marBottom w:val="0"/>
          <w:divBdr>
            <w:top w:val="none" w:sz="0" w:space="0" w:color="auto"/>
            <w:left w:val="none" w:sz="0" w:space="0" w:color="auto"/>
            <w:bottom w:val="none" w:sz="0" w:space="0" w:color="auto"/>
            <w:right w:val="none" w:sz="0" w:space="0" w:color="auto"/>
          </w:divBdr>
        </w:div>
        <w:div w:id="272827135">
          <w:marLeft w:val="0"/>
          <w:marRight w:val="0"/>
          <w:marTop w:val="0"/>
          <w:marBottom w:val="0"/>
          <w:divBdr>
            <w:top w:val="none" w:sz="0" w:space="0" w:color="auto"/>
            <w:left w:val="none" w:sz="0" w:space="0" w:color="auto"/>
            <w:bottom w:val="none" w:sz="0" w:space="0" w:color="auto"/>
            <w:right w:val="none" w:sz="0" w:space="0" w:color="auto"/>
          </w:divBdr>
        </w:div>
        <w:div w:id="1835339446">
          <w:marLeft w:val="0"/>
          <w:marRight w:val="0"/>
          <w:marTop w:val="0"/>
          <w:marBottom w:val="0"/>
          <w:divBdr>
            <w:top w:val="none" w:sz="0" w:space="0" w:color="auto"/>
            <w:left w:val="none" w:sz="0" w:space="0" w:color="auto"/>
            <w:bottom w:val="none" w:sz="0" w:space="0" w:color="auto"/>
            <w:right w:val="none" w:sz="0" w:space="0" w:color="auto"/>
          </w:divBdr>
        </w:div>
        <w:div w:id="1637878577">
          <w:marLeft w:val="0"/>
          <w:marRight w:val="0"/>
          <w:marTop w:val="0"/>
          <w:marBottom w:val="0"/>
          <w:divBdr>
            <w:top w:val="none" w:sz="0" w:space="0" w:color="auto"/>
            <w:left w:val="none" w:sz="0" w:space="0" w:color="auto"/>
            <w:bottom w:val="none" w:sz="0" w:space="0" w:color="auto"/>
            <w:right w:val="none" w:sz="0" w:space="0" w:color="auto"/>
          </w:divBdr>
        </w:div>
        <w:div w:id="1531603993">
          <w:marLeft w:val="0"/>
          <w:marRight w:val="0"/>
          <w:marTop w:val="0"/>
          <w:marBottom w:val="0"/>
          <w:divBdr>
            <w:top w:val="none" w:sz="0" w:space="0" w:color="auto"/>
            <w:left w:val="none" w:sz="0" w:space="0" w:color="auto"/>
            <w:bottom w:val="none" w:sz="0" w:space="0" w:color="auto"/>
            <w:right w:val="none" w:sz="0" w:space="0" w:color="auto"/>
          </w:divBdr>
        </w:div>
        <w:div w:id="544950125">
          <w:marLeft w:val="0"/>
          <w:marRight w:val="0"/>
          <w:marTop w:val="0"/>
          <w:marBottom w:val="0"/>
          <w:divBdr>
            <w:top w:val="none" w:sz="0" w:space="0" w:color="auto"/>
            <w:left w:val="none" w:sz="0" w:space="0" w:color="auto"/>
            <w:bottom w:val="none" w:sz="0" w:space="0" w:color="auto"/>
            <w:right w:val="none" w:sz="0" w:space="0" w:color="auto"/>
          </w:divBdr>
        </w:div>
        <w:div w:id="1075199727">
          <w:marLeft w:val="0"/>
          <w:marRight w:val="0"/>
          <w:marTop w:val="0"/>
          <w:marBottom w:val="0"/>
          <w:divBdr>
            <w:top w:val="none" w:sz="0" w:space="0" w:color="auto"/>
            <w:left w:val="none" w:sz="0" w:space="0" w:color="auto"/>
            <w:bottom w:val="none" w:sz="0" w:space="0" w:color="auto"/>
            <w:right w:val="none" w:sz="0" w:space="0" w:color="auto"/>
          </w:divBdr>
        </w:div>
        <w:div w:id="1866870845">
          <w:marLeft w:val="0"/>
          <w:marRight w:val="0"/>
          <w:marTop w:val="0"/>
          <w:marBottom w:val="0"/>
          <w:divBdr>
            <w:top w:val="none" w:sz="0" w:space="0" w:color="auto"/>
            <w:left w:val="none" w:sz="0" w:space="0" w:color="auto"/>
            <w:bottom w:val="none" w:sz="0" w:space="0" w:color="auto"/>
            <w:right w:val="none" w:sz="0" w:space="0" w:color="auto"/>
          </w:divBdr>
        </w:div>
        <w:div w:id="732389260">
          <w:marLeft w:val="0"/>
          <w:marRight w:val="0"/>
          <w:marTop w:val="0"/>
          <w:marBottom w:val="0"/>
          <w:divBdr>
            <w:top w:val="none" w:sz="0" w:space="0" w:color="auto"/>
            <w:left w:val="none" w:sz="0" w:space="0" w:color="auto"/>
            <w:bottom w:val="none" w:sz="0" w:space="0" w:color="auto"/>
            <w:right w:val="none" w:sz="0" w:space="0" w:color="auto"/>
          </w:divBdr>
        </w:div>
        <w:div w:id="487138195">
          <w:marLeft w:val="0"/>
          <w:marRight w:val="0"/>
          <w:marTop w:val="0"/>
          <w:marBottom w:val="0"/>
          <w:divBdr>
            <w:top w:val="none" w:sz="0" w:space="0" w:color="auto"/>
            <w:left w:val="none" w:sz="0" w:space="0" w:color="auto"/>
            <w:bottom w:val="none" w:sz="0" w:space="0" w:color="auto"/>
            <w:right w:val="none" w:sz="0" w:space="0" w:color="auto"/>
          </w:divBdr>
        </w:div>
        <w:div w:id="1173061137">
          <w:marLeft w:val="0"/>
          <w:marRight w:val="0"/>
          <w:marTop w:val="0"/>
          <w:marBottom w:val="0"/>
          <w:divBdr>
            <w:top w:val="none" w:sz="0" w:space="0" w:color="auto"/>
            <w:left w:val="none" w:sz="0" w:space="0" w:color="auto"/>
            <w:bottom w:val="none" w:sz="0" w:space="0" w:color="auto"/>
            <w:right w:val="none" w:sz="0" w:space="0" w:color="auto"/>
          </w:divBdr>
        </w:div>
        <w:div w:id="1907565134">
          <w:marLeft w:val="0"/>
          <w:marRight w:val="0"/>
          <w:marTop w:val="0"/>
          <w:marBottom w:val="0"/>
          <w:divBdr>
            <w:top w:val="none" w:sz="0" w:space="0" w:color="auto"/>
            <w:left w:val="none" w:sz="0" w:space="0" w:color="auto"/>
            <w:bottom w:val="none" w:sz="0" w:space="0" w:color="auto"/>
            <w:right w:val="none" w:sz="0" w:space="0" w:color="auto"/>
          </w:divBdr>
        </w:div>
        <w:div w:id="198472923">
          <w:marLeft w:val="0"/>
          <w:marRight w:val="0"/>
          <w:marTop w:val="0"/>
          <w:marBottom w:val="0"/>
          <w:divBdr>
            <w:top w:val="none" w:sz="0" w:space="0" w:color="auto"/>
            <w:left w:val="none" w:sz="0" w:space="0" w:color="auto"/>
            <w:bottom w:val="none" w:sz="0" w:space="0" w:color="auto"/>
            <w:right w:val="none" w:sz="0" w:space="0" w:color="auto"/>
          </w:divBdr>
        </w:div>
        <w:div w:id="645428245">
          <w:marLeft w:val="0"/>
          <w:marRight w:val="0"/>
          <w:marTop w:val="0"/>
          <w:marBottom w:val="0"/>
          <w:divBdr>
            <w:top w:val="none" w:sz="0" w:space="0" w:color="auto"/>
            <w:left w:val="none" w:sz="0" w:space="0" w:color="auto"/>
            <w:bottom w:val="none" w:sz="0" w:space="0" w:color="auto"/>
            <w:right w:val="none" w:sz="0" w:space="0" w:color="auto"/>
          </w:divBdr>
        </w:div>
        <w:div w:id="23555749">
          <w:marLeft w:val="0"/>
          <w:marRight w:val="0"/>
          <w:marTop w:val="0"/>
          <w:marBottom w:val="0"/>
          <w:divBdr>
            <w:top w:val="none" w:sz="0" w:space="0" w:color="auto"/>
            <w:left w:val="none" w:sz="0" w:space="0" w:color="auto"/>
            <w:bottom w:val="none" w:sz="0" w:space="0" w:color="auto"/>
            <w:right w:val="none" w:sz="0" w:space="0" w:color="auto"/>
          </w:divBdr>
        </w:div>
        <w:div w:id="1690566686">
          <w:marLeft w:val="0"/>
          <w:marRight w:val="0"/>
          <w:marTop w:val="0"/>
          <w:marBottom w:val="0"/>
          <w:divBdr>
            <w:top w:val="none" w:sz="0" w:space="0" w:color="auto"/>
            <w:left w:val="none" w:sz="0" w:space="0" w:color="auto"/>
            <w:bottom w:val="none" w:sz="0" w:space="0" w:color="auto"/>
            <w:right w:val="none" w:sz="0" w:space="0" w:color="auto"/>
          </w:divBdr>
        </w:div>
      </w:divsChild>
    </w:div>
    <w:div w:id="80683141">
      <w:bodyDiv w:val="1"/>
      <w:marLeft w:val="0"/>
      <w:marRight w:val="0"/>
      <w:marTop w:val="0"/>
      <w:marBottom w:val="0"/>
      <w:divBdr>
        <w:top w:val="none" w:sz="0" w:space="0" w:color="auto"/>
        <w:left w:val="none" w:sz="0" w:space="0" w:color="auto"/>
        <w:bottom w:val="none" w:sz="0" w:space="0" w:color="auto"/>
        <w:right w:val="none" w:sz="0" w:space="0" w:color="auto"/>
      </w:divBdr>
      <w:divsChild>
        <w:div w:id="188951268">
          <w:marLeft w:val="0"/>
          <w:marRight w:val="0"/>
          <w:marTop w:val="0"/>
          <w:marBottom w:val="0"/>
          <w:divBdr>
            <w:top w:val="none" w:sz="0" w:space="0" w:color="auto"/>
            <w:left w:val="none" w:sz="0" w:space="0" w:color="auto"/>
            <w:bottom w:val="none" w:sz="0" w:space="0" w:color="auto"/>
            <w:right w:val="none" w:sz="0" w:space="0" w:color="auto"/>
          </w:divBdr>
          <w:divsChild>
            <w:div w:id="851071285">
              <w:marLeft w:val="0"/>
              <w:marRight w:val="0"/>
              <w:marTop w:val="0"/>
              <w:marBottom w:val="0"/>
              <w:divBdr>
                <w:top w:val="none" w:sz="0" w:space="0" w:color="auto"/>
                <w:left w:val="none" w:sz="0" w:space="0" w:color="auto"/>
                <w:bottom w:val="none" w:sz="0" w:space="0" w:color="auto"/>
                <w:right w:val="none" w:sz="0" w:space="0" w:color="auto"/>
              </w:divBdr>
              <w:divsChild>
                <w:div w:id="626662800">
                  <w:marLeft w:val="0"/>
                  <w:marRight w:val="0"/>
                  <w:marTop w:val="0"/>
                  <w:marBottom w:val="0"/>
                  <w:divBdr>
                    <w:top w:val="none" w:sz="0" w:space="0" w:color="auto"/>
                    <w:left w:val="none" w:sz="0" w:space="0" w:color="auto"/>
                    <w:bottom w:val="none" w:sz="0" w:space="0" w:color="auto"/>
                    <w:right w:val="none" w:sz="0" w:space="0" w:color="auto"/>
                  </w:divBdr>
                  <w:divsChild>
                    <w:div w:id="1444495492">
                      <w:marLeft w:val="0"/>
                      <w:marRight w:val="0"/>
                      <w:marTop w:val="0"/>
                      <w:marBottom w:val="0"/>
                      <w:divBdr>
                        <w:top w:val="none" w:sz="0" w:space="0" w:color="auto"/>
                        <w:left w:val="none" w:sz="0" w:space="0" w:color="auto"/>
                        <w:bottom w:val="none" w:sz="0" w:space="0" w:color="auto"/>
                        <w:right w:val="none" w:sz="0" w:space="0" w:color="auto"/>
                      </w:divBdr>
                      <w:divsChild>
                        <w:div w:id="99378989">
                          <w:marLeft w:val="0"/>
                          <w:marRight w:val="0"/>
                          <w:marTop w:val="0"/>
                          <w:marBottom w:val="0"/>
                          <w:divBdr>
                            <w:top w:val="none" w:sz="0" w:space="0" w:color="auto"/>
                            <w:left w:val="none" w:sz="0" w:space="0" w:color="auto"/>
                            <w:bottom w:val="none" w:sz="0" w:space="0" w:color="auto"/>
                            <w:right w:val="none" w:sz="0" w:space="0" w:color="auto"/>
                          </w:divBdr>
                          <w:divsChild>
                            <w:div w:id="168266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546700">
      <w:bodyDiv w:val="1"/>
      <w:marLeft w:val="0"/>
      <w:marRight w:val="0"/>
      <w:marTop w:val="0"/>
      <w:marBottom w:val="0"/>
      <w:divBdr>
        <w:top w:val="none" w:sz="0" w:space="0" w:color="auto"/>
        <w:left w:val="none" w:sz="0" w:space="0" w:color="auto"/>
        <w:bottom w:val="none" w:sz="0" w:space="0" w:color="auto"/>
        <w:right w:val="none" w:sz="0" w:space="0" w:color="auto"/>
      </w:divBdr>
    </w:div>
    <w:div w:id="171923194">
      <w:bodyDiv w:val="1"/>
      <w:marLeft w:val="0"/>
      <w:marRight w:val="0"/>
      <w:marTop w:val="0"/>
      <w:marBottom w:val="0"/>
      <w:divBdr>
        <w:top w:val="none" w:sz="0" w:space="0" w:color="auto"/>
        <w:left w:val="none" w:sz="0" w:space="0" w:color="auto"/>
        <w:bottom w:val="none" w:sz="0" w:space="0" w:color="auto"/>
        <w:right w:val="none" w:sz="0" w:space="0" w:color="auto"/>
      </w:divBdr>
    </w:div>
    <w:div w:id="175190771">
      <w:bodyDiv w:val="1"/>
      <w:marLeft w:val="0"/>
      <w:marRight w:val="0"/>
      <w:marTop w:val="0"/>
      <w:marBottom w:val="0"/>
      <w:divBdr>
        <w:top w:val="none" w:sz="0" w:space="0" w:color="auto"/>
        <w:left w:val="none" w:sz="0" w:space="0" w:color="auto"/>
        <w:bottom w:val="none" w:sz="0" w:space="0" w:color="auto"/>
        <w:right w:val="none" w:sz="0" w:space="0" w:color="auto"/>
      </w:divBdr>
      <w:divsChild>
        <w:div w:id="1443383879">
          <w:marLeft w:val="0"/>
          <w:marRight w:val="0"/>
          <w:marTop w:val="0"/>
          <w:marBottom w:val="0"/>
          <w:divBdr>
            <w:top w:val="none" w:sz="0" w:space="0" w:color="auto"/>
            <w:left w:val="none" w:sz="0" w:space="0" w:color="auto"/>
            <w:bottom w:val="none" w:sz="0" w:space="0" w:color="auto"/>
            <w:right w:val="none" w:sz="0" w:space="0" w:color="auto"/>
          </w:divBdr>
        </w:div>
        <w:div w:id="525362626">
          <w:marLeft w:val="0"/>
          <w:marRight w:val="0"/>
          <w:marTop w:val="0"/>
          <w:marBottom w:val="0"/>
          <w:divBdr>
            <w:top w:val="none" w:sz="0" w:space="0" w:color="auto"/>
            <w:left w:val="none" w:sz="0" w:space="0" w:color="auto"/>
            <w:bottom w:val="none" w:sz="0" w:space="0" w:color="auto"/>
            <w:right w:val="none" w:sz="0" w:space="0" w:color="auto"/>
          </w:divBdr>
        </w:div>
        <w:div w:id="1569223503">
          <w:marLeft w:val="0"/>
          <w:marRight w:val="0"/>
          <w:marTop w:val="0"/>
          <w:marBottom w:val="0"/>
          <w:divBdr>
            <w:top w:val="none" w:sz="0" w:space="0" w:color="auto"/>
            <w:left w:val="none" w:sz="0" w:space="0" w:color="auto"/>
            <w:bottom w:val="none" w:sz="0" w:space="0" w:color="auto"/>
            <w:right w:val="none" w:sz="0" w:space="0" w:color="auto"/>
          </w:divBdr>
        </w:div>
        <w:div w:id="1388843229">
          <w:marLeft w:val="0"/>
          <w:marRight w:val="0"/>
          <w:marTop w:val="0"/>
          <w:marBottom w:val="0"/>
          <w:divBdr>
            <w:top w:val="none" w:sz="0" w:space="0" w:color="auto"/>
            <w:left w:val="none" w:sz="0" w:space="0" w:color="auto"/>
            <w:bottom w:val="none" w:sz="0" w:space="0" w:color="auto"/>
            <w:right w:val="none" w:sz="0" w:space="0" w:color="auto"/>
          </w:divBdr>
        </w:div>
      </w:divsChild>
    </w:div>
    <w:div w:id="183793365">
      <w:bodyDiv w:val="1"/>
      <w:marLeft w:val="0"/>
      <w:marRight w:val="0"/>
      <w:marTop w:val="0"/>
      <w:marBottom w:val="0"/>
      <w:divBdr>
        <w:top w:val="none" w:sz="0" w:space="0" w:color="auto"/>
        <w:left w:val="none" w:sz="0" w:space="0" w:color="auto"/>
        <w:bottom w:val="none" w:sz="0" w:space="0" w:color="auto"/>
        <w:right w:val="none" w:sz="0" w:space="0" w:color="auto"/>
      </w:divBdr>
    </w:div>
    <w:div w:id="221602951">
      <w:bodyDiv w:val="1"/>
      <w:marLeft w:val="0"/>
      <w:marRight w:val="0"/>
      <w:marTop w:val="0"/>
      <w:marBottom w:val="0"/>
      <w:divBdr>
        <w:top w:val="none" w:sz="0" w:space="0" w:color="auto"/>
        <w:left w:val="none" w:sz="0" w:space="0" w:color="auto"/>
        <w:bottom w:val="none" w:sz="0" w:space="0" w:color="auto"/>
        <w:right w:val="none" w:sz="0" w:space="0" w:color="auto"/>
      </w:divBdr>
      <w:divsChild>
        <w:div w:id="80638576">
          <w:marLeft w:val="0"/>
          <w:marRight w:val="0"/>
          <w:marTop w:val="0"/>
          <w:marBottom w:val="0"/>
          <w:divBdr>
            <w:top w:val="none" w:sz="0" w:space="0" w:color="auto"/>
            <w:left w:val="none" w:sz="0" w:space="0" w:color="auto"/>
            <w:bottom w:val="none" w:sz="0" w:space="0" w:color="auto"/>
            <w:right w:val="none" w:sz="0" w:space="0" w:color="auto"/>
          </w:divBdr>
        </w:div>
        <w:div w:id="1492023786">
          <w:marLeft w:val="0"/>
          <w:marRight w:val="0"/>
          <w:marTop w:val="0"/>
          <w:marBottom w:val="0"/>
          <w:divBdr>
            <w:top w:val="none" w:sz="0" w:space="0" w:color="auto"/>
            <w:left w:val="none" w:sz="0" w:space="0" w:color="auto"/>
            <w:bottom w:val="none" w:sz="0" w:space="0" w:color="auto"/>
            <w:right w:val="none" w:sz="0" w:space="0" w:color="auto"/>
          </w:divBdr>
        </w:div>
        <w:div w:id="1065376185">
          <w:marLeft w:val="0"/>
          <w:marRight w:val="0"/>
          <w:marTop w:val="0"/>
          <w:marBottom w:val="0"/>
          <w:divBdr>
            <w:top w:val="none" w:sz="0" w:space="0" w:color="auto"/>
            <w:left w:val="none" w:sz="0" w:space="0" w:color="auto"/>
            <w:bottom w:val="none" w:sz="0" w:space="0" w:color="auto"/>
            <w:right w:val="none" w:sz="0" w:space="0" w:color="auto"/>
          </w:divBdr>
        </w:div>
        <w:div w:id="1029794787">
          <w:marLeft w:val="0"/>
          <w:marRight w:val="0"/>
          <w:marTop w:val="0"/>
          <w:marBottom w:val="0"/>
          <w:divBdr>
            <w:top w:val="none" w:sz="0" w:space="0" w:color="auto"/>
            <w:left w:val="none" w:sz="0" w:space="0" w:color="auto"/>
            <w:bottom w:val="none" w:sz="0" w:space="0" w:color="auto"/>
            <w:right w:val="none" w:sz="0" w:space="0" w:color="auto"/>
          </w:divBdr>
        </w:div>
        <w:div w:id="463740291">
          <w:marLeft w:val="0"/>
          <w:marRight w:val="0"/>
          <w:marTop w:val="0"/>
          <w:marBottom w:val="0"/>
          <w:divBdr>
            <w:top w:val="none" w:sz="0" w:space="0" w:color="auto"/>
            <w:left w:val="none" w:sz="0" w:space="0" w:color="auto"/>
            <w:bottom w:val="none" w:sz="0" w:space="0" w:color="auto"/>
            <w:right w:val="none" w:sz="0" w:space="0" w:color="auto"/>
          </w:divBdr>
        </w:div>
        <w:div w:id="1189176962">
          <w:marLeft w:val="0"/>
          <w:marRight w:val="0"/>
          <w:marTop w:val="0"/>
          <w:marBottom w:val="0"/>
          <w:divBdr>
            <w:top w:val="none" w:sz="0" w:space="0" w:color="auto"/>
            <w:left w:val="none" w:sz="0" w:space="0" w:color="auto"/>
            <w:bottom w:val="none" w:sz="0" w:space="0" w:color="auto"/>
            <w:right w:val="none" w:sz="0" w:space="0" w:color="auto"/>
          </w:divBdr>
        </w:div>
        <w:div w:id="866286232">
          <w:marLeft w:val="0"/>
          <w:marRight w:val="0"/>
          <w:marTop w:val="0"/>
          <w:marBottom w:val="0"/>
          <w:divBdr>
            <w:top w:val="none" w:sz="0" w:space="0" w:color="auto"/>
            <w:left w:val="none" w:sz="0" w:space="0" w:color="auto"/>
            <w:bottom w:val="none" w:sz="0" w:space="0" w:color="auto"/>
            <w:right w:val="none" w:sz="0" w:space="0" w:color="auto"/>
          </w:divBdr>
        </w:div>
        <w:div w:id="1072771300">
          <w:marLeft w:val="0"/>
          <w:marRight w:val="0"/>
          <w:marTop w:val="0"/>
          <w:marBottom w:val="0"/>
          <w:divBdr>
            <w:top w:val="none" w:sz="0" w:space="0" w:color="auto"/>
            <w:left w:val="none" w:sz="0" w:space="0" w:color="auto"/>
            <w:bottom w:val="none" w:sz="0" w:space="0" w:color="auto"/>
            <w:right w:val="none" w:sz="0" w:space="0" w:color="auto"/>
          </w:divBdr>
        </w:div>
        <w:div w:id="586425342">
          <w:marLeft w:val="0"/>
          <w:marRight w:val="0"/>
          <w:marTop w:val="0"/>
          <w:marBottom w:val="0"/>
          <w:divBdr>
            <w:top w:val="none" w:sz="0" w:space="0" w:color="auto"/>
            <w:left w:val="none" w:sz="0" w:space="0" w:color="auto"/>
            <w:bottom w:val="none" w:sz="0" w:space="0" w:color="auto"/>
            <w:right w:val="none" w:sz="0" w:space="0" w:color="auto"/>
          </w:divBdr>
        </w:div>
        <w:div w:id="1213228541">
          <w:marLeft w:val="0"/>
          <w:marRight w:val="0"/>
          <w:marTop w:val="0"/>
          <w:marBottom w:val="0"/>
          <w:divBdr>
            <w:top w:val="none" w:sz="0" w:space="0" w:color="auto"/>
            <w:left w:val="none" w:sz="0" w:space="0" w:color="auto"/>
            <w:bottom w:val="none" w:sz="0" w:space="0" w:color="auto"/>
            <w:right w:val="none" w:sz="0" w:space="0" w:color="auto"/>
          </w:divBdr>
        </w:div>
        <w:div w:id="1347168421">
          <w:marLeft w:val="0"/>
          <w:marRight w:val="0"/>
          <w:marTop w:val="0"/>
          <w:marBottom w:val="0"/>
          <w:divBdr>
            <w:top w:val="none" w:sz="0" w:space="0" w:color="auto"/>
            <w:left w:val="none" w:sz="0" w:space="0" w:color="auto"/>
            <w:bottom w:val="none" w:sz="0" w:space="0" w:color="auto"/>
            <w:right w:val="none" w:sz="0" w:space="0" w:color="auto"/>
          </w:divBdr>
        </w:div>
        <w:div w:id="1501188923">
          <w:marLeft w:val="0"/>
          <w:marRight w:val="0"/>
          <w:marTop w:val="0"/>
          <w:marBottom w:val="0"/>
          <w:divBdr>
            <w:top w:val="none" w:sz="0" w:space="0" w:color="auto"/>
            <w:left w:val="none" w:sz="0" w:space="0" w:color="auto"/>
            <w:bottom w:val="none" w:sz="0" w:space="0" w:color="auto"/>
            <w:right w:val="none" w:sz="0" w:space="0" w:color="auto"/>
          </w:divBdr>
        </w:div>
        <w:div w:id="218589542">
          <w:marLeft w:val="0"/>
          <w:marRight w:val="0"/>
          <w:marTop w:val="0"/>
          <w:marBottom w:val="0"/>
          <w:divBdr>
            <w:top w:val="none" w:sz="0" w:space="0" w:color="auto"/>
            <w:left w:val="none" w:sz="0" w:space="0" w:color="auto"/>
            <w:bottom w:val="none" w:sz="0" w:space="0" w:color="auto"/>
            <w:right w:val="none" w:sz="0" w:space="0" w:color="auto"/>
          </w:divBdr>
        </w:div>
        <w:div w:id="179011497">
          <w:marLeft w:val="0"/>
          <w:marRight w:val="0"/>
          <w:marTop w:val="0"/>
          <w:marBottom w:val="0"/>
          <w:divBdr>
            <w:top w:val="none" w:sz="0" w:space="0" w:color="auto"/>
            <w:left w:val="none" w:sz="0" w:space="0" w:color="auto"/>
            <w:bottom w:val="none" w:sz="0" w:space="0" w:color="auto"/>
            <w:right w:val="none" w:sz="0" w:space="0" w:color="auto"/>
          </w:divBdr>
        </w:div>
        <w:div w:id="317223507">
          <w:marLeft w:val="0"/>
          <w:marRight w:val="0"/>
          <w:marTop w:val="0"/>
          <w:marBottom w:val="0"/>
          <w:divBdr>
            <w:top w:val="none" w:sz="0" w:space="0" w:color="auto"/>
            <w:left w:val="none" w:sz="0" w:space="0" w:color="auto"/>
            <w:bottom w:val="none" w:sz="0" w:space="0" w:color="auto"/>
            <w:right w:val="none" w:sz="0" w:space="0" w:color="auto"/>
          </w:divBdr>
        </w:div>
        <w:div w:id="341131566">
          <w:marLeft w:val="0"/>
          <w:marRight w:val="0"/>
          <w:marTop w:val="0"/>
          <w:marBottom w:val="0"/>
          <w:divBdr>
            <w:top w:val="none" w:sz="0" w:space="0" w:color="auto"/>
            <w:left w:val="none" w:sz="0" w:space="0" w:color="auto"/>
            <w:bottom w:val="none" w:sz="0" w:space="0" w:color="auto"/>
            <w:right w:val="none" w:sz="0" w:space="0" w:color="auto"/>
          </w:divBdr>
        </w:div>
        <w:div w:id="550654853">
          <w:marLeft w:val="0"/>
          <w:marRight w:val="0"/>
          <w:marTop w:val="0"/>
          <w:marBottom w:val="0"/>
          <w:divBdr>
            <w:top w:val="none" w:sz="0" w:space="0" w:color="auto"/>
            <w:left w:val="none" w:sz="0" w:space="0" w:color="auto"/>
            <w:bottom w:val="none" w:sz="0" w:space="0" w:color="auto"/>
            <w:right w:val="none" w:sz="0" w:space="0" w:color="auto"/>
          </w:divBdr>
        </w:div>
        <w:div w:id="799154401">
          <w:marLeft w:val="0"/>
          <w:marRight w:val="0"/>
          <w:marTop w:val="0"/>
          <w:marBottom w:val="0"/>
          <w:divBdr>
            <w:top w:val="none" w:sz="0" w:space="0" w:color="auto"/>
            <w:left w:val="none" w:sz="0" w:space="0" w:color="auto"/>
            <w:bottom w:val="none" w:sz="0" w:space="0" w:color="auto"/>
            <w:right w:val="none" w:sz="0" w:space="0" w:color="auto"/>
          </w:divBdr>
        </w:div>
        <w:div w:id="1923488172">
          <w:marLeft w:val="0"/>
          <w:marRight w:val="0"/>
          <w:marTop w:val="0"/>
          <w:marBottom w:val="0"/>
          <w:divBdr>
            <w:top w:val="none" w:sz="0" w:space="0" w:color="auto"/>
            <w:left w:val="none" w:sz="0" w:space="0" w:color="auto"/>
            <w:bottom w:val="none" w:sz="0" w:space="0" w:color="auto"/>
            <w:right w:val="none" w:sz="0" w:space="0" w:color="auto"/>
          </w:divBdr>
        </w:div>
        <w:div w:id="2001494743">
          <w:marLeft w:val="0"/>
          <w:marRight w:val="0"/>
          <w:marTop w:val="0"/>
          <w:marBottom w:val="0"/>
          <w:divBdr>
            <w:top w:val="none" w:sz="0" w:space="0" w:color="auto"/>
            <w:left w:val="none" w:sz="0" w:space="0" w:color="auto"/>
            <w:bottom w:val="none" w:sz="0" w:space="0" w:color="auto"/>
            <w:right w:val="none" w:sz="0" w:space="0" w:color="auto"/>
          </w:divBdr>
        </w:div>
        <w:div w:id="2115126490">
          <w:marLeft w:val="0"/>
          <w:marRight w:val="0"/>
          <w:marTop w:val="0"/>
          <w:marBottom w:val="0"/>
          <w:divBdr>
            <w:top w:val="none" w:sz="0" w:space="0" w:color="auto"/>
            <w:left w:val="none" w:sz="0" w:space="0" w:color="auto"/>
            <w:bottom w:val="none" w:sz="0" w:space="0" w:color="auto"/>
            <w:right w:val="none" w:sz="0" w:space="0" w:color="auto"/>
          </w:divBdr>
        </w:div>
        <w:div w:id="1945914290">
          <w:marLeft w:val="0"/>
          <w:marRight w:val="0"/>
          <w:marTop w:val="0"/>
          <w:marBottom w:val="0"/>
          <w:divBdr>
            <w:top w:val="none" w:sz="0" w:space="0" w:color="auto"/>
            <w:left w:val="none" w:sz="0" w:space="0" w:color="auto"/>
            <w:bottom w:val="none" w:sz="0" w:space="0" w:color="auto"/>
            <w:right w:val="none" w:sz="0" w:space="0" w:color="auto"/>
          </w:divBdr>
        </w:div>
      </w:divsChild>
    </w:div>
    <w:div w:id="228930380">
      <w:bodyDiv w:val="1"/>
      <w:marLeft w:val="0"/>
      <w:marRight w:val="0"/>
      <w:marTop w:val="0"/>
      <w:marBottom w:val="0"/>
      <w:divBdr>
        <w:top w:val="none" w:sz="0" w:space="0" w:color="auto"/>
        <w:left w:val="none" w:sz="0" w:space="0" w:color="auto"/>
        <w:bottom w:val="none" w:sz="0" w:space="0" w:color="auto"/>
        <w:right w:val="none" w:sz="0" w:space="0" w:color="auto"/>
      </w:divBdr>
      <w:divsChild>
        <w:div w:id="502470633">
          <w:marLeft w:val="0"/>
          <w:marRight w:val="0"/>
          <w:marTop w:val="0"/>
          <w:marBottom w:val="0"/>
          <w:divBdr>
            <w:top w:val="none" w:sz="0" w:space="0" w:color="auto"/>
            <w:left w:val="none" w:sz="0" w:space="0" w:color="auto"/>
            <w:bottom w:val="none" w:sz="0" w:space="0" w:color="auto"/>
            <w:right w:val="none" w:sz="0" w:space="0" w:color="auto"/>
          </w:divBdr>
        </w:div>
        <w:div w:id="1266765453">
          <w:marLeft w:val="0"/>
          <w:marRight w:val="0"/>
          <w:marTop w:val="0"/>
          <w:marBottom w:val="0"/>
          <w:divBdr>
            <w:top w:val="none" w:sz="0" w:space="0" w:color="auto"/>
            <w:left w:val="none" w:sz="0" w:space="0" w:color="auto"/>
            <w:bottom w:val="none" w:sz="0" w:space="0" w:color="auto"/>
            <w:right w:val="none" w:sz="0" w:space="0" w:color="auto"/>
          </w:divBdr>
        </w:div>
        <w:div w:id="283465631">
          <w:marLeft w:val="0"/>
          <w:marRight w:val="0"/>
          <w:marTop w:val="0"/>
          <w:marBottom w:val="0"/>
          <w:divBdr>
            <w:top w:val="none" w:sz="0" w:space="0" w:color="auto"/>
            <w:left w:val="none" w:sz="0" w:space="0" w:color="auto"/>
            <w:bottom w:val="none" w:sz="0" w:space="0" w:color="auto"/>
            <w:right w:val="none" w:sz="0" w:space="0" w:color="auto"/>
          </w:divBdr>
        </w:div>
        <w:div w:id="587691442">
          <w:marLeft w:val="0"/>
          <w:marRight w:val="0"/>
          <w:marTop w:val="0"/>
          <w:marBottom w:val="0"/>
          <w:divBdr>
            <w:top w:val="none" w:sz="0" w:space="0" w:color="auto"/>
            <w:left w:val="none" w:sz="0" w:space="0" w:color="auto"/>
            <w:bottom w:val="none" w:sz="0" w:space="0" w:color="auto"/>
            <w:right w:val="none" w:sz="0" w:space="0" w:color="auto"/>
          </w:divBdr>
        </w:div>
        <w:div w:id="1235167725">
          <w:marLeft w:val="0"/>
          <w:marRight w:val="0"/>
          <w:marTop w:val="0"/>
          <w:marBottom w:val="0"/>
          <w:divBdr>
            <w:top w:val="none" w:sz="0" w:space="0" w:color="auto"/>
            <w:left w:val="none" w:sz="0" w:space="0" w:color="auto"/>
            <w:bottom w:val="none" w:sz="0" w:space="0" w:color="auto"/>
            <w:right w:val="none" w:sz="0" w:space="0" w:color="auto"/>
          </w:divBdr>
        </w:div>
      </w:divsChild>
    </w:div>
    <w:div w:id="240068794">
      <w:bodyDiv w:val="1"/>
      <w:marLeft w:val="0"/>
      <w:marRight w:val="0"/>
      <w:marTop w:val="0"/>
      <w:marBottom w:val="0"/>
      <w:divBdr>
        <w:top w:val="none" w:sz="0" w:space="0" w:color="auto"/>
        <w:left w:val="none" w:sz="0" w:space="0" w:color="auto"/>
        <w:bottom w:val="none" w:sz="0" w:space="0" w:color="auto"/>
        <w:right w:val="none" w:sz="0" w:space="0" w:color="auto"/>
      </w:divBdr>
    </w:div>
    <w:div w:id="242230349">
      <w:bodyDiv w:val="1"/>
      <w:marLeft w:val="0"/>
      <w:marRight w:val="0"/>
      <w:marTop w:val="0"/>
      <w:marBottom w:val="0"/>
      <w:divBdr>
        <w:top w:val="none" w:sz="0" w:space="0" w:color="auto"/>
        <w:left w:val="none" w:sz="0" w:space="0" w:color="auto"/>
        <w:bottom w:val="none" w:sz="0" w:space="0" w:color="auto"/>
        <w:right w:val="none" w:sz="0" w:space="0" w:color="auto"/>
      </w:divBdr>
    </w:div>
    <w:div w:id="266891185">
      <w:bodyDiv w:val="1"/>
      <w:marLeft w:val="0"/>
      <w:marRight w:val="0"/>
      <w:marTop w:val="0"/>
      <w:marBottom w:val="0"/>
      <w:divBdr>
        <w:top w:val="none" w:sz="0" w:space="0" w:color="auto"/>
        <w:left w:val="none" w:sz="0" w:space="0" w:color="auto"/>
        <w:bottom w:val="none" w:sz="0" w:space="0" w:color="auto"/>
        <w:right w:val="none" w:sz="0" w:space="0" w:color="auto"/>
      </w:divBdr>
      <w:divsChild>
        <w:div w:id="1048259690">
          <w:marLeft w:val="0"/>
          <w:marRight w:val="0"/>
          <w:marTop w:val="0"/>
          <w:marBottom w:val="0"/>
          <w:divBdr>
            <w:top w:val="none" w:sz="0" w:space="0" w:color="auto"/>
            <w:left w:val="none" w:sz="0" w:space="0" w:color="auto"/>
            <w:bottom w:val="none" w:sz="0" w:space="0" w:color="auto"/>
            <w:right w:val="none" w:sz="0" w:space="0" w:color="auto"/>
          </w:divBdr>
        </w:div>
        <w:div w:id="92677341">
          <w:marLeft w:val="0"/>
          <w:marRight w:val="0"/>
          <w:marTop w:val="0"/>
          <w:marBottom w:val="0"/>
          <w:divBdr>
            <w:top w:val="none" w:sz="0" w:space="0" w:color="auto"/>
            <w:left w:val="none" w:sz="0" w:space="0" w:color="auto"/>
            <w:bottom w:val="none" w:sz="0" w:space="0" w:color="auto"/>
            <w:right w:val="none" w:sz="0" w:space="0" w:color="auto"/>
          </w:divBdr>
        </w:div>
        <w:div w:id="984431436">
          <w:marLeft w:val="0"/>
          <w:marRight w:val="0"/>
          <w:marTop w:val="0"/>
          <w:marBottom w:val="0"/>
          <w:divBdr>
            <w:top w:val="none" w:sz="0" w:space="0" w:color="auto"/>
            <w:left w:val="none" w:sz="0" w:space="0" w:color="auto"/>
            <w:bottom w:val="none" w:sz="0" w:space="0" w:color="auto"/>
            <w:right w:val="none" w:sz="0" w:space="0" w:color="auto"/>
          </w:divBdr>
        </w:div>
        <w:div w:id="1961915788">
          <w:marLeft w:val="0"/>
          <w:marRight w:val="0"/>
          <w:marTop w:val="0"/>
          <w:marBottom w:val="0"/>
          <w:divBdr>
            <w:top w:val="none" w:sz="0" w:space="0" w:color="auto"/>
            <w:left w:val="none" w:sz="0" w:space="0" w:color="auto"/>
            <w:bottom w:val="none" w:sz="0" w:space="0" w:color="auto"/>
            <w:right w:val="none" w:sz="0" w:space="0" w:color="auto"/>
          </w:divBdr>
        </w:div>
        <w:div w:id="374892540">
          <w:marLeft w:val="0"/>
          <w:marRight w:val="0"/>
          <w:marTop w:val="0"/>
          <w:marBottom w:val="0"/>
          <w:divBdr>
            <w:top w:val="none" w:sz="0" w:space="0" w:color="auto"/>
            <w:left w:val="none" w:sz="0" w:space="0" w:color="auto"/>
            <w:bottom w:val="none" w:sz="0" w:space="0" w:color="auto"/>
            <w:right w:val="none" w:sz="0" w:space="0" w:color="auto"/>
          </w:divBdr>
        </w:div>
        <w:div w:id="1227909901">
          <w:marLeft w:val="0"/>
          <w:marRight w:val="0"/>
          <w:marTop w:val="0"/>
          <w:marBottom w:val="0"/>
          <w:divBdr>
            <w:top w:val="none" w:sz="0" w:space="0" w:color="auto"/>
            <w:left w:val="none" w:sz="0" w:space="0" w:color="auto"/>
            <w:bottom w:val="none" w:sz="0" w:space="0" w:color="auto"/>
            <w:right w:val="none" w:sz="0" w:space="0" w:color="auto"/>
          </w:divBdr>
        </w:div>
        <w:div w:id="2029024052">
          <w:marLeft w:val="0"/>
          <w:marRight w:val="0"/>
          <w:marTop w:val="0"/>
          <w:marBottom w:val="0"/>
          <w:divBdr>
            <w:top w:val="none" w:sz="0" w:space="0" w:color="auto"/>
            <w:left w:val="none" w:sz="0" w:space="0" w:color="auto"/>
            <w:bottom w:val="none" w:sz="0" w:space="0" w:color="auto"/>
            <w:right w:val="none" w:sz="0" w:space="0" w:color="auto"/>
          </w:divBdr>
        </w:div>
        <w:div w:id="725422328">
          <w:marLeft w:val="0"/>
          <w:marRight w:val="0"/>
          <w:marTop w:val="0"/>
          <w:marBottom w:val="0"/>
          <w:divBdr>
            <w:top w:val="none" w:sz="0" w:space="0" w:color="auto"/>
            <w:left w:val="none" w:sz="0" w:space="0" w:color="auto"/>
            <w:bottom w:val="none" w:sz="0" w:space="0" w:color="auto"/>
            <w:right w:val="none" w:sz="0" w:space="0" w:color="auto"/>
          </w:divBdr>
        </w:div>
      </w:divsChild>
    </w:div>
    <w:div w:id="267010813">
      <w:bodyDiv w:val="1"/>
      <w:marLeft w:val="0"/>
      <w:marRight w:val="0"/>
      <w:marTop w:val="0"/>
      <w:marBottom w:val="0"/>
      <w:divBdr>
        <w:top w:val="none" w:sz="0" w:space="0" w:color="auto"/>
        <w:left w:val="none" w:sz="0" w:space="0" w:color="auto"/>
        <w:bottom w:val="none" w:sz="0" w:space="0" w:color="auto"/>
        <w:right w:val="none" w:sz="0" w:space="0" w:color="auto"/>
      </w:divBdr>
      <w:divsChild>
        <w:div w:id="1342509957">
          <w:marLeft w:val="0"/>
          <w:marRight w:val="0"/>
          <w:marTop w:val="0"/>
          <w:marBottom w:val="0"/>
          <w:divBdr>
            <w:top w:val="none" w:sz="0" w:space="0" w:color="auto"/>
            <w:left w:val="none" w:sz="0" w:space="0" w:color="auto"/>
            <w:bottom w:val="none" w:sz="0" w:space="0" w:color="auto"/>
            <w:right w:val="none" w:sz="0" w:space="0" w:color="auto"/>
          </w:divBdr>
        </w:div>
        <w:div w:id="1481196135">
          <w:marLeft w:val="0"/>
          <w:marRight w:val="0"/>
          <w:marTop w:val="0"/>
          <w:marBottom w:val="0"/>
          <w:divBdr>
            <w:top w:val="none" w:sz="0" w:space="0" w:color="auto"/>
            <w:left w:val="none" w:sz="0" w:space="0" w:color="auto"/>
            <w:bottom w:val="none" w:sz="0" w:space="0" w:color="auto"/>
            <w:right w:val="none" w:sz="0" w:space="0" w:color="auto"/>
          </w:divBdr>
        </w:div>
        <w:div w:id="105278894">
          <w:marLeft w:val="0"/>
          <w:marRight w:val="0"/>
          <w:marTop w:val="0"/>
          <w:marBottom w:val="0"/>
          <w:divBdr>
            <w:top w:val="none" w:sz="0" w:space="0" w:color="auto"/>
            <w:left w:val="none" w:sz="0" w:space="0" w:color="auto"/>
            <w:bottom w:val="none" w:sz="0" w:space="0" w:color="auto"/>
            <w:right w:val="none" w:sz="0" w:space="0" w:color="auto"/>
          </w:divBdr>
        </w:div>
        <w:div w:id="1639216464">
          <w:marLeft w:val="0"/>
          <w:marRight w:val="0"/>
          <w:marTop w:val="0"/>
          <w:marBottom w:val="0"/>
          <w:divBdr>
            <w:top w:val="none" w:sz="0" w:space="0" w:color="auto"/>
            <w:left w:val="none" w:sz="0" w:space="0" w:color="auto"/>
            <w:bottom w:val="none" w:sz="0" w:space="0" w:color="auto"/>
            <w:right w:val="none" w:sz="0" w:space="0" w:color="auto"/>
          </w:divBdr>
        </w:div>
        <w:div w:id="895552679">
          <w:marLeft w:val="0"/>
          <w:marRight w:val="0"/>
          <w:marTop w:val="0"/>
          <w:marBottom w:val="0"/>
          <w:divBdr>
            <w:top w:val="none" w:sz="0" w:space="0" w:color="auto"/>
            <w:left w:val="none" w:sz="0" w:space="0" w:color="auto"/>
            <w:bottom w:val="none" w:sz="0" w:space="0" w:color="auto"/>
            <w:right w:val="none" w:sz="0" w:space="0" w:color="auto"/>
          </w:divBdr>
        </w:div>
        <w:div w:id="1893807622">
          <w:marLeft w:val="0"/>
          <w:marRight w:val="0"/>
          <w:marTop w:val="0"/>
          <w:marBottom w:val="0"/>
          <w:divBdr>
            <w:top w:val="none" w:sz="0" w:space="0" w:color="auto"/>
            <w:left w:val="none" w:sz="0" w:space="0" w:color="auto"/>
            <w:bottom w:val="none" w:sz="0" w:space="0" w:color="auto"/>
            <w:right w:val="none" w:sz="0" w:space="0" w:color="auto"/>
          </w:divBdr>
        </w:div>
        <w:div w:id="703750101">
          <w:marLeft w:val="0"/>
          <w:marRight w:val="0"/>
          <w:marTop w:val="0"/>
          <w:marBottom w:val="0"/>
          <w:divBdr>
            <w:top w:val="none" w:sz="0" w:space="0" w:color="auto"/>
            <w:left w:val="none" w:sz="0" w:space="0" w:color="auto"/>
            <w:bottom w:val="none" w:sz="0" w:space="0" w:color="auto"/>
            <w:right w:val="none" w:sz="0" w:space="0" w:color="auto"/>
          </w:divBdr>
        </w:div>
        <w:div w:id="289407300">
          <w:marLeft w:val="0"/>
          <w:marRight w:val="0"/>
          <w:marTop w:val="0"/>
          <w:marBottom w:val="0"/>
          <w:divBdr>
            <w:top w:val="none" w:sz="0" w:space="0" w:color="auto"/>
            <w:left w:val="none" w:sz="0" w:space="0" w:color="auto"/>
            <w:bottom w:val="none" w:sz="0" w:space="0" w:color="auto"/>
            <w:right w:val="none" w:sz="0" w:space="0" w:color="auto"/>
          </w:divBdr>
        </w:div>
        <w:div w:id="453444379">
          <w:marLeft w:val="0"/>
          <w:marRight w:val="0"/>
          <w:marTop w:val="0"/>
          <w:marBottom w:val="0"/>
          <w:divBdr>
            <w:top w:val="none" w:sz="0" w:space="0" w:color="auto"/>
            <w:left w:val="none" w:sz="0" w:space="0" w:color="auto"/>
            <w:bottom w:val="none" w:sz="0" w:space="0" w:color="auto"/>
            <w:right w:val="none" w:sz="0" w:space="0" w:color="auto"/>
          </w:divBdr>
        </w:div>
        <w:div w:id="1004012977">
          <w:marLeft w:val="0"/>
          <w:marRight w:val="0"/>
          <w:marTop w:val="0"/>
          <w:marBottom w:val="0"/>
          <w:divBdr>
            <w:top w:val="none" w:sz="0" w:space="0" w:color="auto"/>
            <w:left w:val="none" w:sz="0" w:space="0" w:color="auto"/>
            <w:bottom w:val="none" w:sz="0" w:space="0" w:color="auto"/>
            <w:right w:val="none" w:sz="0" w:space="0" w:color="auto"/>
          </w:divBdr>
        </w:div>
        <w:div w:id="1742411291">
          <w:marLeft w:val="0"/>
          <w:marRight w:val="0"/>
          <w:marTop w:val="0"/>
          <w:marBottom w:val="0"/>
          <w:divBdr>
            <w:top w:val="none" w:sz="0" w:space="0" w:color="auto"/>
            <w:left w:val="none" w:sz="0" w:space="0" w:color="auto"/>
            <w:bottom w:val="none" w:sz="0" w:space="0" w:color="auto"/>
            <w:right w:val="none" w:sz="0" w:space="0" w:color="auto"/>
          </w:divBdr>
        </w:div>
        <w:div w:id="490024343">
          <w:marLeft w:val="0"/>
          <w:marRight w:val="0"/>
          <w:marTop w:val="0"/>
          <w:marBottom w:val="0"/>
          <w:divBdr>
            <w:top w:val="none" w:sz="0" w:space="0" w:color="auto"/>
            <w:left w:val="none" w:sz="0" w:space="0" w:color="auto"/>
            <w:bottom w:val="none" w:sz="0" w:space="0" w:color="auto"/>
            <w:right w:val="none" w:sz="0" w:space="0" w:color="auto"/>
          </w:divBdr>
        </w:div>
        <w:div w:id="186716766">
          <w:marLeft w:val="0"/>
          <w:marRight w:val="0"/>
          <w:marTop w:val="0"/>
          <w:marBottom w:val="0"/>
          <w:divBdr>
            <w:top w:val="none" w:sz="0" w:space="0" w:color="auto"/>
            <w:left w:val="none" w:sz="0" w:space="0" w:color="auto"/>
            <w:bottom w:val="none" w:sz="0" w:space="0" w:color="auto"/>
            <w:right w:val="none" w:sz="0" w:space="0" w:color="auto"/>
          </w:divBdr>
        </w:div>
        <w:div w:id="506948678">
          <w:marLeft w:val="0"/>
          <w:marRight w:val="0"/>
          <w:marTop w:val="0"/>
          <w:marBottom w:val="0"/>
          <w:divBdr>
            <w:top w:val="none" w:sz="0" w:space="0" w:color="auto"/>
            <w:left w:val="none" w:sz="0" w:space="0" w:color="auto"/>
            <w:bottom w:val="none" w:sz="0" w:space="0" w:color="auto"/>
            <w:right w:val="none" w:sz="0" w:space="0" w:color="auto"/>
          </w:divBdr>
        </w:div>
        <w:div w:id="1393236701">
          <w:marLeft w:val="0"/>
          <w:marRight w:val="0"/>
          <w:marTop w:val="0"/>
          <w:marBottom w:val="0"/>
          <w:divBdr>
            <w:top w:val="none" w:sz="0" w:space="0" w:color="auto"/>
            <w:left w:val="none" w:sz="0" w:space="0" w:color="auto"/>
            <w:bottom w:val="none" w:sz="0" w:space="0" w:color="auto"/>
            <w:right w:val="none" w:sz="0" w:space="0" w:color="auto"/>
          </w:divBdr>
        </w:div>
        <w:div w:id="561789407">
          <w:marLeft w:val="0"/>
          <w:marRight w:val="0"/>
          <w:marTop w:val="0"/>
          <w:marBottom w:val="0"/>
          <w:divBdr>
            <w:top w:val="none" w:sz="0" w:space="0" w:color="auto"/>
            <w:left w:val="none" w:sz="0" w:space="0" w:color="auto"/>
            <w:bottom w:val="none" w:sz="0" w:space="0" w:color="auto"/>
            <w:right w:val="none" w:sz="0" w:space="0" w:color="auto"/>
          </w:divBdr>
        </w:div>
        <w:div w:id="1231118706">
          <w:marLeft w:val="0"/>
          <w:marRight w:val="0"/>
          <w:marTop w:val="0"/>
          <w:marBottom w:val="0"/>
          <w:divBdr>
            <w:top w:val="none" w:sz="0" w:space="0" w:color="auto"/>
            <w:left w:val="none" w:sz="0" w:space="0" w:color="auto"/>
            <w:bottom w:val="none" w:sz="0" w:space="0" w:color="auto"/>
            <w:right w:val="none" w:sz="0" w:space="0" w:color="auto"/>
          </w:divBdr>
        </w:div>
        <w:div w:id="2118670629">
          <w:marLeft w:val="0"/>
          <w:marRight w:val="0"/>
          <w:marTop w:val="0"/>
          <w:marBottom w:val="0"/>
          <w:divBdr>
            <w:top w:val="none" w:sz="0" w:space="0" w:color="auto"/>
            <w:left w:val="none" w:sz="0" w:space="0" w:color="auto"/>
            <w:bottom w:val="none" w:sz="0" w:space="0" w:color="auto"/>
            <w:right w:val="none" w:sz="0" w:space="0" w:color="auto"/>
          </w:divBdr>
        </w:div>
        <w:div w:id="2079017442">
          <w:marLeft w:val="0"/>
          <w:marRight w:val="0"/>
          <w:marTop w:val="0"/>
          <w:marBottom w:val="0"/>
          <w:divBdr>
            <w:top w:val="none" w:sz="0" w:space="0" w:color="auto"/>
            <w:left w:val="none" w:sz="0" w:space="0" w:color="auto"/>
            <w:bottom w:val="none" w:sz="0" w:space="0" w:color="auto"/>
            <w:right w:val="none" w:sz="0" w:space="0" w:color="auto"/>
          </w:divBdr>
        </w:div>
        <w:div w:id="1935816803">
          <w:marLeft w:val="0"/>
          <w:marRight w:val="0"/>
          <w:marTop w:val="0"/>
          <w:marBottom w:val="0"/>
          <w:divBdr>
            <w:top w:val="none" w:sz="0" w:space="0" w:color="auto"/>
            <w:left w:val="none" w:sz="0" w:space="0" w:color="auto"/>
            <w:bottom w:val="none" w:sz="0" w:space="0" w:color="auto"/>
            <w:right w:val="none" w:sz="0" w:space="0" w:color="auto"/>
          </w:divBdr>
        </w:div>
        <w:div w:id="1507598831">
          <w:marLeft w:val="0"/>
          <w:marRight w:val="0"/>
          <w:marTop w:val="0"/>
          <w:marBottom w:val="0"/>
          <w:divBdr>
            <w:top w:val="none" w:sz="0" w:space="0" w:color="auto"/>
            <w:left w:val="none" w:sz="0" w:space="0" w:color="auto"/>
            <w:bottom w:val="none" w:sz="0" w:space="0" w:color="auto"/>
            <w:right w:val="none" w:sz="0" w:space="0" w:color="auto"/>
          </w:divBdr>
        </w:div>
        <w:div w:id="1768039736">
          <w:marLeft w:val="0"/>
          <w:marRight w:val="0"/>
          <w:marTop w:val="0"/>
          <w:marBottom w:val="0"/>
          <w:divBdr>
            <w:top w:val="none" w:sz="0" w:space="0" w:color="auto"/>
            <w:left w:val="none" w:sz="0" w:space="0" w:color="auto"/>
            <w:bottom w:val="none" w:sz="0" w:space="0" w:color="auto"/>
            <w:right w:val="none" w:sz="0" w:space="0" w:color="auto"/>
          </w:divBdr>
        </w:div>
        <w:div w:id="1932859359">
          <w:marLeft w:val="0"/>
          <w:marRight w:val="0"/>
          <w:marTop w:val="0"/>
          <w:marBottom w:val="0"/>
          <w:divBdr>
            <w:top w:val="none" w:sz="0" w:space="0" w:color="auto"/>
            <w:left w:val="none" w:sz="0" w:space="0" w:color="auto"/>
            <w:bottom w:val="none" w:sz="0" w:space="0" w:color="auto"/>
            <w:right w:val="none" w:sz="0" w:space="0" w:color="auto"/>
          </w:divBdr>
        </w:div>
        <w:div w:id="1507015556">
          <w:marLeft w:val="0"/>
          <w:marRight w:val="0"/>
          <w:marTop w:val="0"/>
          <w:marBottom w:val="0"/>
          <w:divBdr>
            <w:top w:val="none" w:sz="0" w:space="0" w:color="auto"/>
            <w:left w:val="none" w:sz="0" w:space="0" w:color="auto"/>
            <w:bottom w:val="none" w:sz="0" w:space="0" w:color="auto"/>
            <w:right w:val="none" w:sz="0" w:space="0" w:color="auto"/>
          </w:divBdr>
        </w:div>
        <w:div w:id="1611281348">
          <w:marLeft w:val="0"/>
          <w:marRight w:val="0"/>
          <w:marTop w:val="0"/>
          <w:marBottom w:val="0"/>
          <w:divBdr>
            <w:top w:val="none" w:sz="0" w:space="0" w:color="auto"/>
            <w:left w:val="none" w:sz="0" w:space="0" w:color="auto"/>
            <w:bottom w:val="none" w:sz="0" w:space="0" w:color="auto"/>
            <w:right w:val="none" w:sz="0" w:space="0" w:color="auto"/>
          </w:divBdr>
        </w:div>
        <w:div w:id="2035576443">
          <w:marLeft w:val="0"/>
          <w:marRight w:val="0"/>
          <w:marTop w:val="0"/>
          <w:marBottom w:val="0"/>
          <w:divBdr>
            <w:top w:val="none" w:sz="0" w:space="0" w:color="auto"/>
            <w:left w:val="none" w:sz="0" w:space="0" w:color="auto"/>
            <w:bottom w:val="none" w:sz="0" w:space="0" w:color="auto"/>
            <w:right w:val="none" w:sz="0" w:space="0" w:color="auto"/>
          </w:divBdr>
        </w:div>
      </w:divsChild>
    </w:div>
    <w:div w:id="273556740">
      <w:bodyDiv w:val="1"/>
      <w:marLeft w:val="0"/>
      <w:marRight w:val="0"/>
      <w:marTop w:val="0"/>
      <w:marBottom w:val="0"/>
      <w:divBdr>
        <w:top w:val="none" w:sz="0" w:space="0" w:color="auto"/>
        <w:left w:val="none" w:sz="0" w:space="0" w:color="auto"/>
        <w:bottom w:val="none" w:sz="0" w:space="0" w:color="auto"/>
        <w:right w:val="none" w:sz="0" w:space="0" w:color="auto"/>
      </w:divBdr>
    </w:div>
    <w:div w:id="299773744">
      <w:bodyDiv w:val="1"/>
      <w:marLeft w:val="0"/>
      <w:marRight w:val="0"/>
      <w:marTop w:val="0"/>
      <w:marBottom w:val="0"/>
      <w:divBdr>
        <w:top w:val="none" w:sz="0" w:space="0" w:color="auto"/>
        <w:left w:val="none" w:sz="0" w:space="0" w:color="auto"/>
        <w:bottom w:val="none" w:sz="0" w:space="0" w:color="auto"/>
        <w:right w:val="none" w:sz="0" w:space="0" w:color="auto"/>
      </w:divBdr>
    </w:div>
    <w:div w:id="318076504">
      <w:bodyDiv w:val="1"/>
      <w:marLeft w:val="0"/>
      <w:marRight w:val="0"/>
      <w:marTop w:val="0"/>
      <w:marBottom w:val="0"/>
      <w:divBdr>
        <w:top w:val="none" w:sz="0" w:space="0" w:color="auto"/>
        <w:left w:val="none" w:sz="0" w:space="0" w:color="auto"/>
        <w:bottom w:val="none" w:sz="0" w:space="0" w:color="auto"/>
        <w:right w:val="none" w:sz="0" w:space="0" w:color="auto"/>
      </w:divBdr>
    </w:div>
    <w:div w:id="325984959">
      <w:bodyDiv w:val="1"/>
      <w:marLeft w:val="0"/>
      <w:marRight w:val="0"/>
      <w:marTop w:val="0"/>
      <w:marBottom w:val="0"/>
      <w:divBdr>
        <w:top w:val="none" w:sz="0" w:space="0" w:color="auto"/>
        <w:left w:val="none" w:sz="0" w:space="0" w:color="auto"/>
        <w:bottom w:val="none" w:sz="0" w:space="0" w:color="auto"/>
        <w:right w:val="none" w:sz="0" w:space="0" w:color="auto"/>
      </w:divBdr>
    </w:div>
    <w:div w:id="334497744">
      <w:bodyDiv w:val="1"/>
      <w:marLeft w:val="0"/>
      <w:marRight w:val="0"/>
      <w:marTop w:val="0"/>
      <w:marBottom w:val="0"/>
      <w:divBdr>
        <w:top w:val="none" w:sz="0" w:space="0" w:color="auto"/>
        <w:left w:val="none" w:sz="0" w:space="0" w:color="auto"/>
        <w:bottom w:val="none" w:sz="0" w:space="0" w:color="auto"/>
        <w:right w:val="none" w:sz="0" w:space="0" w:color="auto"/>
      </w:divBdr>
    </w:div>
    <w:div w:id="348878352">
      <w:bodyDiv w:val="1"/>
      <w:marLeft w:val="0"/>
      <w:marRight w:val="0"/>
      <w:marTop w:val="0"/>
      <w:marBottom w:val="0"/>
      <w:divBdr>
        <w:top w:val="none" w:sz="0" w:space="0" w:color="auto"/>
        <w:left w:val="none" w:sz="0" w:space="0" w:color="auto"/>
        <w:bottom w:val="none" w:sz="0" w:space="0" w:color="auto"/>
        <w:right w:val="none" w:sz="0" w:space="0" w:color="auto"/>
      </w:divBdr>
    </w:div>
    <w:div w:id="377168143">
      <w:bodyDiv w:val="1"/>
      <w:marLeft w:val="0"/>
      <w:marRight w:val="0"/>
      <w:marTop w:val="0"/>
      <w:marBottom w:val="0"/>
      <w:divBdr>
        <w:top w:val="none" w:sz="0" w:space="0" w:color="auto"/>
        <w:left w:val="none" w:sz="0" w:space="0" w:color="auto"/>
        <w:bottom w:val="none" w:sz="0" w:space="0" w:color="auto"/>
        <w:right w:val="none" w:sz="0" w:space="0" w:color="auto"/>
      </w:divBdr>
      <w:divsChild>
        <w:div w:id="2052877894">
          <w:marLeft w:val="0"/>
          <w:marRight w:val="0"/>
          <w:marTop w:val="0"/>
          <w:marBottom w:val="0"/>
          <w:divBdr>
            <w:top w:val="none" w:sz="0" w:space="0" w:color="auto"/>
            <w:left w:val="none" w:sz="0" w:space="0" w:color="auto"/>
            <w:bottom w:val="none" w:sz="0" w:space="0" w:color="auto"/>
            <w:right w:val="none" w:sz="0" w:space="0" w:color="auto"/>
          </w:divBdr>
        </w:div>
      </w:divsChild>
    </w:div>
    <w:div w:id="379479088">
      <w:bodyDiv w:val="1"/>
      <w:marLeft w:val="0"/>
      <w:marRight w:val="0"/>
      <w:marTop w:val="0"/>
      <w:marBottom w:val="0"/>
      <w:divBdr>
        <w:top w:val="none" w:sz="0" w:space="0" w:color="auto"/>
        <w:left w:val="none" w:sz="0" w:space="0" w:color="auto"/>
        <w:bottom w:val="none" w:sz="0" w:space="0" w:color="auto"/>
        <w:right w:val="none" w:sz="0" w:space="0" w:color="auto"/>
      </w:divBdr>
      <w:divsChild>
        <w:div w:id="825585634">
          <w:marLeft w:val="0"/>
          <w:marRight w:val="0"/>
          <w:marTop w:val="0"/>
          <w:marBottom w:val="0"/>
          <w:divBdr>
            <w:top w:val="none" w:sz="0" w:space="0" w:color="auto"/>
            <w:left w:val="none" w:sz="0" w:space="0" w:color="auto"/>
            <w:bottom w:val="none" w:sz="0" w:space="0" w:color="auto"/>
            <w:right w:val="none" w:sz="0" w:space="0" w:color="auto"/>
          </w:divBdr>
        </w:div>
        <w:div w:id="1665357983">
          <w:marLeft w:val="0"/>
          <w:marRight w:val="0"/>
          <w:marTop w:val="0"/>
          <w:marBottom w:val="0"/>
          <w:divBdr>
            <w:top w:val="none" w:sz="0" w:space="0" w:color="auto"/>
            <w:left w:val="none" w:sz="0" w:space="0" w:color="auto"/>
            <w:bottom w:val="none" w:sz="0" w:space="0" w:color="auto"/>
            <w:right w:val="none" w:sz="0" w:space="0" w:color="auto"/>
          </w:divBdr>
        </w:div>
        <w:div w:id="1589575986">
          <w:marLeft w:val="0"/>
          <w:marRight w:val="0"/>
          <w:marTop w:val="0"/>
          <w:marBottom w:val="0"/>
          <w:divBdr>
            <w:top w:val="none" w:sz="0" w:space="0" w:color="auto"/>
            <w:left w:val="none" w:sz="0" w:space="0" w:color="auto"/>
            <w:bottom w:val="none" w:sz="0" w:space="0" w:color="auto"/>
            <w:right w:val="none" w:sz="0" w:space="0" w:color="auto"/>
          </w:divBdr>
        </w:div>
        <w:div w:id="1947496124">
          <w:marLeft w:val="0"/>
          <w:marRight w:val="0"/>
          <w:marTop w:val="0"/>
          <w:marBottom w:val="0"/>
          <w:divBdr>
            <w:top w:val="none" w:sz="0" w:space="0" w:color="auto"/>
            <w:left w:val="none" w:sz="0" w:space="0" w:color="auto"/>
            <w:bottom w:val="none" w:sz="0" w:space="0" w:color="auto"/>
            <w:right w:val="none" w:sz="0" w:space="0" w:color="auto"/>
          </w:divBdr>
        </w:div>
        <w:div w:id="983504547">
          <w:marLeft w:val="0"/>
          <w:marRight w:val="0"/>
          <w:marTop w:val="0"/>
          <w:marBottom w:val="0"/>
          <w:divBdr>
            <w:top w:val="none" w:sz="0" w:space="0" w:color="auto"/>
            <w:left w:val="none" w:sz="0" w:space="0" w:color="auto"/>
            <w:bottom w:val="none" w:sz="0" w:space="0" w:color="auto"/>
            <w:right w:val="none" w:sz="0" w:space="0" w:color="auto"/>
          </w:divBdr>
        </w:div>
        <w:div w:id="186215598">
          <w:marLeft w:val="0"/>
          <w:marRight w:val="0"/>
          <w:marTop w:val="0"/>
          <w:marBottom w:val="0"/>
          <w:divBdr>
            <w:top w:val="none" w:sz="0" w:space="0" w:color="auto"/>
            <w:left w:val="none" w:sz="0" w:space="0" w:color="auto"/>
            <w:bottom w:val="none" w:sz="0" w:space="0" w:color="auto"/>
            <w:right w:val="none" w:sz="0" w:space="0" w:color="auto"/>
          </w:divBdr>
        </w:div>
        <w:div w:id="2138065663">
          <w:marLeft w:val="0"/>
          <w:marRight w:val="0"/>
          <w:marTop w:val="0"/>
          <w:marBottom w:val="0"/>
          <w:divBdr>
            <w:top w:val="none" w:sz="0" w:space="0" w:color="auto"/>
            <w:left w:val="none" w:sz="0" w:space="0" w:color="auto"/>
            <w:bottom w:val="none" w:sz="0" w:space="0" w:color="auto"/>
            <w:right w:val="none" w:sz="0" w:space="0" w:color="auto"/>
          </w:divBdr>
        </w:div>
        <w:div w:id="1219051953">
          <w:marLeft w:val="0"/>
          <w:marRight w:val="0"/>
          <w:marTop w:val="0"/>
          <w:marBottom w:val="0"/>
          <w:divBdr>
            <w:top w:val="none" w:sz="0" w:space="0" w:color="auto"/>
            <w:left w:val="none" w:sz="0" w:space="0" w:color="auto"/>
            <w:bottom w:val="none" w:sz="0" w:space="0" w:color="auto"/>
            <w:right w:val="none" w:sz="0" w:space="0" w:color="auto"/>
          </w:divBdr>
        </w:div>
        <w:div w:id="916285943">
          <w:marLeft w:val="0"/>
          <w:marRight w:val="0"/>
          <w:marTop w:val="0"/>
          <w:marBottom w:val="0"/>
          <w:divBdr>
            <w:top w:val="none" w:sz="0" w:space="0" w:color="auto"/>
            <w:left w:val="none" w:sz="0" w:space="0" w:color="auto"/>
            <w:bottom w:val="none" w:sz="0" w:space="0" w:color="auto"/>
            <w:right w:val="none" w:sz="0" w:space="0" w:color="auto"/>
          </w:divBdr>
        </w:div>
        <w:div w:id="1571771481">
          <w:marLeft w:val="0"/>
          <w:marRight w:val="0"/>
          <w:marTop w:val="0"/>
          <w:marBottom w:val="0"/>
          <w:divBdr>
            <w:top w:val="none" w:sz="0" w:space="0" w:color="auto"/>
            <w:left w:val="none" w:sz="0" w:space="0" w:color="auto"/>
            <w:bottom w:val="none" w:sz="0" w:space="0" w:color="auto"/>
            <w:right w:val="none" w:sz="0" w:space="0" w:color="auto"/>
          </w:divBdr>
        </w:div>
        <w:div w:id="192497301">
          <w:marLeft w:val="0"/>
          <w:marRight w:val="0"/>
          <w:marTop w:val="0"/>
          <w:marBottom w:val="0"/>
          <w:divBdr>
            <w:top w:val="none" w:sz="0" w:space="0" w:color="auto"/>
            <w:left w:val="none" w:sz="0" w:space="0" w:color="auto"/>
            <w:bottom w:val="none" w:sz="0" w:space="0" w:color="auto"/>
            <w:right w:val="none" w:sz="0" w:space="0" w:color="auto"/>
          </w:divBdr>
        </w:div>
        <w:div w:id="1488326559">
          <w:marLeft w:val="0"/>
          <w:marRight w:val="0"/>
          <w:marTop w:val="0"/>
          <w:marBottom w:val="0"/>
          <w:divBdr>
            <w:top w:val="none" w:sz="0" w:space="0" w:color="auto"/>
            <w:left w:val="none" w:sz="0" w:space="0" w:color="auto"/>
            <w:bottom w:val="none" w:sz="0" w:space="0" w:color="auto"/>
            <w:right w:val="none" w:sz="0" w:space="0" w:color="auto"/>
          </w:divBdr>
        </w:div>
        <w:div w:id="1448967603">
          <w:marLeft w:val="0"/>
          <w:marRight w:val="0"/>
          <w:marTop w:val="0"/>
          <w:marBottom w:val="0"/>
          <w:divBdr>
            <w:top w:val="none" w:sz="0" w:space="0" w:color="auto"/>
            <w:left w:val="none" w:sz="0" w:space="0" w:color="auto"/>
            <w:bottom w:val="none" w:sz="0" w:space="0" w:color="auto"/>
            <w:right w:val="none" w:sz="0" w:space="0" w:color="auto"/>
          </w:divBdr>
        </w:div>
        <w:div w:id="2025089296">
          <w:marLeft w:val="0"/>
          <w:marRight w:val="0"/>
          <w:marTop w:val="0"/>
          <w:marBottom w:val="0"/>
          <w:divBdr>
            <w:top w:val="none" w:sz="0" w:space="0" w:color="auto"/>
            <w:left w:val="none" w:sz="0" w:space="0" w:color="auto"/>
            <w:bottom w:val="none" w:sz="0" w:space="0" w:color="auto"/>
            <w:right w:val="none" w:sz="0" w:space="0" w:color="auto"/>
          </w:divBdr>
        </w:div>
        <w:div w:id="646861223">
          <w:marLeft w:val="0"/>
          <w:marRight w:val="0"/>
          <w:marTop w:val="0"/>
          <w:marBottom w:val="0"/>
          <w:divBdr>
            <w:top w:val="none" w:sz="0" w:space="0" w:color="auto"/>
            <w:left w:val="none" w:sz="0" w:space="0" w:color="auto"/>
            <w:bottom w:val="none" w:sz="0" w:space="0" w:color="auto"/>
            <w:right w:val="none" w:sz="0" w:space="0" w:color="auto"/>
          </w:divBdr>
        </w:div>
        <w:div w:id="328214015">
          <w:marLeft w:val="0"/>
          <w:marRight w:val="0"/>
          <w:marTop w:val="0"/>
          <w:marBottom w:val="0"/>
          <w:divBdr>
            <w:top w:val="none" w:sz="0" w:space="0" w:color="auto"/>
            <w:left w:val="none" w:sz="0" w:space="0" w:color="auto"/>
            <w:bottom w:val="none" w:sz="0" w:space="0" w:color="auto"/>
            <w:right w:val="none" w:sz="0" w:space="0" w:color="auto"/>
          </w:divBdr>
        </w:div>
        <w:div w:id="1070736318">
          <w:marLeft w:val="0"/>
          <w:marRight w:val="0"/>
          <w:marTop w:val="0"/>
          <w:marBottom w:val="0"/>
          <w:divBdr>
            <w:top w:val="none" w:sz="0" w:space="0" w:color="auto"/>
            <w:left w:val="none" w:sz="0" w:space="0" w:color="auto"/>
            <w:bottom w:val="none" w:sz="0" w:space="0" w:color="auto"/>
            <w:right w:val="none" w:sz="0" w:space="0" w:color="auto"/>
          </w:divBdr>
        </w:div>
        <w:div w:id="906036111">
          <w:marLeft w:val="0"/>
          <w:marRight w:val="0"/>
          <w:marTop w:val="0"/>
          <w:marBottom w:val="0"/>
          <w:divBdr>
            <w:top w:val="none" w:sz="0" w:space="0" w:color="auto"/>
            <w:left w:val="none" w:sz="0" w:space="0" w:color="auto"/>
            <w:bottom w:val="none" w:sz="0" w:space="0" w:color="auto"/>
            <w:right w:val="none" w:sz="0" w:space="0" w:color="auto"/>
          </w:divBdr>
        </w:div>
      </w:divsChild>
    </w:div>
    <w:div w:id="398670972">
      <w:bodyDiv w:val="1"/>
      <w:marLeft w:val="0"/>
      <w:marRight w:val="0"/>
      <w:marTop w:val="0"/>
      <w:marBottom w:val="0"/>
      <w:divBdr>
        <w:top w:val="none" w:sz="0" w:space="0" w:color="auto"/>
        <w:left w:val="none" w:sz="0" w:space="0" w:color="auto"/>
        <w:bottom w:val="none" w:sz="0" w:space="0" w:color="auto"/>
        <w:right w:val="none" w:sz="0" w:space="0" w:color="auto"/>
      </w:divBdr>
    </w:div>
    <w:div w:id="398944085">
      <w:bodyDiv w:val="1"/>
      <w:marLeft w:val="0"/>
      <w:marRight w:val="0"/>
      <w:marTop w:val="0"/>
      <w:marBottom w:val="0"/>
      <w:divBdr>
        <w:top w:val="none" w:sz="0" w:space="0" w:color="auto"/>
        <w:left w:val="none" w:sz="0" w:space="0" w:color="auto"/>
        <w:bottom w:val="none" w:sz="0" w:space="0" w:color="auto"/>
        <w:right w:val="none" w:sz="0" w:space="0" w:color="auto"/>
      </w:divBdr>
      <w:divsChild>
        <w:div w:id="711805386">
          <w:marLeft w:val="0"/>
          <w:marRight w:val="0"/>
          <w:marTop w:val="0"/>
          <w:marBottom w:val="0"/>
          <w:divBdr>
            <w:top w:val="none" w:sz="0" w:space="0" w:color="auto"/>
            <w:left w:val="none" w:sz="0" w:space="0" w:color="auto"/>
            <w:bottom w:val="none" w:sz="0" w:space="0" w:color="auto"/>
            <w:right w:val="none" w:sz="0" w:space="0" w:color="auto"/>
          </w:divBdr>
        </w:div>
        <w:div w:id="1867407109">
          <w:marLeft w:val="0"/>
          <w:marRight w:val="0"/>
          <w:marTop w:val="0"/>
          <w:marBottom w:val="0"/>
          <w:divBdr>
            <w:top w:val="none" w:sz="0" w:space="0" w:color="auto"/>
            <w:left w:val="none" w:sz="0" w:space="0" w:color="auto"/>
            <w:bottom w:val="none" w:sz="0" w:space="0" w:color="auto"/>
            <w:right w:val="none" w:sz="0" w:space="0" w:color="auto"/>
          </w:divBdr>
        </w:div>
        <w:div w:id="1447500301">
          <w:marLeft w:val="0"/>
          <w:marRight w:val="0"/>
          <w:marTop w:val="0"/>
          <w:marBottom w:val="0"/>
          <w:divBdr>
            <w:top w:val="none" w:sz="0" w:space="0" w:color="auto"/>
            <w:left w:val="none" w:sz="0" w:space="0" w:color="auto"/>
            <w:bottom w:val="none" w:sz="0" w:space="0" w:color="auto"/>
            <w:right w:val="none" w:sz="0" w:space="0" w:color="auto"/>
          </w:divBdr>
        </w:div>
        <w:div w:id="2084252119">
          <w:marLeft w:val="0"/>
          <w:marRight w:val="0"/>
          <w:marTop w:val="0"/>
          <w:marBottom w:val="0"/>
          <w:divBdr>
            <w:top w:val="none" w:sz="0" w:space="0" w:color="auto"/>
            <w:left w:val="none" w:sz="0" w:space="0" w:color="auto"/>
            <w:bottom w:val="none" w:sz="0" w:space="0" w:color="auto"/>
            <w:right w:val="none" w:sz="0" w:space="0" w:color="auto"/>
          </w:divBdr>
        </w:div>
        <w:div w:id="871311074">
          <w:marLeft w:val="0"/>
          <w:marRight w:val="0"/>
          <w:marTop w:val="0"/>
          <w:marBottom w:val="0"/>
          <w:divBdr>
            <w:top w:val="none" w:sz="0" w:space="0" w:color="auto"/>
            <w:left w:val="none" w:sz="0" w:space="0" w:color="auto"/>
            <w:bottom w:val="none" w:sz="0" w:space="0" w:color="auto"/>
            <w:right w:val="none" w:sz="0" w:space="0" w:color="auto"/>
          </w:divBdr>
        </w:div>
        <w:div w:id="919557164">
          <w:marLeft w:val="0"/>
          <w:marRight w:val="0"/>
          <w:marTop w:val="0"/>
          <w:marBottom w:val="0"/>
          <w:divBdr>
            <w:top w:val="none" w:sz="0" w:space="0" w:color="auto"/>
            <w:left w:val="none" w:sz="0" w:space="0" w:color="auto"/>
            <w:bottom w:val="none" w:sz="0" w:space="0" w:color="auto"/>
            <w:right w:val="none" w:sz="0" w:space="0" w:color="auto"/>
          </w:divBdr>
        </w:div>
        <w:div w:id="1207066944">
          <w:marLeft w:val="0"/>
          <w:marRight w:val="0"/>
          <w:marTop w:val="0"/>
          <w:marBottom w:val="0"/>
          <w:divBdr>
            <w:top w:val="none" w:sz="0" w:space="0" w:color="auto"/>
            <w:left w:val="none" w:sz="0" w:space="0" w:color="auto"/>
            <w:bottom w:val="none" w:sz="0" w:space="0" w:color="auto"/>
            <w:right w:val="none" w:sz="0" w:space="0" w:color="auto"/>
          </w:divBdr>
        </w:div>
        <w:div w:id="2055039627">
          <w:marLeft w:val="0"/>
          <w:marRight w:val="0"/>
          <w:marTop w:val="0"/>
          <w:marBottom w:val="0"/>
          <w:divBdr>
            <w:top w:val="none" w:sz="0" w:space="0" w:color="auto"/>
            <w:left w:val="none" w:sz="0" w:space="0" w:color="auto"/>
            <w:bottom w:val="none" w:sz="0" w:space="0" w:color="auto"/>
            <w:right w:val="none" w:sz="0" w:space="0" w:color="auto"/>
          </w:divBdr>
        </w:div>
        <w:div w:id="1994522822">
          <w:marLeft w:val="0"/>
          <w:marRight w:val="0"/>
          <w:marTop w:val="0"/>
          <w:marBottom w:val="0"/>
          <w:divBdr>
            <w:top w:val="none" w:sz="0" w:space="0" w:color="auto"/>
            <w:left w:val="none" w:sz="0" w:space="0" w:color="auto"/>
            <w:bottom w:val="none" w:sz="0" w:space="0" w:color="auto"/>
            <w:right w:val="none" w:sz="0" w:space="0" w:color="auto"/>
          </w:divBdr>
        </w:div>
        <w:div w:id="888807130">
          <w:marLeft w:val="0"/>
          <w:marRight w:val="0"/>
          <w:marTop w:val="0"/>
          <w:marBottom w:val="0"/>
          <w:divBdr>
            <w:top w:val="none" w:sz="0" w:space="0" w:color="auto"/>
            <w:left w:val="none" w:sz="0" w:space="0" w:color="auto"/>
            <w:bottom w:val="none" w:sz="0" w:space="0" w:color="auto"/>
            <w:right w:val="none" w:sz="0" w:space="0" w:color="auto"/>
          </w:divBdr>
        </w:div>
        <w:div w:id="666059300">
          <w:marLeft w:val="0"/>
          <w:marRight w:val="0"/>
          <w:marTop w:val="0"/>
          <w:marBottom w:val="0"/>
          <w:divBdr>
            <w:top w:val="none" w:sz="0" w:space="0" w:color="auto"/>
            <w:left w:val="none" w:sz="0" w:space="0" w:color="auto"/>
            <w:bottom w:val="none" w:sz="0" w:space="0" w:color="auto"/>
            <w:right w:val="none" w:sz="0" w:space="0" w:color="auto"/>
          </w:divBdr>
        </w:div>
        <w:div w:id="1975869021">
          <w:marLeft w:val="0"/>
          <w:marRight w:val="0"/>
          <w:marTop w:val="0"/>
          <w:marBottom w:val="0"/>
          <w:divBdr>
            <w:top w:val="none" w:sz="0" w:space="0" w:color="auto"/>
            <w:left w:val="none" w:sz="0" w:space="0" w:color="auto"/>
            <w:bottom w:val="none" w:sz="0" w:space="0" w:color="auto"/>
            <w:right w:val="none" w:sz="0" w:space="0" w:color="auto"/>
          </w:divBdr>
        </w:div>
        <w:div w:id="1078791889">
          <w:marLeft w:val="0"/>
          <w:marRight w:val="0"/>
          <w:marTop w:val="0"/>
          <w:marBottom w:val="0"/>
          <w:divBdr>
            <w:top w:val="none" w:sz="0" w:space="0" w:color="auto"/>
            <w:left w:val="none" w:sz="0" w:space="0" w:color="auto"/>
            <w:bottom w:val="none" w:sz="0" w:space="0" w:color="auto"/>
            <w:right w:val="none" w:sz="0" w:space="0" w:color="auto"/>
          </w:divBdr>
        </w:div>
        <w:div w:id="1886602758">
          <w:marLeft w:val="0"/>
          <w:marRight w:val="0"/>
          <w:marTop w:val="0"/>
          <w:marBottom w:val="0"/>
          <w:divBdr>
            <w:top w:val="none" w:sz="0" w:space="0" w:color="auto"/>
            <w:left w:val="none" w:sz="0" w:space="0" w:color="auto"/>
            <w:bottom w:val="none" w:sz="0" w:space="0" w:color="auto"/>
            <w:right w:val="none" w:sz="0" w:space="0" w:color="auto"/>
          </w:divBdr>
        </w:div>
        <w:div w:id="1811702592">
          <w:marLeft w:val="0"/>
          <w:marRight w:val="0"/>
          <w:marTop w:val="0"/>
          <w:marBottom w:val="0"/>
          <w:divBdr>
            <w:top w:val="none" w:sz="0" w:space="0" w:color="auto"/>
            <w:left w:val="none" w:sz="0" w:space="0" w:color="auto"/>
            <w:bottom w:val="none" w:sz="0" w:space="0" w:color="auto"/>
            <w:right w:val="none" w:sz="0" w:space="0" w:color="auto"/>
          </w:divBdr>
        </w:div>
        <w:div w:id="1156872111">
          <w:marLeft w:val="0"/>
          <w:marRight w:val="0"/>
          <w:marTop w:val="0"/>
          <w:marBottom w:val="0"/>
          <w:divBdr>
            <w:top w:val="none" w:sz="0" w:space="0" w:color="auto"/>
            <w:left w:val="none" w:sz="0" w:space="0" w:color="auto"/>
            <w:bottom w:val="none" w:sz="0" w:space="0" w:color="auto"/>
            <w:right w:val="none" w:sz="0" w:space="0" w:color="auto"/>
          </w:divBdr>
        </w:div>
      </w:divsChild>
    </w:div>
    <w:div w:id="400098381">
      <w:bodyDiv w:val="1"/>
      <w:marLeft w:val="0"/>
      <w:marRight w:val="0"/>
      <w:marTop w:val="0"/>
      <w:marBottom w:val="0"/>
      <w:divBdr>
        <w:top w:val="none" w:sz="0" w:space="0" w:color="auto"/>
        <w:left w:val="none" w:sz="0" w:space="0" w:color="auto"/>
        <w:bottom w:val="none" w:sz="0" w:space="0" w:color="auto"/>
        <w:right w:val="none" w:sz="0" w:space="0" w:color="auto"/>
      </w:divBdr>
    </w:div>
    <w:div w:id="400099402">
      <w:bodyDiv w:val="1"/>
      <w:marLeft w:val="0"/>
      <w:marRight w:val="0"/>
      <w:marTop w:val="0"/>
      <w:marBottom w:val="0"/>
      <w:divBdr>
        <w:top w:val="none" w:sz="0" w:space="0" w:color="auto"/>
        <w:left w:val="none" w:sz="0" w:space="0" w:color="auto"/>
        <w:bottom w:val="none" w:sz="0" w:space="0" w:color="auto"/>
        <w:right w:val="none" w:sz="0" w:space="0" w:color="auto"/>
      </w:divBdr>
    </w:div>
    <w:div w:id="416293325">
      <w:bodyDiv w:val="1"/>
      <w:marLeft w:val="0"/>
      <w:marRight w:val="0"/>
      <w:marTop w:val="0"/>
      <w:marBottom w:val="0"/>
      <w:divBdr>
        <w:top w:val="none" w:sz="0" w:space="0" w:color="auto"/>
        <w:left w:val="none" w:sz="0" w:space="0" w:color="auto"/>
        <w:bottom w:val="none" w:sz="0" w:space="0" w:color="auto"/>
        <w:right w:val="none" w:sz="0" w:space="0" w:color="auto"/>
      </w:divBdr>
    </w:div>
    <w:div w:id="423770335">
      <w:bodyDiv w:val="1"/>
      <w:marLeft w:val="0"/>
      <w:marRight w:val="0"/>
      <w:marTop w:val="0"/>
      <w:marBottom w:val="0"/>
      <w:divBdr>
        <w:top w:val="none" w:sz="0" w:space="0" w:color="auto"/>
        <w:left w:val="none" w:sz="0" w:space="0" w:color="auto"/>
        <w:bottom w:val="none" w:sz="0" w:space="0" w:color="auto"/>
        <w:right w:val="none" w:sz="0" w:space="0" w:color="auto"/>
      </w:divBdr>
    </w:div>
    <w:div w:id="441729281">
      <w:bodyDiv w:val="1"/>
      <w:marLeft w:val="0"/>
      <w:marRight w:val="0"/>
      <w:marTop w:val="0"/>
      <w:marBottom w:val="0"/>
      <w:divBdr>
        <w:top w:val="none" w:sz="0" w:space="0" w:color="auto"/>
        <w:left w:val="none" w:sz="0" w:space="0" w:color="auto"/>
        <w:bottom w:val="none" w:sz="0" w:space="0" w:color="auto"/>
        <w:right w:val="none" w:sz="0" w:space="0" w:color="auto"/>
      </w:divBdr>
    </w:div>
    <w:div w:id="444693528">
      <w:bodyDiv w:val="1"/>
      <w:marLeft w:val="0"/>
      <w:marRight w:val="0"/>
      <w:marTop w:val="0"/>
      <w:marBottom w:val="0"/>
      <w:divBdr>
        <w:top w:val="none" w:sz="0" w:space="0" w:color="auto"/>
        <w:left w:val="none" w:sz="0" w:space="0" w:color="auto"/>
        <w:bottom w:val="none" w:sz="0" w:space="0" w:color="auto"/>
        <w:right w:val="none" w:sz="0" w:space="0" w:color="auto"/>
      </w:divBdr>
    </w:div>
    <w:div w:id="461073672">
      <w:bodyDiv w:val="1"/>
      <w:marLeft w:val="0"/>
      <w:marRight w:val="0"/>
      <w:marTop w:val="0"/>
      <w:marBottom w:val="0"/>
      <w:divBdr>
        <w:top w:val="none" w:sz="0" w:space="0" w:color="auto"/>
        <w:left w:val="none" w:sz="0" w:space="0" w:color="auto"/>
        <w:bottom w:val="none" w:sz="0" w:space="0" w:color="auto"/>
        <w:right w:val="none" w:sz="0" w:space="0" w:color="auto"/>
      </w:divBdr>
      <w:divsChild>
        <w:div w:id="364133580">
          <w:marLeft w:val="0"/>
          <w:marRight w:val="0"/>
          <w:marTop w:val="0"/>
          <w:marBottom w:val="0"/>
          <w:divBdr>
            <w:top w:val="none" w:sz="0" w:space="0" w:color="auto"/>
            <w:left w:val="none" w:sz="0" w:space="0" w:color="auto"/>
            <w:bottom w:val="none" w:sz="0" w:space="0" w:color="auto"/>
            <w:right w:val="none" w:sz="0" w:space="0" w:color="auto"/>
          </w:divBdr>
        </w:div>
        <w:div w:id="2110852791">
          <w:marLeft w:val="0"/>
          <w:marRight w:val="0"/>
          <w:marTop w:val="0"/>
          <w:marBottom w:val="0"/>
          <w:divBdr>
            <w:top w:val="none" w:sz="0" w:space="0" w:color="auto"/>
            <w:left w:val="none" w:sz="0" w:space="0" w:color="auto"/>
            <w:bottom w:val="none" w:sz="0" w:space="0" w:color="auto"/>
            <w:right w:val="none" w:sz="0" w:space="0" w:color="auto"/>
          </w:divBdr>
        </w:div>
        <w:div w:id="446389242">
          <w:marLeft w:val="0"/>
          <w:marRight w:val="0"/>
          <w:marTop w:val="0"/>
          <w:marBottom w:val="0"/>
          <w:divBdr>
            <w:top w:val="none" w:sz="0" w:space="0" w:color="auto"/>
            <w:left w:val="none" w:sz="0" w:space="0" w:color="auto"/>
            <w:bottom w:val="none" w:sz="0" w:space="0" w:color="auto"/>
            <w:right w:val="none" w:sz="0" w:space="0" w:color="auto"/>
          </w:divBdr>
        </w:div>
        <w:div w:id="844782235">
          <w:marLeft w:val="0"/>
          <w:marRight w:val="0"/>
          <w:marTop w:val="0"/>
          <w:marBottom w:val="0"/>
          <w:divBdr>
            <w:top w:val="none" w:sz="0" w:space="0" w:color="auto"/>
            <w:left w:val="none" w:sz="0" w:space="0" w:color="auto"/>
            <w:bottom w:val="none" w:sz="0" w:space="0" w:color="auto"/>
            <w:right w:val="none" w:sz="0" w:space="0" w:color="auto"/>
          </w:divBdr>
        </w:div>
        <w:div w:id="390739126">
          <w:marLeft w:val="0"/>
          <w:marRight w:val="0"/>
          <w:marTop w:val="0"/>
          <w:marBottom w:val="0"/>
          <w:divBdr>
            <w:top w:val="none" w:sz="0" w:space="0" w:color="auto"/>
            <w:left w:val="none" w:sz="0" w:space="0" w:color="auto"/>
            <w:bottom w:val="none" w:sz="0" w:space="0" w:color="auto"/>
            <w:right w:val="none" w:sz="0" w:space="0" w:color="auto"/>
          </w:divBdr>
        </w:div>
        <w:div w:id="976573644">
          <w:marLeft w:val="0"/>
          <w:marRight w:val="0"/>
          <w:marTop w:val="0"/>
          <w:marBottom w:val="0"/>
          <w:divBdr>
            <w:top w:val="none" w:sz="0" w:space="0" w:color="auto"/>
            <w:left w:val="none" w:sz="0" w:space="0" w:color="auto"/>
            <w:bottom w:val="none" w:sz="0" w:space="0" w:color="auto"/>
            <w:right w:val="none" w:sz="0" w:space="0" w:color="auto"/>
          </w:divBdr>
        </w:div>
        <w:div w:id="1181312923">
          <w:marLeft w:val="0"/>
          <w:marRight w:val="0"/>
          <w:marTop w:val="0"/>
          <w:marBottom w:val="0"/>
          <w:divBdr>
            <w:top w:val="none" w:sz="0" w:space="0" w:color="auto"/>
            <w:left w:val="none" w:sz="0" w:space="0" w:color="auto"/>
            <w:bottom w:val="none" w:sz="0" w:space="0" w:color="auto"/>
            <w:right w:val="none" w:sz="0" w:space="0" w:color="auto"/>
          </w:divBdr>
        </w:div>
        <w:div w:id="1498182460">
          <w:marLeft w:val="0"/>
          <w:marRight w:val="0"/>
          <w:marTop w:val="0"/>
          <w:marBottom w:val="0"/>
          <w:divBdr>
            <w:top w:val="none" w:sz="0" w:space="0" w:color="auto"/>
            <w:left w:val="none" w:sz="0" w:space="0" w:color="auto"/>
            <w:bottom w:val="none" w:sz="0" w:space="0" w:color="auto"/>
            <w:right w:val="none" w:sz="0" w:space="0" w:color="auto"/>
          </w:divBdr>
        </w:div>
        <w:div w:id="1729110840">
          <w:marLeft w:val="0"/>
          <w:marRight w:val="0"/>
          <w:marTop w:val="0"/>
          <w:marBottom w:val="0"/>
          <w:divBdr>
            <w:top w:val="none" w:sz="0" w:space="0" w:color="auto"/>
            <w:left w:val="none" w:sz="0" w:space="0" w:color="auto"/>
            <w:bottom w:val="none" w:sz="0" w:space="0" w:color="auto"/>
            <w:right w:val="none" w:sz="0" w:space="0" w:color="auto"/>
          </w:divBdr>
        </w:div>
        <w:div w:id="725494854">
          <w:marLeft w:val="0"/>
          <w:marRight w:val="0"/>
          <w:marTop w:val="0"/>
          <w:marBottom w:val="0"/>
          <w:divBdr>
            <w:top w:val="none" w:sz="0" w:space="0" w:color="auto"/>
            <w:left w:val="none" w:sz="0" w:space="0" w:color="auto"/>
            <w:bottom w:val="none" w:sz="0" w:space="0" w:color="auto"/>
            <w:right w:val="none" w:sz="0" w:space="0" w:color="auto"/>
          </w:divBdr>
        </w:div>
        <w:div w:id="451945020">
          <w:marLeft w:val="0"/>
          <w:marRight w:val="0"/>
          <w:marTop w:val="0"/>
          <w:marBottom w:val="0"/>
          <w:divBdr>
            <w:top w:val="none" w:sz="0" w:space="0" w:color="auto"/>
            <w:left w:val="none" w:sz="0" w:space="0" w:color="auto"/>
            <w:bottom w:val="none" w:sz="0" w:space="0" w:color="auto"/>
            <w:right w:val="none" w:sz="0" w:space="0" w:color="auto"/>
          </w:divBdr>
        </w:div>
        <w:div w:id="1648852201">
          <w:marLeft w:val="0"/>
          <w:marRight w:val="0"/>
          <w:marTop w:val="0"/>
          <w:marBottom w:val="0"/>
          <w:divBdr>
            <w:top w:val="none" w:sz="0" w:space="0" w:color="auto"/>
            <w:left w:val="none" w:sz="0" w:space="0" w:color="auto"/>
            <w:bottom w:val="none" w:sz="0" w:space="0" w:color="auto"/>
            <w:right w:val="none" w:sz="0" w:space="0" w:color="auto"/>
          </w:divBdr>
        </w:div>
        <w:div w:id="803540527">
          <w:marLeft w:val="0"/>
          <w:marRight w:val="0"/>
          <w:marTop w:val="0"/>
          <w:marBottom w:val="0"/>
          <w:divBdr>
            <w:top w:val="none" w:sz="0" w:space="0" w:color="auto"/>
            <w:left w:val="none" w:sz="0" w:space="0" w:color="auto"/>
            <w:bottom w:val="none" w:sz="0" w:space="0" w:color="auto"/>
            <w:right w:val="none" w:sz="0" w:space="0" w:color="auto"/>
          </w:divBdr>
        </w:div>
        <w:div w:id="459038662">
          <w:marLeft w:val="0"/>
          <w:marRight w:val="0"/>
          <w:marTop w:val="0"/>
          <w:marBottom w:val="0"/>
          <w:divBdr>
            <w:top w:val="none" w:sz="0" w:space="0" w:color="auto"/>
            <w:left w:val="none" w:sz="0" w:space="0" w:color="auto"/>
            <w:bottom w:val="none" w:sz="0" w:space="0" w:color="auto"/>
            <w:right w:val="none" w:sz="0" w:space="0" w:color="auto"/>
          </w:divBdr>
        </w:div>
        <w:div w:id="1172602506">
          <w:marLeft w:val="0"/>
          <w:marRight w:val="0"/>
          <w:marTop w:val="0"/>
          <w:marBottom w:val="0"/>
          <w:divBdr>
            <w:top w:val="none" w:sz="0" w:space="0" w:color="auto"/>
            <w:left w:val="none" w:sz="0" w:space="0" w:color="auto"/>
            <w:bottom w:val="none" w:sz="0" w:space="0" w:color="auto"/>
            <w:right w:val="none" w:sz="0" w:space="0" w:color="auto"/>
          </w:divBdr>
        </w:div>
      </w:divsChild>
    </w:div>
    <w:div w:id="483160399">
      <w:bodyDiv w:val="1"/>
      <w:marLeft w:val="0"/>
      <w:marRight w:val="0"/>
      <w:marTop w:val="0"/>
      <w:marBottom w:val="0"/>
      <w:divBdr>
        <w:top w:val="none" w:sz="0" w:space="0" w:color="auto"/>
        <w:left w:val="none" w:sz="0" w:space="0" w:color="auto"/>
        <w:bottom w:val="none" w:sz="0" w:space="0" w:color="auto"/>
        <w:right w:val="none" w:sz="0" w:space="0" w:color="auto"/>
      </w:divBdr>
    </w:div>
    <w:div w:id="493498032">
      <w:bodyDiv w:val="1"/>
      <w:marLeft w:val="0"/>
      <w:marRight w:val="0"/>
      <w:marTop w:val="0"/>
      <w:marBottom w:val="0"/>
      <w:divBdr>
        <w:top w:val="none" w:sz="0" w:space="0" w:color="auto"/>
        <w:left w:val="none" w:sz="0" w:space="0" w:color="auto"/>
        <w:bottom w:val="none" w:sz="0" w:space="0" w:color="auto"/>
        <w:right w:val="none" w:sz="0" w:space="0" w:color="auto"/>
      </w:divBdr>
      <w:divsChild>
        <w:div w:id="1584414038">
          <w:marLeft w:val="0"/>
          <w:marRight w:val="0"/>
          <w:marTop w:val="0"/>
          <w:marBottom w:val="0"/>
          <w:divBdr>
            <w:top w:val="none" w:sz="0" w:space="0" w:color="auto"/>
            <w:left w:val="none" w:sz="0" w:space="0" w:color="auto"/>
            <w:bottom w:val="none" w:sz="0" w:space="0" w:color="auto"/>
            <w:right w:val="none" w:sz="0" w:space="0" w:color="auto"/>
          </w:divBdr>
        </w:div>
        <w:div w:id="537083194">
          <w:marLeft w:val="0"/>
          <w:marRight w:val="0"/>
          <w:marTop w:val="0"/>
          <w:marBottom w:val="0"/>
          <w:divBdr>
            <w:top w:val="none" w:sz="0" w:space="0" w:color="auto"/>
            <w:left w:val="none" w:sz="0" w:space="0" w:color="auto"/>
            <w:bottom w:val="none" w:sz="0" w:space="0" w:color="auto"/>
            <w:right w:val="none" w:sz="0" w:space="0" w:color="auto"/>
          </w:divBdr>
        </w:div>
        <w:div w:id="100229223">
          <w:marLeft w:val="0"/>
          <w:marRight w:val="0"/>
          <w:marTop w:val="0"/>
          <w:marBottom w:val="0"/>
          <w:divBdr>
            <w:top w:val="none" w:sz="0" w:space="0" w:color="auto"/>
            <w:left w:val="none" w:sz="0" w:space="0" w:color="auto"/>
            <w:bottom w:val="none" w:sz="0" w:space="0" w:color="auto"/>
            <w:right w:val="none" w:sz="0" w:space="0" w:color="auto"/>
          </w:divBdr>
        </w:div>
        <w:div w:id="1821069540">
          <w:marLeft w:val="0"/>
          <w:marRight w:val="0"/>
          <w:marTop w:val="0"/>
          <w:marBottom w:val="0"/>
          <w:divBdr>
            <w:top w:val="none" w:sz="0" w:space="0" w:color="auto"/>
            <w:left w:val="none" w:sz="0" w:space="0" w:color="auto"/>
            <w:bottom w:val="none" w:sz="0" w:space="0" w:color="auto"/>
            <w:right w:val="none" w:sz="0" w:space="0" w:color="auto"/>
          </w:divBdr>
        </w:div>
        <w:div w:id="1556117870">
          <w:marLeft w:val="0"/>
          <w:marRight w:val="0"/>
          <w:marTop w:val="0"/>
          <w:marBottom w:val="0"/>
          <w:divBdr>
            <w:top w:val="none" w:sz="0" w:space="0" w:color="auto"/>
            <w:left w:val="none" w:sz="0" w:space="0" w:color="auto"/>
            <w:bottom w:val="none" w:sz="0" w:space="0" w:color="auto"/>
            <w:right w:val="none" w:sz="0" w:space="0" w:color="auto"/>
          </w:divBdr>
        </w:div>
        <w:div w:id="252445898">
          <w:marLeft w:val="0"/>
          <w:marRight w:val="0"/>
          <w:marTop w:val="0"/>
          <w:marBottom w:val="0"/>
          <w:divBdr>
            <w:top w:val="none" w:sz="0" w:space="0" w:color="auto"/>
            <w:left w:val="none" w:sz="0" w:space="0" w:color="auto"/>
            <w:bottom w:val="none" w:sz="0" w:space="0" w:color="auto"/>
            <w:right w:val="none" w:sz="0" w:space="0" w:color="auto"/>
          </w:divBdr>
        </w:div>
        <w:div w:id="1325206589">
          <w:marLeft w:val="0"/>
          <w:marRight w:val="0"/>
          <w:marTop w:val="0"/>
          <w:marBottom w:val="0"/>
          <w:divBdr>
            <w:top w:val="none" w:sz="0" w:space="0" w:color="auto"/>
            <w:left w:val="none" w:sz="0" w:space="0" w:color="auto"/>
            <w:bottom w:val="none" w:sz="0" w:space="0" w:color="auto"/>
            <w:right w:val="none" w:sz="0" w:space="0" w:color="auto"/>
          </w:divBdr>
        </w:div>
        <w:div w:id="333150838">
          <w:marLeft w:val="0"/>
          <w:marRight w:val="0"/>
          <w:marTop w:val="0"/>
          <w:marBottom w:val="0"/>
          <w:divBdr>
            <w:top w:val="none" w:sz="0" w:space="0" w:color="auto"/>
            <w:left w:val="none" w:sz="0" w:space="0" w:color="auto"/>
            <w:bottom w:val="none" w:sz="0" w:space="0" w:color="auto"/>
            <w:right w:val="none" w:sz="0" w:space="0" w:color="auto"/>
          </w:divBdr>
        </w:div>
      </w:divsChild>
    </w:div>
    <w:div w:id="498271027">
      <w:bodyDiv w:val="1"/>
      <w:marLeft w:val="0"/>
      <w:marRight w:val="0"/>
      <w:marTop w:val="0"/>
      <w:marBottom w:val="0"/>
      <w:divBdr>
        <w:top w:val="none" w:sz="0" w:space="0" w:color="auto"/>
        <w:left w:val="none" w:sz="0" w:space="0" w:color="auto"/>
        <w:bottom w:val="none" w:sz="0" w:space="0" w:color="auto"/>
        <w:right w:val="none" w:sz="0" w:space="0" w:color="auto"/>
      </w:divBdr>
      <w:divsChild>
        <w:div w:id="1556433527">
          <w:marLeft w:val="0"/>
          <w:marRight w:val="0"/>
          <w:marTop w:val="0"/>
          <w:marBottom w:val="0"/>
          <w:divBdr>
            <w:top w:val="none" w:sz="0" w:space="0" w:color="auto"/>
            <w:left w:val="none" w:sz="0" w:space="0" w:color="auto"/>
            <w:bottom w:val="none" w:sz="0" w:space="0" w:color="auto"/>
            <w:right w:val="none" w:sz="0" w:space="0" w:color="auto"/>
          </w:divBdr>
        </w:div>
        <w:div w:id="1279072169">
          <w:marLeft w:val="0"/>
          <w:marRight w:val="0"/>
          <w:marTop w:val="0"/>
          <w:marBottom w:val="0"/>
          <w:divBdr>
            <w:top w:val="none" w:sz="0" w:space="0" w:color="auto"/>
            <w:left w:val="none" w:sz="0" w:space="0" w:color="auto"/>
            <w:bottom w:val="none" w:sz="0" w:space="0" w:color="auto"/>
            <w:right w:val="none" w:sz="0" w:space="0" w:color="auto"/>
          </w:divBdr>
        </w:div>
        <w:div w:id="915552549">
          <w:marLeft w:val="0"/>
          <w:marRight w:val="0"/>
          <w:marTop w:val="0"/>
          <w:marBottom w:val="0"/>
          <w:divBdr>
            <w:top w:val="none" w:sz="0" w:space="0" w:color="auto"/>
            <w:left w:val="none" w:sz="0" w:space="0" w:color="auto"/>
            <w:bottom w:val="none" w:sz="0" w:space="0" w:color="auto"/>
            <w:right w:val="none" w:sz="0" w:space="0" w:color="auto"/>
          </w:divBdr>
        </w:div>
        <w:div w:id="1197155623">
          <w:marLeft w:val="0"/>
          <w:marRight w:val="0"/>
          <w:marTop w:val="0"/>
          <w:marBottom w:val="0"/>
          <w:divBdr>
            <w:top w:val="none" w:sz="0" w:space="0" w:color="auto"/>
            <w:left w:val="none" w:sz="0" w:space="0" w:color="auto"/>
            <w:bottom w:val="none" w:sz="0" w:space="0" w:color="auto"/>
            <w:right w:val="none" w:sz="0" w:space="0" w:color="auto"/>
          </w:divBdr>
        </w:div>
        <w:div w:id="1589314302">
          <w:marLeft w:val="0"/>
          <w:marRight w:val="0"/>
          <w:marTop w:val="0"/>
          <w:marBottom w:val="0"/>
          <w:divBdr>
            <w:top w:val="none" w:sz="0" w:space="0" w:color="auto"/>
            <w:left w:val="none" w:sz="0" w:space="0" w:color="auto"/>
            <w:bottom w:val="none" w:sz="0" w:space="0" w:color="auto"/>
            <w:right w:val="none" w:sz="0" w:space="0" w:color="auto"/>
          </w:divBdr>
        </w:div>
        <w:div w:id="1498182124">
          <w:marLeft w:val="0"/>
          <w:marRight w:val="0"/>
          <w:marTop w:val="0"/>
          <w:marBottom w:val="0"/>
          <w:divBdr>
            <w:top w:val="none" w:sz="0" w:space="0" w:color="auto"/>
            <w:left w:val="none" w:sz="0" w:space="0" w:color="auto"/>
            <w:bottom w:val="none" w:sz="0" w:space="0" w:color="auto"/>
            <w:right w:val="none" w:sz="0" w:space="0" w:color="auto"/>
          </w:divBdr>
        </w:div>
        <w:div w:id="155610176">
          <w:marLeft w:val="0"/>
          <w:marRight w:val="0"/>
          <w:marTop w:val="0"/>
          <w:marBottom w:val="0"/>
          <w:divBdr>
            <w:top w:val="none" w:sz="0" w:space="0" w:color="auto"/>
            <w:left w:val="none" w:sz="0" w:space="0" w:color="auto"/>
            <w:bottom w:val="none" w:sz="0" w:space="0" w:color="auto"/>
            <w:right w:val="none" w:sz="0" w:space="0" w:color="auto"/>
          </w:divBdr>
        </w:div>
        <w:div w:id="30962459">
          <w:marLeft w:val="0"/>
          <w:marRight w:val="0"/>
          <w:marTop w:val="0"/>
          <w:marBottom w:val="0"/>
          <w:divBdr>
            <w:top w:val="none" w:sz="0" w:space="0" w:color="auto"/>
            <w:left w:val="none" w:sz="0" w:space="0" w:color="auto"/>
            <w:bottom w:val="none" w:sz="0" w:space="0" w:color="auto"/>
            <w:right w:val="none" w:sz="0" w:space="0" w:color="auto"/>
          </w:divBdr>
        </w:div>
        <w:div w:id="209003053">
          <w:marLeft w:val="0"/>
          <w:marRight w:val="0"/>
          <w:marTop w:val="0"/>
          <w:marBottom w:val="0"/>
          <w:divBdr>
            <w:top w:val="none" w:sz="0" w:space="0" w:color="auto"/>
            <w:left w:val="none" w:sz="0" w:space="0" w:color="auto"/>
            <w:bottom w:val="none" w:sz="0" w:space="0" w:color="auto"/>
            <w:right w:val="none" w:sz="0" w:space="0" w:color="auto"/>
          </w:divBdr>
        </w:div>
        <w:div w:id="572158776">
          <w:marLeft w:val="0"/>
          <w:marRight w:val="0"/>
          <w:marTop w:val="0"/>
          <w:marBottom w:val="0"/>
          <w:divBdr>
            <w:top w:val="none" w:sz="0" w:space="0" w:color="auto"/>
            <w:left w:val="none" w:sz="0" w:space="0" w:color="auto"/>
            <w:bottom w:val="none" w:sz="0" w:space="0" w:color="auto"/>
            <w:right w:val="none" w:sz="0" w:space="0" w:color="auto"/>
          </w:divBdr>
        </w:div>
        <w:div w:id="1556043685">
          <w:marLeft w:val="0"/>
          <w:marRight w:val="0"/>
          <w:marTop w:val="0"/>
          <w:marBottom w:val="0"/>
          <w:divBdr>
            <w:top w:val="none" w:sz="0" w:space="0" w:color="auto"/>
            <w:left w:val="none" w:sz="0" w:space="0" w:color="auto"/>
            <w:bottom w:val="none" w:sz="0" w:space="0" w:color="auto"/>
            <w:right w:val="none" w:sz="0" w:space="0" w:color="auto"/>
          </w:divBdr>
        </w:div>
        <w:div w:id="2122992737">
          <w:marLeft w:val="0"/>
          <w:marRight w:val="0"/>
          <w:marTop w:val="0"/>
          <w:marBottom w:val="0"/>
          <w:divBdr>
            <w:top w:val="none" w:sz="0" w:space="0" w:color="auto"/>
            <w:left w:val="none" w:sz="0" w:space="0" w:color="auto"/>
            <w:bottom w:val="none" w:sz="0" w:space="0" w:color="auto"/>
            <w:right w:val="none" w:sz="0" w:space="0" w:color="auto"/>
          </w:divBdr>
        </w:div>
        <w:div w:id="1000085020">
          <w:marLeft w:val="0"/>
          <w:marRight w:val="0"/>
          <w:marTop w:val="0"/>
          <w:marBottom w:val="0"/>
          <w:divBdr>
            <w:top w:val="none" w:sz="0" w:space="0" w:color="auto"/>
            <w:left w:val="none" w:sz="0" w:space="0" w:color="auto"/>
            <w:bottom w:val="none" w:sz="0" w:space="0" w:color="auto"/>
            <w:right w:val="none" w:sz="0" w:space="0" w:color="auto"/>
          </w:divBdr>
        </w:div>
        <w:div w:id="1038824266">
          <w:marLeft w:val="0"/>
          <w:marRight w:val="0"/>
          <w:marTop w:val="0"/>
          <w:marBottom w:val="0"/>
          <w:divBdr>
            <w:top w:val="none" w:sz="0" w:space="0" w:color="auto"/>
            <w:left w:val="none" w:sz="0" w:space="0" w:color="auto"/>
            <w:bottom w:val="none" w:sz="0" w:space="0" w:color="auto"/>
            <w:right w:val="none" w:sz="0" w:space="0" w:color="auto"/>
          </w:divBdr>
        </w:div>
        <w:div w:id="851803555">
          <w:marLeft w:val="0"/>
          <w:marRight w:val="0"/>
          <w:marTop w:val="0"/>
          <w:marBottom w:val="0"/>
          <w:divBdr>
            <w:top w:val="none" w:sz="0" w:space="0" w:color="auto"/>
            <w:left w:val="none" w:sz="0" w:space="0" w:color="auto"/>
            <w:bottom w:val="none" w:sz="0" w:space="0" w:color="auto"/>
            <w:right w:val="none" w:sz="0" w:space="0" w:color="auto"/>
          </w:divBdr>
        </w:div>
        <w:div w:id="195583274">
          <w:marLeft w:val="0"/>
          <w:marRight w:val="0"/>
          <w:marTop w:val="0"/>
          <w:marBottom w:val="0"/>
          <w:divBdr>
            <w:top w:val="none" w:sz="0" w:space="0" w:color="auto"/>
            <w:left w:val="none" w:sz="0" w:space="0" w:color="auto"/>
            <w:bottom w:val="none" w:sz="0" w:space="0" w:color="auto"/>
            <w:right w:val="none" w:sz="0" w:space="0" w:color="auto"/>
          </w:divBdr>
        </w:div>
        <w:div w:id="983702592">
          <w:marLeft w:val="0"/>
          <w:marRight w:val="0"/>
          <w:marTop w:val="0"/>
          <w:marBottom w:val="0"/>
          <w:divBdr>
            <w:top w:val="none" w:sz="0" w:space="0" w:color="auto"/>
            <w:left w:val="none" w:sz="0" w:space="0" w:color="auto"/>
            <w:bottom w:val="none" w:sz="0" w:space="0" w:color="auto"/>
            <w:right w:val="none" w:sz="0" w:space="0" w:color="auto"/>
          </w:divBdr>
        </w:div>
        <w:div w:id="1429036933">
          <w:marLeft w:val="0"/>
          <w:marRight w:val="0"/>
          <w:marTop w:val="0"/>
          <w:marBottom w:val="0"/>
          <w:divBdr>
            <w:top w:val="none" w:sz="0" w:space="0" w:color="auto"/>
            <w:left w:val="none" w:sz="0" w:space="0" w:color="auto"/>
            <w:bottom w:val="none" w:sz="0" w:space="0" w:color="auto"/>
            <w:right w:val="none" w:sz="0" w:space="0" w:color="auto"/>
          </w:divBdr>
        </w:div>
        <w:div w:id="363750594">
          <w:marLeft w:val="0"/>
          <w:marRight w:val="0"/>
          <w:marTop w:val="0"/>
          <w:marBottom w:val="0"/>
          <w:divBdr>
            <w:top w:val="none" w:sz="0" w:space="0" w:color="auto"/>
            <w:left w:val="none" w:sz="0" w:space="0" w:color="auto"/>
            <w:bottom w:val="none" w:sz="0" w:space="0" w:color="auto"/>
            <w:right w:val="none" w:sz="0" w:space="0" w:color="auto"/>
          </w:divBdr>
        </w:div>
        <w:div w:id="24258782">
          <w:marLeft w:val="0"/>
          <w:marRight w:val="0"/>
          <w:marTop w:val="0"/>
          <w:marBottom w:val="0"/>
          <w:divBdr>
            <w:top w:val="none" w:sz="0" w:space="0" w:color="auto"/>
            <w:left w:val="none" w:sz="0" w:space="0" w:color="auto"/>
            <w:bottom w:val="none" w:sz="0" w:space="0" w:color="auto"/>
            <w:right w:val="none" w:sz="0" w:space="0" w:color="auto"/>
          </w:divBdr>
        </w:div>
        <w:div w:id="1418559054">
          <w:marLeft w:val="0"/>
          <w:marRight w:val="0"/>
          <w:marTop w:val="0"/>
          <w:marBottom w:val="0"/>
          <w:divBdr>
            <w:top w:val="none" w:sz="0" w:space="0" w:color="auto"/>
            <w:left w:val="none" w:sz="0" w:space="0" w:color="auto"/>
            <w:bottom w:val="none" w:sz="0" w:space="0" w:color="auto"/>
            <w:right w:val="none" w:sz="0" w:space="0" w:color="auto"/>
          </w:divBdr>
        </w:div>
      </w:divsChild>
    </w:div>
    <w:div w:id="566962637">
      <w:bodyDiv w:val="1"/>
      <w:marLeft w:val="0"/>
      <w:marRight w:val="0"/>
      <w:marTop w:val="0"/>
      <w:marBottom w:val="0"/>
      <w:divBdr>
        <w:top w:val="none" w:sz="0" w:space="0" w:color="auto"/>
        <w:left w:val="none" w:sz="0" w:space="0" w:color="auto"/>
        <w:bottom w:val="none" w:sz="0" w:space="0" w:color="auto"/>
        <w:right w:val="none" w:sz="0" w:space="0" w:color="auto"/>
      </w:divBdr>
    </w:div>
    <w:div w:id="579800913">
      <w:bodyDiv w:val="1"/>
      <w:marLeft w:val="0"/>
      <w:marRight w:val="0"/>
      <w:marTop w:val="0"/>
      <w:marBottom w:val="0"/>
      <w:divBdr>
        <w:top w:val="none" w:sz="0" w:space="0" w:color="auto"/>
        <w:left w:val="none" w:sz="0" w:space="0" w:color="auto"/>
        <w:bottom w:val="none" w:sz="0" w:space="0" w:color="auto"/>
        <w:right w:val="none" w:sz="0" w:space="0" w:color="auto"/>
      </w:divBdr>
      <w:divsChild>
        <w:div w:id="844393292">
          <w:marLeft w:val="0"/>
          <w:marRight w:val="0"/>
          <w:marTop w:val="0"/>
          <w:marBottom w:val="0"/>
          <w:divBdr>
            <w:top w:val="none" w:sz="0" w:space="0" w:color="auto"/>
            <w:left w:val="none" w:sz="0" w:space="0" w:color="auto"/>
            <w:bottom w:val="none" w:sz="0" w:space="0" w:color="auto"/>
            <w:right w:val="none" w:sz="0" w:space="0" w:color="auto"/>
          </w:divBdr>
        </w:div>
        <w:div w:id="1835220155">
          <w:marLeft w:val="0"/>
          <w:marRight w:val="0"/>
          <w:marTop w:val="0"/>
          <w:marBottom w:val="0"/>
          <w:divBdr>
            <w:top w:val="none" w:sz="0" w:space="0" w:color="auto"/>
            <w:left w:val="none" w:sz="0" w:space="0" w:color="auto"/>
            <w:bottom w:val="none" w:sz="0" w:space="0" w:color="auto"/>
            <w:right w:val="none" w:sz="0" w:space="0" w:color="auto"/>
          </w:divBdr>
        </w:div>
        <w:div w:id="1892497174">
          <w:marLeft w:val="0"/>
          <w:marRight w:val="0"/>
          <w:marTop w:val="0"/>
          <w:marBottom w:val="0"/>
          <w:divBdr>
            <w:top w:val="none" w:sz="0" w:space="0" w:color="auto"/>
            <w:left w:val="none" w:sz="0" w:space="0" w:color="auto"/>
            <w:bottom w:val="none" w:sz="0" w:space="0" w:color="auto"/>
            <w:right w:val="none" w:sz="0" w:space="0" w:color="auto"/>
          </w:divBdr>
        </w:div>
        <w:div w:id="1642032528">
          <w:marLeft w:val="0"/>
          <w:marRight w:val="0"/>
          <w:marTop w:val="0"/>
          <w:marBottom w:val="0"/>
          <w:divBdr>
            <w:top w:val="none" w:sz="0" w:space="0" w:color="auto"/>
            <w:left w:val="none" w:sz="0" w:space="0" w:color="auto"/>
            <w:bottom w:val="none" w:sz="0" w:space="0" w:color="auto"/>
            <w:right w:val="none" w:sz="0" w:space="0" w:color="auto"/>
          </w:divBdr>
        </w:div>
        <w:div w:id="1307079072">
          <w:marLeft w:val="0"/>
          <w:marRight w:val="0"/>
          <w:marTop w:val="0"/>
          <w:marBottom w:val="0"/>
          <w:divBdr>
            <w:top w:val="none" w:sz="0" w:space="0" w:color="auto"/>
            <w:left w:val="none" w:sz="0" w:space="0" w:color="auto"/>
            <w:bottom w:val="none" w:sz="0" w:space="0" w:color="auto"/>
            <w:right w:val="none" w:sz="0" w:space="0" w:color="auto"/>
          </w:divBdr>
        </w:div>
        <w:div w:id="919482235">
          <w:marLeft w:val="0"/>
          <w:marRight w:val="0"/>
          <w:marTop w:val="0"/>
          <w:marBottom w:val="0"/>
          <w:divBdr>
            <w:top w:val="none" w:sz="0" w:space="0" w:color="auto"/>
            <w:left w:val="none" w:sz="0" w:space="0" w:color="auto"/>
            <w:bottom w:val="none" w:sz="0" w:space="0" w:color="auto"/>
            <w:right w:val="none" w:sz="0" w:space="0" w:color="auto"/>
          </w:divBdr>
        </w:div>
        <w:div w:id="446706958">
          <w:marLeft w:val="0"/>
          <w:marRight w:val="0"/>
          <w:marTop w:val="0"/>
          <w:marBottom w:val="0"/>
          <w:divBdr>
            <w:top w:val="none" w:sz="0" w:space="0" w:color="auto"/>
            <w:left w:val="none" w:sz="0" w:space="0" w:color="auto"/>
            <w:bottom w:val="none" w:sz="0" w:space="0" w:color="auto"/>
            <w:right w:val="none" w:sz="0" w:space="0" w:color="auto"/>
          </w:divBdr>
        </w:div>
        <w:div w:id="1779331444">
          <w:marLeft w:val="0"/>
          <w:marRight w:val="0"/>
          <w:marTop w:val="0"/>
          <w:marBottom w:val="0"/>
          <w:divBdr>
            <w:top w:val="none" w:sz="0" w:space="0" w:color="auto"/>
            <w:left w:val="none" w:sz="0" w:space="0" w:color="auto"/>
            <w:bottom w:val="none" w:sz="0" w:space="0" w:color="auto"/>
            <w:right w:val="none" w:sz="0" w:space="0" w:color="auto"/>
          </w:divBdr>
        </w:div>
        <w:div w:id="472062848">
          <w:marLeft w:val="0"/>
          <w:marRight w:val="0"/>
          <w:marTop w:val="0"/>
          <w:marBottom w:val="0"/>
          <w:divBdr>
            <w:top w:val="none" w:sz="0" w:space="0" w:color="auto"/>
            <w:left w:val="none" w:sz="0" w:space="0" w:color="auto"/>
            <w:bottom w:val="none" w:sz="0" w:space="0" w:color="auto"/>
            <w:right w:val="none" w:sz="0" w:space="0" w:color="auto"/>
          </w:divBdr>
        </w:div>
        <w:div w:id="436410242">
          <w:marLeft w:val="0"/>
          <w:marRight w:val="0"/>
          <w:marTop w:val="0"/>
          <w:marBottom w:val="0"/>
          <w:divBdr>
            <w:top w:val="none" w:sz="0" w:space="0" w:color="auto"/>
            <w:left w:val="none" w:sz="0" w:space="0" w:color="auto"/>
            <w:bottom w:val="none" w:sz="0" w:space="0" w:color="auto"/>
            <w:right w:val="none" w:sz="0" w:space="0" w:color="auto"/>
          </w:divBdr>
        </w:div>
        <w:div w:id="2006130106">
          <w:marLeft w:val="0"/>
          <w:marRight w:val="0"/>
          <w:marTop w:val="0"/>
          <w:marBottom w:val="0"/>
          <w:divBdr>
            <w:top w:val="none" w:sz="0" w:space="0" w:color="auto"/>
            <w:left w:val="none" w:sz="0" w:space="0" w:color="auto"/>
            <w:bottom w:val="none" w:sz="0" w:space="0" w:color="auto"/>
            <w:right w:val="none" w:sz="0" w:space="0" w:color="auto"/>
          </w:divBdr>
        </w:div>
        <w:div w:id="1752387847">
          <w:marLeft w:val="0"/>
          <w:marRight w:val="0"/>
          <w:marTop w:val="0"/>
          <w:marBottom w:val="0"/>
          <w:divBdr>
            <w:top w:val="none" w:sz="0" w:space="0" w:color="auto"/>
            <w:left w:val="none" w:sz="0" w:space="0" w:color="auto"/>
            <w:bottom w:val="none" w:sz="0" w:space="0" w:color="auto"/>
            <w:right w:val="none" w:sz="0" w:space="0" w:color="auto"/>
          </w:divBdr>
        </w:div>
        <w:div w:id="266885466">
          <w:marLeft w:val="0"/>
          <w:marRight w:val="0"/>
          <w:marTop w:val="0"/>
          <w:marBottom w:val="0"/>
          <w:divBdr>
            <w:top w:val="none" w:sz="0" w:space="0" w:color="auto"/>
            <w:left w:val="none" w:sz="0" w:space="0" w:color="auto"/>
            <w:bottom w:val="none" w:sz="0" w:space="0" w:color="auto"/>
            <w:right w:val="none" w:sz="0" w:space="0" w:color="auto"/>
          </w:divBdr>
        </w:div>
        <w:div w:id="1657996893">
          <w:marLeft w:val="0"/>
          <w:marRight w:val="0"/>
          <w:marTop w:val="0"/>
          <w:marBottom w:val="0"/>
          <w:divBdr>
            <w:top w:val="none" w:sz="0" w:space="0" w:color="auto"/>
            <w:left w:val="none" w:sz="0" w:space="0" w:color="auto"/>
            <w:bottom w:val="none" w:sz="0" w:space="0" w:color="auto"/>
            <w:right w:val="none" w:sz="0" w:space="0" w:color="auto"/>
          </w:divBdr>
        </w:div>
        <w:div w:id="542792321">
          <w:marLeft w:val="0"/>
          <w:marRight w:val="0"/>
          <w:marTop w:val="0"/>
          <w:marBottom w:val="0"/>
          <w:divBdr>
            <w:top w:val="none" w:sz="0" w:space="0" w:color="auto"/>
            <w:left w:val="none" w:sz="0" w:space="0" w:color="auto"/>
            <w:bottom w:val="none" w:sz="0" w:space="0" w:color="auto"/>
            <w:right w:val="none" w:sz="0" w:space="0" w:color="auto"/>
          </w:divBdr>
        </w:div>
        <w:div w:id="786311381">
          <w:marLeft w:val="0"/>
          <w:marRight w:val="0"/>
          <w:marTop w:val="0"/>
          <w:marBottom w:val="0"/>
          <w:divBdr>
            <w:top w:val="none" w:sz="0" w:space="0" w:color="auto"/>
            <w:left w:val="none" w:sz="0" w:space="0" w:color="auto"/>
            <w:bottom w:val="none" w:sz="0" w:space="0" w:color="auto"/>
            <w:right w:val="none" w:sz="0" w:space="0" w:color="auto"/>
          </w:divBdr>
        </w:div>
        <w:div w:id="146626650">
          <w:marLeft w:val="0"/>
          <w:marRight w:val="0"/>
          <w:marTop w:val="0"/>
          <w:marBottom w:val="0"/>
          <w:divBdr>
            <w:top w:val="none" w:sz="0" w:space="0" w:color="auto"/>
            <w:left w:val="none" w:sz="0" w:space="0" w:color="auto"/>
            <w:bottom w:val="none" w:sz="0" w:space="0" w:color="auto"/>
            <w:right w:val="none" w:sz="0" w:space="0" w:color="auto"/>
          </w:divBdr>
        </w:div>
        <w:div w:id="598295773">
          <w:marLeft w:val="0"/>
          <w:marRight w:val="0"/>
          <w:marTop w:val="0"/>
          <w:marBottom w:val="0"/>
          <w:divBdr>
            <w:top w:val="none" w:sz="0" w:space="0" w:color="auto"/>
            <w:left w:val="none" w:sz="0" w:space="0" w:color="auto"/>
            <w:bottom w:val="none" w:sz="0" w:space="0" w:color="auto"/>
            <w:right w:val="none" w:sz="0" w:space="0" w:color="auto"/>
          </w:divBdr>
        </w:div>
        <w:div w:id="1882739452">
          <w:marLeft w:val="0"/>
          <w:marRight w:val="0"/>
          <w:marTop w:val="0"/>
          <w:marBottom w:val="0"/>
          <w:divBdr>
            <w:top w:val="none" w:sz="0" w:space="0" w:color="auto"/>
            <w:left w:val="none" w:sz="0" w:space="0" w:color="auto"/>
            <w:bottom w:val="none" w:sz="0" w:space="0" w:color="auto"/>
            <w:right w:val="none" w:sz="0" w:space="0" w:color="auto"/>
          </w:divBdr>
        </w:div>
        <w:div w:id="666397558">
          <w:marLeft w:val="0"/>
          <w:marRight w:val="0"/>
          <w:marTop w:val="0"/>
          <w:marBottom w:val="0"/>
          <w:divBdr>
            <w:top w:val="none" w:sz="0" w:space="0" w:color="auto"/>
            <w:left w:val="none" w:sz="0" w:space="0" w:color="auto"/>
            <w:bottom w:val="none" w:sz="0" w:space="0" w:color="auto"/>
            <w:right w:val="none" w:sz="0" w:space="0" w:color="auto"/>
          </w:divBdr>
        </w:div>
        <w:div w:id="1089619293">
          <w:marLeft w:val="0"/>
          <w:marRight w:val="0"/>
          <w:marTop w:val="0"/>
          <w:marBottom w:val="0"/>
          <w:divBdr>
            <w:top w:val="none" w:sz="0" w:space="0" w:color="auto"/>
            <w:left w:val="none" w:sz="0" w:space="0" w:color="auto"/>
            <w:bottom w:val="none" w:sz="0" w:space="0" w:color="auto"/>
            <w:right w:val="none" w:sz="0" w:space="0" w:color="auto"/>
          </w:divBdr>
        </w:div>
        <w:div w:id="813449886">
          <w:marLeft w:val="0"/>
          <w:marRight w:val="0"/>
          <w:marTop w:val="0"/>
          <w:marBottom w:val="0"/>
          <w:divBdr>
            <w:top w:val="none" w:sz="0" w:space="0" w:color="auto"/>
            <w:left w:val="none" w:sz="0" w:space="0" w:color="auto"/>
            <w:bottom w:val="none" w:sz="0" w:space="0" w:color="auto"/>
            <w:right w:val="none" w:sz="0" w:space="0" w:color="auto"/>
          </w:divBdr>
        </w:div>
        <w:div w:id="1001274324">
          <w:marLeft w:val="0"/>
          <w:marRight w:val="0"/>
          <w:marTop w:val="0"/>
          <w:marBottom w:val="0"/>
          <w:divBdr>
            <w:top w:val="none" w:sz="0" w:space="0" w:color="auto"/>
            <w:left w:val="none" w:sz="0" w:space="0" w:color="auto"/>
            <w:bottom w:val="none" w:sz="0" w:space="0" w:color="auto"/>
            <w:right w:val="none" w:sz="0" w:space="0" w:color="auto"/>
          </w:divBdr>
        </w:div>
        <w:div w:id="1012800393">
          <w:marLeft w:val="0"/>
          <w:marRight w:val="0"/>
          <w:marTop w:val="0"/>
          <w:marBottom w:val="0"/>
          <w:divBdr>
            <w:top w:val="none" w:sz="0" w:space="0" w:color="auto"/>
            <w:left w:val="none" w:sz="0" w:space="0" w:color="auto"/>
            <w:bottom w:val="none" w:sz="0" w:space="0" w:color="auto"/>
            <w:right w:val="none" w:sz="0" w:space="0" w:color="auto"/>
          </w:divBdr>
        </w:div>
        <w:div w:id="1563715321">
          <w:marLeft w:val="0"/>
          <w:marRight w:val="0"/>
          <w:marTop w:val="0"/>
          <w:marBottom w:val="0"/>
          <w:divBdr>
            <w:top w:val="none" w:sz="0" w:space="0" w:color="auto"/>
            <w:left w:val="none" w:sz="0" w:space="0" w:color="auto"/>
            <w:bottom w:val="none" w:sz="0" w:space="0" w:color="auto"/>
            <w:right w:val="none" w:sz="0" w:space="0" w:color="auto"/>
          </w:divBdr>
        </w:div>
        <w:div w:id="225845544">
          <w:marLeft w:val="0"/>
          <w:marRight w:val="0"/>
          <w:marTop w:val="0"/>
          <w:marBottom w:val="0"/>
          <w:divBdr>
            <w:top w:val="none" w:sz="0" w:space="0" w:color="auto"/>
            <w:left w:val="none" w:sz="0" w:space="0" w:color="auto"/>
            <w:bottom w:val="none" w:sz="0" w:space="0" w:color="auto"/>
            <w:right w:val="none" w:sz="0" w:space="0" w:color="auto"/>
          </w:divBdr>
        </w:div>
        <w:div w:id="535432278">
          <w:marLeft w:val="0"/>
          <w:marRight w:val="0"/>
          <w:marTop w:val="0"/>
          <w:marBottom w:val="0"/>
          <w:divBdr>
            <w:top w:val="none" w:sz="0" w:space="0" w:color="auto"/>
            <w:left w:val="none" w:sz="0" w:space="0" w:color="auto"/>
            <w:bottom w:val="none" w:sz="0" w:space="0" w:color="auto"/>
            <w:right w:val="none" w:sz="0" w:space="0" w:color="auto"/>
          </w:divBdr>
        </w:div>
        <w:div w:id="1526290161">
          <w:marLeft w:val="0"/>
          <w:marRight w:val="0"/>
          <w:marTop w:val="0"/>
          <w:marBottom w:val="0"/>
          <w:divBdr>
            <w:top w:val="none" w:sz="0" w:space="0" w:color="auto"/>
            <w:left w:val="none" w:sz="0" w:space="0" w:color="auto"/>
            <w:bottom w:val="none" w:sz="0" w:space="0" w:color="auto"/>
            <w:right w:val="none" w:sz="0" w:space="0" w:color="auto"/>
          </w:divBdr>
        </w:div>
        <w:div w:id="216011775">
          <w:marLeft w:val="0"/>
          <w:marRight w:val="0"/>
          <w:marTop w:val="0"/>
          <w:marBottom w:val="0"/>
          <w:divBdr>
            <w:top w:val="none" w:sz="0" w:space="0" w:color="auto"/>
            <w:left w:val="none" w:sz="0" w:space="0" w:color="auto"/>
            <w:bottom w:val="none" w:sz="0" w:space="0" w:color="auto"/>
            <w:right w:val="none" w:sz="0" w:space="0" w:color="auto"/>
          </w:divBdr>
        </w:div>
        <w:div w:id="1010254835">
          <w:marLeft w:val="0"/>
          <w:marRight w:val="0"/>
          <w:marTop w:val="0"/>
          <w:marBottom w:val="0"/>
          <w:divBdr>
            <w:top w:val="none" w:sz="0" w:space="0" w:color="auto"/>
            <w:left w:val="none" w:sz="0" w:space="0" w:color="auto"/>
            <w:bottom w:val="none" w:sz="0" w:space="0" w:color="auto"/>
            <w:right w:val="none" w:sz="0" w:space="0" w:color="auto"/>
          </w:divBdr>
        </w:div>
        <w:div w:id="1563826978">
          <w:marLeft w:val="0"/>
          <w:marRight w:val="0"/>
          <w:marTop w:val="0"/>
          <w:marBottom w:val="0"/>
          <w:divBdr>
            <w:top w:val="none" w:sz="0" w:space="0" w:color="auto"/>
            <w:left w:val="none" w:sz="0" w:space="0" w:color="auto"/>
            <w:bottom w:val="none" w:sz="0" w:space="0" w:color="auto"/>
            <w:right w:val="none" w:sz="0" w:space="0" w:color="auto"/>
          </w:divBdr>
        </w:div>
        <w:div w:id="1703360460">
          <w:marLeft w:val="0"/>
          <w:marRight w:val="0"/>
          <w:marTop w:val="0"/>
          <w:marBottom w:val="0"/>
          <w:divBdr>
            <w:top w:val="none" w:sz="0" w:space="0" w:color="auto"/>
            <w:left w:val="none" w:sz="0" w:space="0" w:color="auto"/>
            <w:bottom w:val="none" w:sz="0" w:space="0" w:color="auto"/>
            <w:right w:val="none" w:sz="0" w:space="0" w:color="auto"/>
          </w:divBdr>
        </w:div>
      </w:divsChild>
    </w:div>
    <w:div w:id="579944094">
      <w:bodyDiv w:val="1"/>
      <w:marLeft w:val="0"/>
      <w:marRight w:val="0"/>
      <w:marTop w:val="0"/>
      <w:marBottom w:val="0"/>
      <w:divBdr>
        <w:top w:val="none" w:sz="0" w:space="0" w:color="auto"/>
        <w:left w:val="none" w:sz="0" w:space="0" w:color="auto"/>
        <w:bottom w:val="none" w:sz="0" w:space="0" w:color="auto"/>
        <w:right w:val="none" w:sz="0" w:space="0" w:color="auto"/>
      </w:divBdr>
    </w:div>
    <w:div w:id="592667815">
      <w:bodyDiv w:val="1"/>
      <w:marLeft w:val="0"/>
      <w:marRight w:val="0"/>
      <w:marTop w:val="0"/>
      <w:marBottom w:val="0"/>
      <w:divBdr>
        <w:top w:val="none" w:sz="0" w:space="0" w:color="auto"/>
        <w:left w:val="none" w:sz="0" w:space="0" w:color="auto"/>
        <w:bottom w:val="none" w:sz="0" w:space="0" w:color="auto"/>
        <w:right w:val="none" w:sz="0" w:space="0" w:color="auto"/>
      </w:divBdr>
    </w:div>
    <w:div w:id="592710951">
      <w:bodyDiv w:val="1"/>
      <w:marLeft w:val="0"/>
      <w:marRight w:val="0"/>
      <w:marTop w:val="0"/>
      <w:marBottom w:val="0"/>
      <w:divBdr>
        <w:top w:val="none" w:sz="0" w:space="0" w:color="auto"/>
        <w:left w:val="none" w:sz="0" w:space="0" w:color="auto"/>
        <w:bottom w:val="none" w:sz="0" w:space="0" w:color="auto"/>
        <w:right w:val="none" w:sz="0" w:space="0" w:color="auto"/>
      </w:divBdr>
      <w:divsChild>
        <w:div w:id="1191603422">
          <w:marLeft w:val="0"/>
          <w:marRight w:val="0"/>
          <w:marTop w:val="0"/>
          <w:marBottom w:val="0"/>
          <w:divBdr>
            <w:top w:val="none" w:sz="0" w:space="0" w:color="auto"/>
            <w:left w:val="none" w:sz="0" w:space="0" w:color="auto"/>
            <w:bottom w:val="none" w:sz="0" w:space="0" w:color="auto"/>
            <w:right w:val="none" w:sz="0" w:space="0" w:color="auto"/>
          </w:divBdr>
          <w:divsChild>
            <w:div w:id="389420742">
              <w:marLeft w:val="0"/>
              <w:marRight w:val="0"/>
              <w:marTop w:val="0"/>
              <w:marBottom w:val="0"/>
              <w:divBdr>
                <w:top w:val="none" w:sz="0" w:space="0" w:color="auto"/>
                <w:left w:val="none" w:sz="0" w:space="0" w:color="auto"/>
                <w:bottom w:val="none" w:sz="0" w:space="0" w:color="auto"/>
                <w:right w:val="none" w:sz="0" w:space="0" w:color="auto"/>
              </w:divBdr>
              <w:divsChild>
                <w:div w:id="1199053826">
                  <w:marLeft w:val="0"/>
                  <w:marRight w:val="0"/>
                  <w:marTop w:val="0"/>
                  <w:marBottom w:val="0"/>
                  <w:divBdr>
                    <w:top w:val="none" w:sz="0" w:space="0" w:color="auto"/>
                    <w:left w:val="none" w:sz="0" w:space="0" w:color="auto"/>
                    <w:bottom w:val="none" w:sz="0" w:space="0" w:color="auto"/>
                    <w:right w:val="none" w:sz="0" w:space="0" w:color="auto"/>
                  </w:divBdr>
                  <w:divsChild>
                    <w:div w:id="1063020957">
                      <w:marLeft w:val="0"/>
                      <w:marRight w:val="0"/>
                      <w:marTop w:val="0"/>
                      <w:marBottom w:val="0"/>
                      <w:divBdr>
                        <w:top w:val="none" w:sz="0" w:space="0" w:color="auto"/>
                        <w:left w:val="none" w:sz="0" w:space="0" w:color="auto"/>
                        <w:bottom w:val="none" w:sz="0" w:space="0" w:color="auto"/>
                        <w:right w:val="none" w:sz="0" w:space="0" w:color="auto"/>
                      </w:divBdr>
                      <w:divsChild>
                        <w:div w:id="15218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452177">
      <w:bodyDiv w:val="1"/>
      <w:marLeft w:val="0"/>
      <w:marRight w:val="0"/>
      <w:marTop w:val="0"/>
      <w:marBottom w:val="0"/>
      <w:divBdr>
        <w:top w:val="none" w:sz="0" w:space="0" w:color="auto"/>
        <w:left w:val="none" w:sz="0" w:space="0" w:color="auto"/>
        <w:bottom w:val="none" w:sz="0" w:space="0" w:color="auto"/>
        <w:right w:val="none" w:sz="0" w:space="0" w:color="auto"/>
      </w:divBdr>
      <w:divsChild>
        <w:div w:id="1562911557">
          <w:marLeft w:val="0"/>
          <w:marRight w:val="0"/>
          <w:marTop w:val="0"/>
          <w:marBottom w:val="0"/>
          <w:divBdr>
            <w:top w:val="none" w:sz="0" w:space="0" w:color="auto"/>
            <w:left w:val="none" w:sz="0" w:space="0" w:color="auto"/>
            <w:bottom w:val="none" w:sz="0" w:space="0" w:color="auto"/>
            <w:right w:val="none" w:sz="0" w:space="0" w:color="auto"/>
          </w:divBdr>
          <w:divsChild>
            <w:div w:id="2040692190">
              <w:marLeft w:val="0"/>
              <w:marRight w:val="0"/>
              <w:marTop w:val="0"/>
              <w:marBottom w:val="0"/>
              <w:divBdr>
                <w:top w:val="none" w:sz="0" w:space="0" w:color="auto"/>
                <w:left w:val="none" w:sz="0" w:space="0" w:color="auto"/>
                <w:bottom w:val="none" w:sz="0" w:space="0" w:color="auto"/>
                <w:right w:val="none" w:sz="0" w:space="0" w:color="auto"/>
              </w:divBdr>
            </w:div>
            <w:div w:id="167006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351088">
      <w:bodyDiv w:val="1"/>
      <w:marLeft w:val="0"/>
      <w:marRight w:val="0"/>
      <w:marTop w:val="0"/>
      <w:marBottom w:val="0"/>
      <w:divBdr>
        <w:top w:val="none" w:sz="0" w:space="0" w:color="auto"/>
        <w:left w:val="none" w:sz="0" w:space="0" w:color="auto"/>
        <w:bottom w:val="none" w:sz="0" w:space="0" w:color="auto"/>
        <w:right w:val="none" w:sz="0" w:space="0" w:color="auto"/>
      </w:divBdr>
    </w:div>
    <w:div w:id="629214061">
      <w:bodyDiv w:val="1"/>
      <w:marLeft w:val="0"/>
      <w:marRight w:val="0"/>
      <w:marTop w:val="0"/>
      <w:marBottom w:val="0"/>
      <w:divBdr>
        <w:top w:val="none" w:sz="0" w:space="0" w:color="auto"/>
        <w:left w:val="none" w:sz="0" w:space="0" w:color="auto"/>
        <w:bottom w:val="none" w:sz="0" w:space="0" w:color="auto"/>
        <w:right w:val="none" w:sz="0" w:space="0" w:color="auto"/>
      </w:divBdr>
      <w:divsChild>
        <w:div w:id="1077436213">
          <w:marLeft w:val="0"/>
          <w:marRight w:val="0"/>
          <w:marTop w:val="0"/>
          <w:marBottom w:val="0"/>
          <w:divBdr>
            <w:top w:val="none" w:sz="0" w:space="0" w:color="auto"/>
            <w:left w:val="none" w:sz="0" w:space="0" w:color="auto"/>
            <w:bottom w:val="none" w:sz="0" w:space="0" w:color="auto"/>
            <w:right w:val="none" w:sz="0" w:space="0" w:color="auto"/>
          </w:divBdr>
        </w:div>
      </w:divsChild>
    </w:div>
    <w:div w:id="633603589">
      <w:bodyDiv w:val="1"/>
      <w:marLeft w:val="0"/>
      <w:marRight w:val="0"/>
      <w:marTop w:val="0"/>
      <w:marBottom w:val="0"/>
      <w:divBdr>
        <w:top w:val="none" w:sz="0" w:space="0" w:color="auto"/>
        <w:left w:val="none" w:sz="0" w:space="0" w:color="auto"/>
        <w:bottom w:val="none" w:sz="0" w:space="0" w:color="auto"/>
        <w:right w:val="none" w:sz="0" w:space="0" w:color="auto"/>
      </w:divBdr>
      <w:divsChild>
        <w:div w:id="518395399">
          <w:marLeft w:val="0"/>
          <w:marRight w:val="0"/>
          <w:marTop w:val="0"/>
          <w:marBottom w:val="0"/>
          <w:divBdr>
            <w:top w:val="none" w:sz="0" w:space="0" w:color="auto"/>
            <w:left w:val="none" w:sz="0" w:space="0" w:color="auto"/>
            <w:bottom w:val="none" w:sz="0" w:space="0" w:color="auto"/>
            <w:right w:val="none" w:sz="0" w:space="0" w:color="auto"/>
          </w:divBdr>
        </w:div>
        <w:div w:id="656491866">
          <w:marLeft w:val="0"/>
          <w:marRight w:val="0"/>
          <w:marTop w:val="0"/>
          <w:marBottom w:val="0"/>
          <w:divBdr>
            <w:top w:val="none" w:sz="0" w:space="0" w:color="auto"/>
            <w:left w:val="none" w:sz="0" w:space="0" w:color="auto"/>
            <w:bottom w:val="none" w:sz="0" w:space="0" w:color="auto"/>
            <w:right w:val="none" w:sz="0" w:space="0" w:color="auto"/>
          </w:divBdr>
        </w:div>
        <w:div w:id="891305785">
          <w:marLeft w:val="0"/>
          <w:marRight w:val="0"/>
          <w:marTop w:val="0"/>
          <w:marBottom w:val="0"/>
          <w:divBdr>
            <w:top w:val="none" w:sz="0" w:space="0" w:color="auto"/>
            <w:left w:val="none" w:sz="0" w:space="0" w:color="auto"/>
            <w:bottom w:val="none" w:sz="0" w:space="0" w:color="auto"/>
            <w:right w:val="none" w:sz="0" w:space="0" w:color="auto"/>
          </w:divBdr>
        </w:div>
        <w:div w:id="307395974">
          <w:marLeft w:val="0"/>
          <w:marRight w:val="0"/>
          <w:marTop w:val="0"/>
          <w:marBottom w:val="0"/>
          <w:divBdr>
            <w:top w:val="none" w:sz="0" w:space="0" w:color="auto"/>
            <w:left w:val="none" w:sz="0" w:space="0" w:color="auto"/>
            <w:bottom w:val="none" w:sz="0" w:space="0" w:color="auto"/>
            <w:right w:val="none" w:sz="0" w:space="0" w:color="auto"/>
          </w:divBdr>
        </w:div>
        <w:div w:id="955873548">
          <w:marLeft w:val="0"/>
          <w:marRight w:val="0"/>
          <w:marTop w:val="0"/>
          <w:marBottom w:val="0"/>
          <w:divBdr>
            <w:top w:val="none" w:sz="0" w:space="0" w:color="auto"/>
            <w:left w:val="none" w:sz="0" w:space="0" w:color="auto"/>
            <w:bottom w:val="none" w:sz="0" w:space="0" w:color="auto"/>
            <w:right w:val="none" w:sz="0" w:space="0" w:color="auto"/>
          </w:divBdr>
        </w:div>
        <w:div w:id="2009601840">
          <w:marLeft w:val="0"/>
          <w:marRight w:val="0"/>
          <w:marTop w:val="0"/>
          <w:marBottom w:val="0"/>
          <w:divBdr>
            <w:top w:val="none" w:sz="0" w:space="0" w:color="auto"/>
            <w:left w:val="none" w:sz="0" w:space="0" w:color="auto"/>
            <w:bottom w:val="none" w:sz="0" w:space="0" w:color="auto"/>
            <w:right w:val="none" w:sz="0" w:space="0" w:color="auto"/>
          </w:divBdr>
        </w:div>
        <w:div w:id="616370385">
          <w:marLeft w:val="0"/>
          <w:marRight w:val="0"/>
          <w:marTop w:val="0"/>
          <w:marBottom w:val="0"/>
          <w:divBdr>
            <w:top w:val="none" w:sz="0" w:space="0" w:color="auto"/>
            <w:left w:val="none" w:sz="0" w:space="0" w:color="auto"/>
            <w:bottom w:val="none" w:sz="0" w:space="0" w:color="auto"/>
            <w:right w:val="none" w:sz="0" w:space="0" w:color="auto"/>
          </w:divBdr>
        </w:div>
        <w:div w:id="1044865490">
          <w:marLeft w:val="0"/>
          <w:marRight w:val="0"/>
          <w:marTop w:val="0"/>
          <w:marBottom w:val="0"/>
          <w:divBdr>
            <w:top w:val="none" w:sz="0" w:space="0" w:color="auto"/>
            <w:left w:val="none" w:sz="0" w:space="0" w:color="auto"/>
            <w:bottom w:val="none" w:sz="0" w:space="0" w:color="auto"/>
            <w:right w:val="none" w:sz="0" w:space="0" w:color="auto"/>
          </w:divBdr>
        </w:div>
        <w:div w:id="1542667245">
          <w:marLeft w:val="0"/>
          <w:marRight w:val="0"/>
          <w:marTop w:val="0"/>
          <w:marBottom w:val="0"/>
          <w:divBdr>
            <w:top w:val="none" w:sz="0" w:space="0" w:color="auto"/>
            <w:left w:val="none" w:sz="0" w:space="0" w:color="auto"/>
            <w:bottom w:val="none" w:sz="0" w:space="0" w:color="auto"/>
            <w:right w:val="none" w:sz="0" w:space="0" w:color="auto"/>
          </w:divBdr>
        </w:div>
        <w:div w:id="27074847">
          <w:marLeft w:val="0"/>
          <w:marRight w:val="0"/>
          <w:marTop w:val="0"/>
          <w:marBottom w:val="0"/>
          <w:divBdr>
            <w:top w:val="none" w:sz="0" w:space="0" w:color="auto"/>
            <w:left w:val="none" w:sz="0" w:space="0" w:color="auto"/>
            <w:bottom w:val="none" w:sz="0" w:space="0" w:color="auto"/>
            <w:right w:val="none" w:sz="0" w:space="0" w:color="auto"/>
          </w:divBdr>
        </w:div>
        <w:div w:id="1061172255">
          <w:marLeft w:val="0"/>
          <w:marRight w:val="0"/>
          <w:marTop w:val="0"/>
          <w:marBottom w:val="0"/>
          <w:divBdr>
            <w:top w:val="none" w:sz="0" w:space="0" w:color="auto"/>
            <w:left w:val="none" w:sz="0" w:space="0" w:color="auto"/>
            <w:bottom w:val="none" w:sz="0" w:space="0" w:color="auto"/>
            <w:right w:val="none" w:sz="0" w:space="0" w:color="auto"/>
          </w:divBdr>
        </w:div>
        <w:div w:id="723412151">
          <w:marLeft w:val="0"/>
          <w:marRight w:val="0"/>
          <w:marTop w:val="0"/>
          <w:marBottom w:val="0"/>
          <w:divBdr>
            <w:top w:val="none" w:sz="0" w:space="0" w:color="auto"/>
            <w:left w:val="none" w:sz="0" w:space="0" w:color="auto"/>
            <w:bottom w:val="none" w:sz="0" w:space="0" w:color="auto"/>
            <w:right w:val="none" w:sz="0" w:space="0" w:color="auto"/>
          </w:divBdr>
        </w:div>
        <w:div w:id="1751154388">
          <w:marLeft w:val="0"/>
          <w:marRight w:val="0"/>
          <w:marTop w:val="0"/>
          <w:marBottom w:val="0"/>
          <w:divBdr>
            <w:top w:val="none" w:sz="0" w:space="0" w:color="auto"/>
            <w:left w:val="none" w:sz="0" w:space="0" w:color="auto"/>
            <w:bottom w:val="none" w:sz="0" w:space="0" w:color="auto"/>
            <w:right w:val="none" w:sz="0" w:space="0" w:color="auto"/>
          </w:divBdr>
        </w:div>
        <w:div w:id="706299551">
          <w:marLeft w:val="0"/>
          <w:marRight w:val="0"/>
          <w:marTop w:val="0"/>
          <w:marBottom w:val="0"/>
          <w:divBdr>
            <w:top w:val="none" w:sz="0" w:space="0" w:color="auto"/>
            <w:left w:val="none" w:sz="0" w:space="0" w:color="auto"/>
            <w:bottom w:val="none" w:sz="0" w:space="0" w:color="auto"/>
            <w:right w:val="none" w:sz="0" w:space="0" w:color="auto"/>
          </w:divBdr>
        </w:div>
        <w:div w:id="1781757369">
          <w:marLeft w:val="0"/>
          <w:marRight w:val="0"/>
          <w:marTop w:val="0"/>
          <w:marBottom w:val="0"/>
          <w:divBdr>
            <w:top w:val="none" w:sz="0" w:space="0" w:color="auto"/>
            <w:left w:val="none" w:sz="0" w:space="0" w:color="auto"/>
            <w:bottom w:val="none" w:sz="0" w:space="0" w:color="auto"/>
            <w:right w:val="none" w:sz="0" w:space="0" w:color="auto"/>
          </w:divBdr>
        </w:div>
        <w:div w:id="2013293603">
          <w:marLeft w:val="0"/>
          <w:marRight w:val="0"/>
          <w:marTop w:val="0"/>
          <w:marBottom w:val="0"/>
          <w:divBdr>
            <w:top w:val="none" w:sz="0" w:space="0" w:color="auto"/>
            <w:left w:val="none" w:sz="0" w:space="0" w:color="auto"/>
            <w:bottom w:val="none" w:sz="0" w:space="0" w:color="auto"/>
            <w:right w:val="none" w:sz="0" w:space="0" w:color="auto"/>
          </w:divBdr>
        </w:div>
      </w:divsChild>
    </w:div>
    <w:div w:id="649747011">
      <w:bodyDiv w:val="1"/>
      <w:marLeft w:val="0"/>
      <w:marRight w:val="0"/>
      <w:marTop w:val="0"/>
      <w:marBottom w:val="0"/>
      <w:divBdr>
        <w:top w:val="none" w:sz="0" w:space="0" w:color="auto"/>
        <w:left w:val="none" w:sz="0" w:space="0" w:color="auto"/>
        <w:bottom w:val="none" w:sz="0" w:space="0" w:color="auto"/>
        <w:right w:val="none" w:sz="0" w:space="0" w:color="auto"/>
      </w:divBdr>
    </w:div>
    <w:div w:id="652753584">
      <w:bodyDiv w:val="1"/>
      <w:marLeft w:val="0"/>
      <w:marRight w:val="0"/>
      <w:marTop w:val="0"/>
      <w:marBottom w:val="0"/>
      <w:divBdr>
        <w:top w:val="none" w:sz="0" w:space="0" w:color="auto"/>
        <w:left w:val="none" w:sz="0" w:space="0" w:color="auto"/>
        <w:bottom w:val="none" w:sz="0" w:space="0" w:color="auto"/>
        <w:right w:val="none" w:sz="0" w:space="0" w:color="auto"/>
      </w:divBdr>
    </w:div>
    <w:div w:id="656038409">
      <w:bodyDiv w:val="1"/>
      <w:marLeft w:val="0"/>
      <w:marRight w:val="0"/>
      <w:marTop w:val="0"/>
      <w:marBottom w:val="0"/>
      <w:divBdr>
        <w:top w:val="none" w:sz="0" w:space="0" w:color="auto"/>
        <w:left w:val="none" w:sz="0" w:space="0" w:color="auto"/>
        <w:bottom w:val="none" w:sz="0" w:space="0" w:color="auto"/>
        <w:right w:val="none" w:sz="0" w:space="0" w:color="auto"/>
      </w:divBdr>
      <w:divsChild>
        <w:div w:id="1920627967">
          <w:marLeft w:val="0"/>
          <w:marRight w:val="0"/>
          <w:marTop w:val="0"/>
          <w:marBottom w:val="0"/>
          <w:divBdr>
            <w:top w:val="none" w:sz="0" w:space="0" w:color="auto"/>
            <w:left w:val="none" w:sz="0" w:space="0" w:color="auto"/>
            <w:bottom w:val="none" w:sz="0" w:space="0" w:color="auto"/>
            <w:right w:val="none" w:sz="0" w:space="0" w:color="auto"/>
          </w:divBdr>
        </w:div>
        <w:div w:id="2029524351">
          <w:marLeft w:val="0"/>
          <w:marRight w:val="0"/>
          <w:marTop w:val="0"/>
          <w:marBottom w:val="0"/>
          <w:divBdr>
            <w:top w:val="none" w:sz="0" w:space="0" w:color="auto"/>
            <w:left w:val="none" w:sz="0" w:space="0" w:color="auto"/>
            <w:bottom w:val="none" w:sz="0" w:space="0" w:color="auto"/>
            <w:right w:val="none" w:sz="0" w:space="0" w:color="auto"/>
          </w:divBdr>
        </w:div>
      </w:divsChild>
    </w:div>
    <w:div w:id="656685223">
      <w:bodyDiv w:val="1"/>
      <w:marLeft w:val="0"/>
      <w:marRight w:val="0"/>
      <w:marTop w:val="0"/>
      <w:marBottom w:val="0"/>
      <w:divBdr>
        <w:top w:val="none" w:sz="0" w:space="0" w:color="auto"/>
        <w:left w:val="none" w:sz="0" w:space="0" w:color="auto"/>
        <w:bottom w:val="none" w:sz="0" w:space="0" w:color="auto"/>
        <w:right w:val="none" w:sz="0" w:space="0" w:color="auto"/>
      </w:divBdr>
    </w:div>
    <w:div w:id="667900143">
      <w:bodyDiv w:val="1"/>
      <w:marLeft w:val="0"/>
      <w:marRight w:val="0"/>
      <w:marTop w:val="0"/>
      <w:marBottom w:val="0"/>
      <w:divBdr>
        <w:top w:val="none" w:sz="0" w:space="0" w:color="auto"/>
        <w:left w:val="none" w:sz="0" w:space="0" w:color="auto"/>
        <w:bottom w:val="none" w:sz="0" w:space="0" w:color="auto"/>
        <w:right w:val="none" w:sz="0" w:space="0" w:color="auto"/>
      </w:divBdr>
      <w:divsChild>
        <w:div w:id="1489832752">
          <w:marLeft w:val="0"/>
          <w:marRight w:val="0"/>
          <w:marTop w:val="0"/>
          <w:marBottom w:val="0"/>
          <w:divBdr>
            <w:top w:val="none" w:sz="0" w:space="0" w:color="auto"/>
            <w:left w:val="none" w:sz="0" w:space="0" w:color="auto"/>
            <w:bottom w:val="none" w:sz="0" w:space="0" w:color="auto"/>
            <w:right w:val="none" w:sz="0" w:space="0" w:color="auto"/>
          </w:divBdr>
        </w:div>
        <w:div w:id="1134952487">
          <w:marLeft w:val="0"/>
          <w:marRight w:val="0"/>
          <w:marTop w:val="0"/>
          <w:marBottom w:val="0"/>
          <w:divBdr>
            <w:top w:val="none" w:sz="0" w:space="0" w:color="auto"/>
            <w:left w:val="none" w:sz="0" w:space="0" w:color="auto"/>
            <w:bottom w:val="none" w:sz="0" w:space="0" w:color="auto"/>
            <w:right w:val="none" w:sz="0" w:space="0" w:color="auto"/>
          </w:divBdr>
        </w:div>
        <w:div w:id="1772125275">
          <w:marLeft w:val="0"/>
          <w:marRight w:val="0"/>
          <w:marTop w:val="0"/>
          <w:marBottom w:val="0"/>
          <w:divBdr>
            <w:top w:val="none" w:sz="0" w:space="0" w:color="auto"/>
            <w:left w:val="none" w:sz="0" w:space="0" w:color="auto"/>
            <w:bottom w:val="none" w:sz="0" w:space="0" w:color="auto"/>
            <w:right w:val="none" w:sz="0" w:space="0" w:color="auto"/>
          </w:divBdr>
        </w:div>
        <w:div w:id="1600404700">
          <w:marLeft w:val="0"/>
          <w:marRight w:val="0"/>
          <w:marTop w:val="0"/>
          <w:marBottom w:val="0"/>
          <w:divBdr>
            <w:top w:val="none" w:sz="0" w:space="0" w:color="auto"/>
            <w:left w:val="none" w:sz="0" w:space="0" w:color="auto"/>
            <w:bottom w:val="none" w:sz="0" w:space="0" w:color="auto"/>
            <w:right w:val="none" w:sz="0" w:space="0" w:color="auto"/>
          </w:divBdr>
        </w:div>
        <w:div w:id="1892375361">
          <w:marLeft w:val="0"/>
          <w:marRight w:val="0"/>
          <w:marTop w:val="0"/>
          <w:marBottom w:val="0"/>
          <w:divBdr>
            <w:top w:val="none" w:sz="0" w:space="0" w:color="auto"/>
            <w:left w:val="none" w:sz="0" w:space="0" w:color="auto"/>
            <w:bottom w:val="none" w:sz="0" w:space="0" w:color="auto"/>
            <w:right w:val="none" w:sz="0" w:space="0" w:color="auto"/>
          </w:divBdr>
        </w:div>
        <w:div w:id="1808039486">
          <w:marLeft w:val="0"/>
          <w:marRight w:val="0"/>
          <w:marTop w:val="0"/>
          <w:marBottom w:val="0"/>
          <w:divBdr>
            <w:top w:val="none" w:sz="0" w:space="0" w:color="auto"/>
            <w:left w:val="none" w:sz="0" w:space="0" w:color="auto"/>
            <w:bottom w:val="none" w:sz="0" w:space="0" w:color="auto"/>
            <w:right w:val="none" w:sz="0" w:space="0" w:color="auto"/>
          </w:divBdr>
        </w:div>
        <w:div w:id="990790509">
          <w:marLeft w:val="0"/>
          <w:marRight w:val="0"/>
          <w:marTop w:val="0"/>
          <w:marBottom w:val="0"/>
          <w:divBdr>
            <w:top w:val="none" w:sz="0" w:space="0" w:color="auto"/>
            <w:left w:val="none" w:sz="0" w:space="0" w:color="auto"/>
            <w:bottom w:val="none" w:sz="0" w:space="0" w:color="auto"/>
            <w:right w:val="none" w:sz="0" w:space="0" w:color="auto"/>
          </w:divBdr>
        </w:div>
        <w:div w:id="906652573">
          <w:marLeft w:val="0"/>
          <w:marRight w:val="0"/>
          <w:marTop w:val="0"/>
          <w:marBottom w:val="0"/>
          <w:divBdr>
            <w:top w:val="none" w:sz="0" w:space="0" w:color="auto"/>
            <w:left w:val="none" w:sz="0" w:space="0" w:color="auto"/>
            <w:bottom w:val="none" w:sz="0" w:space="0" w:color="auto"/>
            <w:right w:val="none" w:sz="0" w:space="0" w:color="auto"/>
          </w:divBdr>
        </w:div>
        <w:div w:id="490174441">
          <w:marLeft w:val="0"/>
          <w:marRight w:val="0"/>
          <w:marTop w:val="0"/>
          <w:marBottom w:val="0"/>
          <w:divBdr>
            <w:top w:val="none" w:sz="0" w:space="0" w:color="auto"/>
            <w:left w:val="none" w:sz="0" w:space="0" w:color="auto"/>
            <w:bottom w:val="none" w:sz="0" w:space="0" w:color="auto"/>
            <w:right w:val="none" w:sz="0" w:space="0" w:color="auto"/>
          </w:divBdr>
        </w:div>
        <w:div w:id="1156990015">
          <w:marLeft w:val="0"/>
          <w:marRight w:val="0"/>
          <w:marTop w:val="0"/>
          <w:marBottom w:val="0"/>
          <w:divBdr>
            <w:top w:val="none" w:sz="0" w:space="0" w:color="auto"/>
            <w:left w:val="none" w:sz="0" w:space="0" w:color="auto"/>
            <w:bottom w:val="none" w:sz="0" w:space="0" w:color="auto"/>
            <w:right w:val="none" w:sz="0" w:space="0" w:color="auto"/>
          </w:divBdr>
        </w:div>
        <w:div w:id="995112715">
          <w:marLeft w:val="0"/>
          <w:marRight w:val="0"/>
          <w:marTop w:val="0"/>
          <w:marBottom w:val="0"/>
          <w:divBdr>
            <w:top w:val="none" w:sz="0" w:space="0" w:color="auto"/>
            <w:left w:val="none" w:sz="0" w:space="0" w:color="auto"/>
            <w:bottom w:val="none" w:sz="0" w:space="0" w:color="auto"/>
            <w:right w:val="none" w:sz="0" w:space="0" w:color="auto"/>
          </w:divBdr>
        </w:div>
        <w:div w:id="788550636">
          <w:marLeft w:val="0"/>
          <w:marRight w:val="0"/>
          <w:marTop w:val="0"/>
          <w:marBottom w:val="0"/>
          <w:divBdr>
            <w:top w:val="none" w:sz="0" w:space="0" w:color="auto"/>
            <w:left w:val="none" w:sz="0" w:space="0" w:color="auto"/>
            <w:bottom w:val="none" w:sz="0" w:space="0" w:color="auto"/>
            <w:right w:val="none" w:sz="0" w:space="0" w:color="auto"/>
          </w:divBdr>
        </w:div>
        <w:div w:id="603029246">
          <w:marLeft w:val="0"/>
          <w:marRight w:val="0"/>
          <w:marTop w:val="0"/>
          <w:marBottom w:val="0"/>
          <w:divBdr>
            <w:top w:val="none" w:sz="0" w:space="0" w:color="auto"/>
            <w:left w:val="none" w:sz="0" w:space="0" w:color="auto"/>
            <w:bottom w:val="none" w:sz="0" w:space="0" w:color="auto"/>
            <w:right w:val="none" w:sz="0" w:space="0" w:color="auto"/>
          </w:divBdr>
        </w:div>
        <w:div w:id="131139699">
          <w:marLeft w:val="0"/>
          <w:marRight w:val="0"/>
          <w:marTop w:val="0"/>
          <w:marBottom w:val="0"/>
          <w:divBdr>
            <w:top w:val="none" w:sz="0" w:space="0" w:color="auto"/>
            <w:left w:val="none" w:sz="0" w:space="0" w:color="auto"/>
            <w:bottom w:val="none" w:sz="0" w:space="0" w:color="auto"/>
            <w:right w:val="none" w:sz="0" w:space="0" w:color="auto"/>
          </w:divBdr>
        </w:div>
        <w:div w:id="710230215">
          <w:marLeft w:val="0"/>
          <w:marRight w:val="0"/>
          <w:marTop w:val="0"/>
          <w:marBottom w:val="0"/>
          <w:divBdr>
            <w:top w:val="none" w:sz="0" w:space="0" w:color="auto"/>
            <w:left w:val="none" w:sz="0" w:space="0" w:color="auto"/>
            <w:bottom w:val="none" w:sz="0" w:space="0" w:color="auto"/>
            <w:right w:val="none" w:sz="0" w:space="0" w:color="auto"/>
          </w:divBdr>
        </w:div>
        <w:div w:id="624000752">
          <w:marLeft w:val="0"/>
          <w:marRight w:val="0"/>
          <w:marTop w:val="0"/>
          <w:marBottom w:val="0"/>
          <w:divBdr>
            <w:top w:val="none" w:sz="0" w:space="0" w:color="auto"/>
            <w:left w:val="none" w:sz="0" w:space="0" w:color="auto"/>
            <w:bottom w:val="none" w:sz="0" w:space="0" w:color="auto"/>
            <w:right w:val="none" w:sz="0" w:space="0" w:color="auto"/>
          </w:divBdr>
        </w:div>
        <w:div w:id="2073309249">
          <w:marLeft w:val="0"/>
          <w:marRight w:val="0"/>
          <w:marTop w:val="0"/>
          <w:marBottom w:val="0"/>
          <w:divBdr>
            <w:top w:val="none" w:sz="0" w:space="0" w:color="auto"/>
            <w:left w:val="none" w:sz="0" w:space="0" w:color="auto"/>
            <w:bottom w:val="none" w:sz="0" w:space="0" w:color="auto"/>
            <w:right w:val="none" w:sz="0" w:space="0" w:color="auto"/>
          </w:divBdr>
        </w:div>
        <w:div w:id="1296063064">
          <w:marLeft w:val="0"/>
          <w:marRight w:val="0"/>
          <w:marTop w:val="0"/>
          <w:marBottom w:val="0"/>
          <w:divBdr>
            <w:top w:val="none" w:sz="0" w:space="0" w:color="auto"/>
            <w:left w:val="none" w:sz="0" w:space="0" w:color="auto"/>
            <w:bottom w:val="none" w:sz="0" w:space="0" w:color="auto"/>
            <w:right w:val="none" w:sz="0" w:space="0" w:color="auto"/>
          </w:divBdr>
        </w:div>
        <w:div w:id="386221430">
          <w:marLeft w:val="0"/>
          <w:marRight w:val="0"/>
          <w:marTop w:val="0"/>
          <w:marBottom w:val="0"/>
          <w:divBdr>
            <w:top w:val="none" w:sz="0" w:space="0" w:color="auto"/>
            <w:left w:val="none" w:sz="0" w:space="0" w:color="auto"/>
            <w:bottom w:val="none" w:sz="0" w:space="0" w:color="auto"/>
            <w:right w:val="none" w:sz="0" w:space="0" w:color="auto"/>
          </w:divBdr>
        </w:div>
        <w:div w:id="1484395010">
          <w:marLeft w:val="0"/>
          <w:marRight w:val="0"/>
          <w:marTop w:val="0"/>
          <w:marBottom w:val="0"/>
          <w:divBdr>
            <w:top w:val="none" w:sz="0" w:space="0" w:color="auto"/>
            <w:left w:val="none" w:sz="0" w:space="0" w:color="auto"/>
            <w:bottom w:val="none" w:sz="0" w:space="0" w:color="auto"/>
            <w:right w:val="none" w:sz="0" w:space="0" w:color="auto"/>
          </w:divBdr>
        </w:div>
        <w:div w:id="1845625017">
          <w:marLeft w:val="0"/>
          <w:marRight w:val="0"/>
          <w:marTop w:val="0"/>
          <w:marBottom w:val="0"/>
          <w:divBdr>
            <w:top w:val="none" w:sz="0" w:space="0" w:color="auto"/>
            <w:left w:val="none" w:sz="0" w:space="0" w:color="auto"/>
            <w:bottom w:val="none" w:sz="0" w:space="0" w:color="auto"/>
            <w:right w:val="none" w:sz="0" w:space="0" w:color="auto"/>
          </w:divBdr>
        </w:div>
        <w:div w:id="1012074873">
          <w:marLeft w:val="0"/>
          <w:marRight w:val="0"/>
          <w:marTop w:val="0"/>
          <w:marBottom w:val="0"/>
          <w:divBdr>
            <w:top w:val="none" w:sz="0" w:space="0" w:color="auto"/>
            <w:left w:val="none" w:sz="0" w:space="0" w:color="auto"/>
            <w:bottom w:val="none" w:sz="0" w:space="0" w:color="auto"/>
            <w:right w:val="none" w:sz="0" w:space="0" w:color="auto"/>
          </w:divBdr>
        </w:div>
        <w:div w:id="49429439">
          <w:marLeft w:val="0"/>
          <w:marRight w:val="0"/>
          <w:marTop w:val="0"/>
          <w:marBottom w:val="0"/>
          <w:divBdr>
            <w:top w:val="none" w:sz="0" w:space="0" w:color="auto"/>
            <w:left w:val="none" w:sz="0" w:space="0" w:color="auto"/>
            <w:bottom w:val="none" w:sz="0" w:space="0" w:color="auto"/>
            <w:right w:val="none" w:sz="0" w:space="0" w:color="auto"/>
          </w:divBdr>
        </w:div>
        <w:div w:id="652832536">
          <w:marLeft w:val="0"/>
          <w:marRight w:val="0"/>
          <w:marTop w:val="0"/>
          <w:marBottom w:val="0"/>
          <w:divBdr>
            <w:top w:val="none" w:sz="0" w:space="0" w:color="auto"/>
            <w:left w:val="none" w:sz="0" w:space="0" w:color="auto"/>
            <w:bottom w:val="none" w:sz="0" w:space="0" w:color="auto"/>
            <w:right w:val="none" w:sz="0" w:space="0" w:color="auto"/>
          </w:divBdr>
        </w:div>
        <w:div w:id="154734842">
          <w:marLeft w:val="0"/>
          <w:marRight w:val="0"/>
          <w:marTop w:val="0"/>
          <w:marBottom w:val="0"/>
          <w:divBdr>
            <w:top w:val="none" w:sz="0" w:space="0" w:color="auto"/>
            <w:left w:val="none" w:sz="0" w:space="0" w:color="auto"/>
            <w:bottom w:val="none" w:sz="0" w:space="0" w:color="auto"/>
            <w:right w:val="none" w:sz="0" w:space="0" w:color="auto"/>
          </w:divBdr>
        </w:div>
        <w:div w:id="1460878690">
          <w:marLeft w:val="0"/>
          <w:marRight w:val="0"/>
          <w:marTop w:val="0"/>
          <w:marBottom w:val="0"/>
          <w:divBdr>
            <w:top w:val="none" w:sz="0" w:space="0" w:color="auto"/>
            <w:left w:val="none" w:sz="0" w:space="0" w:color="auto"/>
            <w:bottom w:val="none" w:sz="0" w:space="0" w:color="auto"/>
            <w:right w:val="none" w:sz="0" w:space="0" w:color="auto"/>
          </w:divBdr>
        </w:div>
        <w:div w:id="1972439648">
          <w:marLeft w:val="0"/>
          <w:marRight w:val="0"/>
          <w:marTop w:val="0"/>
          <w:marBottom w:val="0"/>
          <w:divBdr>
            <w:top w:val="none" w:sz="0" w:space="0" w:color="auto"/>
            <w:left w:val="none" w:sz="0" w:space="0" w:color="auto"/>
            <w:bottom w:val="none" w:sz="0" w:space="0" w:color="auto"/>
            <w:right w:val="none" w:sz="0" w:space="0" w:color="auto"/>
          </w:divBdr>
        </w:div>
        <w:div w:id="5642281">
          <w:marLeft w:val="0"/>
          <w:marRight w:val="0"/>
          <w:marTop w:val="0"/>
          <w:marBottom w:val="0"/>
          <w:divBdr>
            <w:top w:val="none" w:sz="0" w:space="0" w:color="auto"/>
            <w:left w:val="none" w:sz="0" w:space="0" w:color="auto"/>
            <w:bottom w:val="none" w:sz="0" w:space="0" w:color="auto"/>
            <w:right w:val="none" w:sz="0" w:space="0" w:color="auto"/>
          </w:divBdr>
        </w:div>
        <w:div w:id="1898544377">
          <w:marLeft w:val="0"/>
          <w:marRight w:val="0"/>
          <w:marTop w:val="0"/>
          <w:marBottom w:val="0"/>
          <w:divBdr>
            <w:top w:val="none" w:sz="0" w:space="0" w:color="auto"/>
            <w:left w:val="none" w:sz="0" w:space="0" w:color="auto"/>
            <w:bottom w:val="none" w:sz="0" w:space="0" w:color="auto"/>
            <w:right w:val="none" w:sz="0" w:space="0" w:color="auto"/>
          </w:divBdr>
        </w:div>
        <w:div w:id="219246846">
          <w:marLeft w:val="0"/>
          <w:marRight w:val="0"/>
          <w:marTop w:val="0"/>
          <w:marBottom w:val="0"/>
          <w:divBdr>
            <w:top w:val="none" w:sz="0" w:space="0" w:color="auto"/>
            <w:left w:val="none" w:sz="0" w:space="0" w:color="auto"/>
            <w:bottom w:val="none" w:sz="0" w:space="0" w:color="auto"/>
            <w:right w:val="none" w:sz="0" w:space="0" w:color="auto"/>
          </w:divBdr>
        </w:div>
        <w:div w:id="1912233236">
          <w:marLeft w:val="0"/>
          <w:marRight w:val="0"/>
          <w:marTop w:val="0"/>
          <w:marBottom w:val="0"/>
          <w:divBdr>
            <w:top w:val="none" w:sz="0" w:space="0" w:color="auto"/>
            <w:left w:val="none" w:sz="0" w:space="0" w:color="auto"/>
            <w:bottom w:val="none" w:sz="0" w:space="0" w:color="auto"/>
            <w:right w:val="none" w:sz="0" w:space="0" w:color="auto"/>
          </w:divBdr>
        </w:div>
        <w:div w:id="1919048057">
          <w:marLeft w:val="0"/>
          <w:marRight w:val="0"/>
          <w:marTop w:val="0"/>
          <w:marBottom w:val="0"/>
          <w:divBdr>
            <w:top w:val="none" w:sz="0" w:space="0" w:color="auto"/>
            <w:left w:val="none" w:sz="0" w:space="0" w:color="auto"/>
            <w:bottom w:val="none" w:sz="0" w:space="0" w:color="auto"/>
            <w:right w:val="none" w:sz="0" w:space="0" w:color="auto"/>
          </w:divBdr>
        </w:div>
        <w:div w:id="168521995">
          <w:marLeft w:val="0"/>
          <w:marRight w:val="0"/>
          <w:marTop w:val="0"/>
          <w:marBottom w:val="0"/>
          <w:divBdr>
            <w:top w:val="none" w:sz="0" w:space="0" w:color="auto"/>
            <w:left w:val="none" w:sz="0" w:space="0" w:color="auto"/>
            <w:bottom w:val="none" w:sz="0" w:space="0" w:color="auto"/>
            <w:right w:val="none" w:sz="0" w:space="0" w:color="auto"/>
          </w:divBdr>
        </w:div>
        <w:div w:id="1816215629">
          <w:marLeft w:val="0"/>
          <w:marRight w:val="0"/>
          <w:marTop w:val="0"/>
          <w:marBottom w:val="0"/>
          <w:divBdr>
            <w:top w:val="none" w:sz="0" w:space="0" w:color="auto"/>
            <w:left w:val="none" w:sz="0" w:space="0" w:color="auto"/>
            <w:bottom w:val="none" w:sz="0" w:space="0" w:color="auto"/>
            <w:right w:val="none" w:sz="0" w:space="0" w:color="auto"/>
          </w:divBdr>
        </w:div>
        <w:div w:id="1552040363">
          <w:marLeft w:val="0"/>
          <w:marRight w:val="0"/>
          <w:marTop w:val="0"/>
          <w:marBottom w:val="0"/>
          <w:divBdr>
            <w:top w:val="none" w:sz="0" w:space="0" w:color="auto"/>
            <w:left w:val="none" w:sz="0" w:space="0" w:color="auto"/>
            <w:bottom w:val="none" w:sz="0" w:space="0" w:color="auto"/>
            <w:right w:val="none" w:sz="0" w:space="0" w:color="auto"/>
          </w:divBdr>
        </w:div>
        <w:div w:id="1273712205">
          <w:marLeft w:val="0"/>
          <w:marRight w:val="0"/>
          <w:marTop w:val="0"/>
          <w:marBottom w:val="0"/>
          <w:divBdr>
            <w:top w:val="none" w:sz="0" w:space="0" w:color="auto"/>
            <w:left w:val="none" w:sz="0" w:space="0" w:color="auto"/>
            <w:bottom w:val="none" w:sz="0" w:space="0" w:color="auto"/>
            <w:right w:val="none" w:sz="0" w:space="0" w:color="auto"/>
          </w:divBdr>
        </w:div>
        <w:div w:id="123164622">
          <w:marLeft w:val="0"/>
          <w:marRight w:val="0"/>
          <w:marTop w:val="0"/>
          <w:marBottom w:val="0"/>
          <w:divBdr>
            <w:top w:val="none" w:sz="0" w:space="0" w:color="auto"/>
            <w:left w:val="none" w:sz="0" w:space="0" w:color="auto"/>
            <w:bottom w:val="none" w:sz="0" w:space="0" w:color="auto"/>
            <w:right w:val="none" w:sz="0" w:space="0" w:color="auto"/>
          </w:divBdr>
        </w:div>
      </w:divsChild>
    </w:div>
    <w:div w:id="688723720">
      <w:bodyDiv w:val="1"/>
      <w:marLeft w:val="0"/>
      <w:marRight w:val="0"/>
      <w:marTop w:val="0"/>
      <w:marBottom w:val="0"/>
      <w:divBdr>
        <w:top w:val="none" w:sz="0" w:space="0" w:color="auto"/>
        <w:left w:val="none" w:sz="0" w:space="0" w:color="auto"/>
        <w:bottom w:val="none" w:sz="0" w:space="0" w:color="auto"/>
        <w:right w:val="none" w:sz="0" w:space="0" w:color="auto"/>
      </w:divBdr>
    </w:div>
    <w:div w:id="689111135">
      <w:bodyDiv w:val="1"/>
      <w:marLeft w:val="0"/>
      <w:marRight w:val="0"/>
      <w:marTop w:val="0"/>
      <w:marBottom w:val="0"/>
      <w:divBdr>
        <w:top w:val="none" w:sz="0" w:space="0" w:color="auto"/>
        <w:left w:val="none" w:sz="0" w:space="0" w:color="auto"/>
        <w:bottom w:val="none" w:sz="0" w:space="0" w:color="auto"/>
        <w:right w:val="none" w:sz="0" w:space="0" w:color="auto"/>
      </w:divBdr>
    </w:div>
    <w:div w:id="704016449">
      <w:bodyDiv w:val="1"/>
      <w:marLeft w:val="0"/>
      <w:marRight w:val="0"/>
      <w:marTop w:val="0"/>
      <w:marBottom w:val="0"/>
      <w:divBdr>
        <w:top w:val="none" w:sz="0" w:space="0" w:color="auto"/>
        <w:left w:val="none" w:sz="0" w:space="0" w:color="auto"/>
        <w:bottom w:val="none" w:sz="0" w:space="0" w:color="auto"/>
        <w:right w:val="none" w:sz="0" w:space="0" w:color="auto"/>
      </w:divBdr>
      <w:divsChild>
        <w:div w:id="1428973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17626651">
      <w:bodyDiv w:val="1"/>
      <w:marLeft w:val="0"/>
      <w:marRight w:val="0"/>
      <w:marTop w:val="0"/>
      <w:marBottom w:val="0"/>
      <w:divBdr>
        <w:top w:val="none" w:sz="0" w:space="0" w:color="auto"/>
        <w:left w:val="none" w:sz="0" w:space="0" w:color="auto"/>
        <w:bottom w:val="none" w:sz="0" w:space="0" w:color="auto"/>
        <w:right w:val="none" w:sz="0" w:space="0" w:color="auto"/>
      </w:divBdr>
    </w:div>
    <w:div w:id="723213124">
      <w:bodyDiv w:val="1"/>
      <w:marLeft w:val="0"/>
      <w:marRight w:val="0"/>
      <w:marTop w:val="0"/>
      <w:marBottom w:val="0"/>
      <w:divBdr>
        <w:top w:val="none" w:sz="0" w:space="0" w:color="auto"/>
        <w:left w:val="none" w:sz="0" w:space="0" w:color="auto"/>
        <w:bottom w:val="none" w:sz="0" w:space="0" w:color="auto"/>
        <w:right w:val="none" w:sz="0" w:space="0" w:color="auto"/>
      </w:divBdr>
      <w:divsChild>
        <w:div w:id="1896353997">
          <w:blockQuote w:val="1"/>
          <w:marLeft w:val="720"/>
          <w:marRight w:val="720"/>
          <w:marTop w:val="100"/>
          <w:marBottom w:val="100"/>
          <w:divBdr>
            <w:top w:val="none" w:sz="0" w:space="0" w:color="auto"/>
            <w:left w:val="none" w:sz="0" w:space="0" w:color="auto"/>
            <w:bottom w:val="none" w:sz="0" w:space="0" w:color="auto"/>
            <w:right w:val="none" w:sz="0" w:space="0" w:color="auto"/>
          </w:divBdr>
        </w:div>
        <w:div w:id="351997416">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218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8381903">
      <w:bodyDiv w:val="1"/>
      <w:marLeft w:val="0"/>
      <w:marRight w:val="0"/>
      <w:marTop w:val="0"/>
      <w:marBottom w:val="0"/>
      <w:divBdr>
        <w:top w:val="none" w:sz="0" w:space="0" w:color="auto"/>
        <w:left w:val="none" w:sz="0" w:space="0" w:color="auto"/>
        <w:bottom w:val="none" w:sz="0" w:space="0" w:color="auto"/>
        <w:right w:val="none" w:sz="0" w:space="0" w:color="auto"/>
      </w:divBdr>
    </w:div>
    <w:div w:id="729504728">
      <w:bodyDiv w:val="1"/>
      <w:marLeft w:val="0"/>
      <w:marRight w:val="0"/>
      <w:marTop w:val="0"/>
      <w:marBottom w:val="0"/>
      <w:divBdr>
        <w:top w:val="none" w:sz="0" w:space="0" w:color="auto"/>
        <w:left w:val="none" w:sz="0" w:space="0" w:color="auto"/>
        <w:bottom w:val="none" w:sz="0" w:space="0" w:color="auto"/>
        <w:right w:val="none" w:sz="0" w:space="0" w:color="auto"/>
      </w:divBdr>
    </w:div>
    <w:div w:id="767047680">
      <w:bodyDiv w:val="1"/>
      <w:marLeft w:val="0"/>
      <w:marRight w:val="0"/>
      <w:marTop w:val="0"/>
      <w:marBottom w:val="0"/>
      <w:divBdr>
        <w:top w:val="none" w:sz="0" w:space="0" w:color="auto"/>
        <w:left w:val="none" w:sz="0" w:space="0" w:color="auto"/>
        <w:bottom w:val="none" w:sz="0" w:space="0" w:color="auto"/>
        <w:right w:val="none" w:sz="0" w:space="0" w:color="auto"/>
      </w:divBdr>
      <w:divsChild>
        <w:div w:id="77798622">
          <w:marLeft w:val="0"/>
          <w:marRight w:val="0"/>
          <w:marTop w:val="0"/>
          <w:marBottom w:val="0"/>
          <w:divBdr>
            <w:top w:val="none" w:sz="0" w:space="0" w:color="auto"/>
            <w:left w:val="none" w:sz="0" w:space="0" w:color="auto"/>
            <w:bottom w:val="none" w:sz="0" w:space="0" w:color="auto"/>
            <w:right w:val="none" w:sz="0" w:space="0" w:color="auto"/>
          </w:divBdr>
        </w:div>
        <w:div w:id="1947155861">
          <w:marLeft w:val="0"/>
          <w:marRight w:val="0"/>
          <w:marTop w:val="0"/>
          <w:marBottom w:val="0"/>
          <w:divBdr>
            <w:top w:val="none" w:sz="0" w:space="0" w:color="auto"/>
            <w:left w:val="none" w:sz="0" w:space="0" w:color="auto"/>
            <w:bottom w:val="none" w:sz="0" w:space="0" w:color="auto"/>
            <w:right w:val="none" w:sz="0" w:space="0" w:color="auto"/>
          </w:divBdr>
        </w:div>
        <w:div w:id="243731378">
          <w:marLeft w:val="0"/>
          <w:marRight w:val="0"/>
          <w:marTop w:val="0"/>
          <w:marBottom w:val="0"/>
          <w:divBdr>
            <w:top w:val="none" w:sz="0" w:space="0" w:color="auto"/>
            <w:left w:val="none" w:sz="0" w:space="0" w:color="auto"/>
            <w:bottom w:val="none" w:sz="0" w:space="0" w:color="auto"/>
            <w:right w:val="none" w:sz="0" w:space="0" w:color="auto"/>
          </w:divBdr>
        </w:div>
        <w:div w:id="623654170">
          <w:marLeft w:val="0"/>
          <w:marRight w:val="0"/>
          <w:marTop w:val="0"/>
          <w:marBottom w:val="0"/>
          <w:divBdr>
            <w:top w:val="none" w:sz="0" w:space="0" w:color="auto"/>
            <w:left w:val="none" w:sz="0" w:space="0" w:color="auto"/>
            <w:bottom w:val="none" w:sz="0" w:space="0" w:color="auto"/>
            <w:right w:val="none" w:sz="0" w:space="0" w:color="auto"/>
          </w:divBdr>
        </w:div>
        <w:div w:id="916592393">
          <w:marLeft w:val="0"/>
          <w:marRight w:val="0"/>
          <w:marTop w:val="0"/>
          <w:marBottom w:val="0"/>
          <w:divBdr>
            <w:top w:val="none" w:sz="0" w:space="0" w:color="auto"/>
            <w:left w:val="none" w:sz="0" w:space="0" w:color="auto"/>
            <w:bottom w:val="none" w:sz="0" w:space="0" w:color="auto"/>
            <w:right w:val="none" w:sz="0" w:space="0" w:color="auto"/>
          </w:divBdr>
        </w:div>
        <w:div w:id="1372611780">
          <w:marLeft w:val="0"/>
          <w:marRight w:val="0"/>
          <w:marTop w:val="0"/>
          <w:marBottom w:val="0"/>
          <w:divBdr>
            <w:top w:val="none" w:sz="0" w:space="0" w:color="auto"/>
            <w:left w:val="none" w:sz="0" w:space="0" w:color="auto"/>
            <w:bottom w:val="none" w:sz="0" w:space="0" w:color="auto"/>
            <w:right w:val="none" w:sz="0" w:space="0" w:color="auto"/>
          </w:divBdr>
        </w:div>
        <w:div w:id="1612978446">
          <w:marLeft w:val="0"/>
          <w:marRight w:val="0"/>
          <w:marTop w:val="0"/>
          <w:marBottom w:val="0"/>
          <w:divBdr>
            <w:top w:val="none" w:sz="0" w:space="0" w:color="auto"/>
            <w:left w:val="none" w:sz="0" w:space="0" w:color="auto"/>
            <w:bottom w:val="none" w:sz="0" w:space="0" w:color="auto"/>
            <w:right w:val="none" w:sz="0" w:space="0" w:color="auto"/>
          </w:divBdr>
        </w:div>
        <w:div w:id="1046294335">
          <w:marLeft w:val="0"/>
          <w:marRight w:val="0"/>
          <w:marTop w:val="0"/>
          <w:marBottom w:val="0"/>
          <w:divBdr>
            <w:top w:val="none" w:sz="0" w:space="0" w:color="auto"/>
            <w:left w:val="none" w:sz="0" w:space="0" w:color="auto"/>
            <w:bottom w:val="none" w:sz="0" w:space="0" w:color="auto"/>
            <w:right w:val="none" w:sz="0" w:space="0" w:color="auto"/>
          </w:divBdr>
        </w:div>
        <w:div w:id="705521494">
          <w:marLeft w:val="0"/>
          <w:marRight w:val="0"/>
          <w:marTop w:val="0"/>
          <w:marBottom w:val="0"/>
          <w:divBdr>
            <w:top w:val="none" w:sz="0" w:space="0" w:color="auto"/>
            <w:left w:val="none" w:sz="0" w:space="0" w:color="auto"/>
            <w:bottom w:val="none" w:sz="0" w:space="0" w:color="auto"/>
            <w:right w:val="none" w:sz="0" w:space="0" w:color="auto"/>
          </w:divBdr>
        </w:div>
        <w:div w:id="2632953">
          <w:marLeft w:val="0"/>
          <w:marRight w:val="0"/>
          <w:marTop w:val="0"/>
          <w:marBottom w:val="0"/>
          <w:divBdr>
            <w:top w:val="none" w:sz="0" w:space="0" w:color="auto"/>
            <w:left w:val="none" w:sz="0" w:space="0" w:color="auto"/>
            <w:bottom w:val="none" w:sz="0" w:space="0" w:color="auto"/>
            <w:right w:val="none" w:sz="0" w:space="0" w:color="auto"/>
          </w:divBdr>
        </w:div>
        <w:div w:id="1569147172">
          <w:marLeft w:val="0"/>
          <w:marRight w:val="0"/>
          <w:marTop w:val="0"/>
          <w:marBottom w:val="0"/>
          <w:divBdr>
            <w:top w:val="none" w:sz="0" w:space="0" w:color="auto"/>
            <w:left w:val="none" w:sz="0" w:space="0" w:color="auto"/>
            <w:bottom w:val="none" w:sz="0" w:space="0" w:color="auto"/>
            <w:right w:val="none" w:sz="0" w:space="0" w:color="auto"/>
          </w:divBdr>
        </w:div>
        <w:div w:id="2037459768">
          <w:marLeft w:val="0"/>
          <w:marRight w:val="0"/>
          <w:marTop w:val="0"/>
          <w:marBottom w:val="0"/>
          <w:divBdr>
            <w:top w:val="none" w:sz="0" w:space="0" w:color="auto"/>
            <w:left w:val="none" w:sz="0" w:space="0" w:color="auto"/>
            <w:bottom w:val="none" w:sz="0" w:space="0" w:color="auto"/>
            <w:right w:val="none" w:sz="0" w:space="0" w:color="auto"/>
          </w:divBdr>
        </w:div>
        <w:div w:id="224219587">
          <w:marLeft w:val="0"/>
          <w:marRight w:val="0"/>
          <w:marTop w:val="0"/>
          <w:marBottom w:val="0"/>
          <w:divBdr>
            <w:top w:val="none" w:sz="0" w:space="0" w:color="auto"/>
            <w:left w:val="none" w:sz="0" w:space="0" w:color="auto"/>
            <w:bottom w:val="none" w:sz="0" w:space="0" w:color="auto"/>
            <w:right w:val="none" w:sz="0" w:space="0" w:color="auto"/>
          </w:divBdr>
        </w:div>
        <w:div w:id="976643546">
          <w:marLeft w:val="0"/>
          <w:marRight w:val="0"/>
          <w:marTop w:val="0"/>
          <w:marBottom w:val="0"/>
          <w:divBdr>
            <w:top w:val="none" w:sz="0" w:space="0" w:color="auto"/>
            <w:left w:val="none" w:sz="0" w:space="0" w:color="auto"/>
            <w:bottom w:val="none" w:sz="0" w:space="0" w:color="auto"/>
            <w:right w:val="none" w:sz="0" w:space="0" w:color="auto"/>
          </w:divBdr>
        </w:div>
        <w:div w:id="1885945702">
          <w:marLeft w:val="0"/>
          <w:marRight w:val="0"/>
          <w:marTop w:val="0"/>
          <w:marBottom w:val="0"/>
          <w:divBdr>
            <w:top w:val="none" w:sz="0" w:space="0" w:color="auto"/>
            <w:left w:val="none" w:sz="0" w:space="0" w:color="auto"/>
            <w:bottom w:val="none" w:sz="0" w:space="0" w:color="auto"/>
            <w:right w:val="none" w:sz="0" w:space="0" w:color="auto"/>
          </w:divBdr>
        </w:div>
        <w:div w:id="920069357">
          <w:marLeft w:val="0"/>
          <w:marRight w:val="0"/>
          <w:marTop w:val="0"/>
          <w:marBottom w:val="0"/>
          <w:divBdr>
            <w:top w:val="none" w:sz="0" w:space="0" w:color="auto"/>
            <w:left w:val="none" w:sz="0" w:space="0" w:color="auto"/>
            <w:bottom w:val="none" w:sz="0" w:space="0" w:color="auto"/>
            <w:right w:val="none" w:sz="0" w:space="0" w:color="auto"/>
          </w:divBdr>
        </w:div>
        <w:div w:id="747574541">
          <w:marLeft w:val="0"/>
          <w:marRight w:val="0"/>
          <w:marTop w:val="0"/>
          <w:marBottom w:val="0"/>
          <w:divBdr>
            <w:top w:val="none" w:sz="0" w:space="0" w:color="auto"/>
            <w:left w:val="none" w:sz="0" w:space="0" w:color="auto"/>
            <w:bottom w:val="none" w:sz="0" w:space="0" w:color="auto"/>
            <w:right w:val="none" w:sz="0" w:space="0" w:color="auto"/>
          </w:divBdr>
        </w:div>
        <w:div w:id="717047037">
          <w:marLeft w:val="0"/>
          <w:marRight w:val="0"/>
          <w:marTop w:val="0"/>
          <w:marBottom w:val="0"/>
          <w:divBdr>
            <w:top w:val="none" w:sz="0" w:space="0" w:color="auto"/>
            <w:left w:val="none" w:sz="0" w:space="0" w:color="auto"/>
            <w:bottom w:val="none" w:sz="0" w:space="0" w:color="auto"/>
            <w:right w:val="none" w:sz="0" w:space="0" w:color="auto"/>
          </w:divBdr>
        </w:div>
        <w:div w:id="703865004">
          <w:marLeft w:val="0"/>
          <w:marRight w:val="0"/>
          <w:marTop w:val="0"/>
          <w:marBottom w:val="0"/>
          <w:divBdr>
            <w:top w:val="none" w:sz="0" w:space="0" w:color="auto"/>
            <w:left w:val="none" w:sz="0" w:space="0" w:color="auto"/>
            <w:bottom w:val="none" w:sz="0" w:space="0" w:color="auto"/>
            <w:right w:val="none" w:sz="0" w:space="0" w:color="auto"/>
          </w:divBdr>
        </w:div>
        <w:div w:id="2120366640">
          <w:marLeft w:val="0"/>
          <w:marRight w:val="0"/>
          <w:marTop w:val="0"/>
          <w:marBottom w:val="0"/>
          <w:divBdr>
            <w:top w:val="none" w:sz="0" w:space="0" w:color="auto"/>
            <w:left w:val="none" w:sz="0" w:space="0" w:color="auto"/>
            <w:bottom w:val="none" w:sz="0" w:space="0" w:color="auto"/>
            <w:right w:val="none" w:sz="0" w:space="0" w:color="auto"/>
          </w:divBdr>
        </w:div>
        <w:div w:id="1663966683">
          <w:marLeft w:val="0"/>
          <w:marRight w:val="0"/>
          <w:marTop w:val="0"/>
          <w:marBottom w:val="0"/>
          <w:divBdr>
            <w:top w:val="none" w:sz="0" w:space="0" w:color="auto"/>
            <w:left w:val="none" w:sz="0" w:space="0" w:color="auto"/>
            <w:bottom w:val="none" w:sz="0" w:space="0" w:color="auto"/>
            <w:right w:val="none" w:sz="0" w:space="0" w:color="auto"/>
          </w:divBdr>
        </w:div>
        <w:div w:id="1930387083">
          <w:marLeft w:val="0"/>
          <w:marRight w:val="0"/>
          <w:marTop w:val="0"/>
          <w:marBottom w:val="0"/>
          <w:divBdr>
            <w:top w:val="none" w:sz="0" w:space="0" w:color="auto"/>
            <w:left w:val="none" w:sz="0" w:space="0" w:color="auto"/>
            <w:bottom w:val="none" w:sz="0" w:space="0" w:color="auto"/>
            <w:right w:val="none" w:sz="0" w:space="0" w:color="auto"/>
          </w:divBdr>
        </w:div>
        <w:div w:id="806432965">
          <w:marLeft w:val="0"/>
          <w:marRight w:val="0"/>
          <w:marTop w:val="0"/>
          <w:marBottom w:val="0"/>
          <w:divBdr>
            <w:top w:val="none" w:sz="0" w:space="0" w:color="auto"/>
            <w:left w:val="none" w:sz="0" w:space="0" w:color="auto"/>
            <w:bottom w:val="none" w:sz="0" w:space="0" w:color="auto"/>
            <w:right w:val="none" w:sz="0" w:space="0" w:color="auto"/>
          </w:divBdr>
        </w:div>
        <w:div w:id="395520317">
          <w:marLeft w:val="0"/>
          <w:marRight w:val="0"/>
          <w:marTop w:val="0"/>
          <w:marBottom w:val="0"/>
          <w:divBdr>
            <w:top w:val="none" w:sz="0" w:space="0" w:color="auto"/>
            <w:left w:val="none" w:sz="0" w:space="0" w:color="auto"/>
            <w:bottom w:val="none" w:sz="0" w:space="0" w:color="auto"/>
            <w:right w:val="none" w:sz="0" w:space="0" w:color="auto"/>
          </w:divBdr>
        </w:div>
        <w:div w:id="540096696">
          <w:marLeft w:val="0"/>
          <w:marRight w:val="0"/>
          <w:marTop w:val="0"/>
          <w:marBottom w:val="0"/>
          <w:divBdr>
            <w:top w:val="none" w:sz="0" w:space="0" w:color="auto"/>
            <w:left w:val="none" w:sz="0" w:space="0" w:color="auto"/>
            <w:bottom w:val="none" w:sz="0" w:space="0" w:color="auto"/>
            <w:right w:val="none" w:sz="0" w:space="0" w:color="auto"/>
          </w:divBdr>
        </w:div>
        <w:div w:id="72091205">
          <w:marLeft w:val="0"/>
          <w:marRight w:val="0"/>
          <w:marTop w:val="0"/>
          <w:marBottom w:val="0"/>
          <w:divBdr>
            <w:top w:val="none" w:sz="0" w:space="0" w:color="auto"/>
            <w:left w:val="none" w:sz="0" w:space="0" w:color="auto"/>
            <w:bottom w:val="none" w:sz="0" w:space="0" w:color="auto"/>
            <w:right w:val="none" w:sz="0" w:space="0" w:color="auto"/>
          </w:divBdr>
        </w:div>
        <w:div w:id="160896070">
          <w:marLeft w:val="0"/>
          <w:marRight w:val="0"/>
          <w:marTop w:val="0"/>
          <w:marBottom w:val="0"/>
          <w:divBdr>
            <w:top w:val="none" w:sz="0" w:space="0" w:color="auto"/>
            <w:left w:val="none" w:sz="0" w:space="0" w:color="auto"/>
            <w:bottom w:val="none" w:sz="0" w:space="0" w:color="auto"/>
            <w:right w:val="none" w:sz="0" w:space="0" w:color="auto"/>
          </w:divBdr>
        </w:div>
        <w:div w:id="1587881811">
          <w:marLeft w:val="0"/>
          <w:marRight w:val="0"/>
          <w:marTop w:val="0"/>
          <w:marBottom w:val="0"/>
          <w:divBdr>
            <w:top w:val="none" w:sz="0" w:space="0" w:color="auto"/>
            <w:left w:val="none" w:sz="0" w:space="0" w:color="auto"/>
            <w:bottom w:val="none" w:sz="0" w:space="0" w:color="auto"/>
            <w:right w:val="none" w:sz="0" w:space="0" w:color="auto"/>
          </w:divBdr>
        </w:div>
        <w:div w:id="695038491">
          <w:marLeft w:val="0"/>
          <w:marRight w:val="0"/>
          <w:marTop w:val="0"/>
          <w:marBottom w:val="0"/>
          <w:divBdr>
            <w:top w:val="none" w:sz="0" w:space="0" w:color="auto"/>
            <w:left w:val="none" w:sz="0" w:space="0" w:color="auto"/>
            <w:bottom w:val="none" w:sz="0" w:space="0" w:color="auto"/>
            <w:right w:val="none" w:sz="0" w:space="0" w:color="auto"/>
          </w:divBdr>
        </w:div>
        <w:div w:id="323583045">
          <w:marLeft w:val="0"/>
          <w:marRight w:val="0"/>
          <w:marTop w:val="0"/>
          <w:marBottom w:val="0"/>
          <w:divBdr>
            <w:top w:val="none" w:sz="0" w:space="0" w:color="auto"/>
            <w:left w:val="none" w:sz="0" w:space="0" w:color="auto"/>
            <w:bottom w:val="none" w:sz="0" w:space="0" w:color="auto"/>
            <w:right w:val="none" w:sz="0" w:space="0" w:color="auto"/>
          </w:divBdr>
        </w:div>
        <w:div w:id="22286677">
          <w:marLeft w:val="0"/>
          <w:marRight w:val="0"/>
          <w:marTop w:val="0"/>
          <w:marBottom w:val="0"/>
          <w:divBdr>
            <w:top w:val="none" w:sz="0" w:space="0" w:color="auto"/>
            <w:left w:val="none" w:sz="0" w:space="0" w:color="auto"/>
            <w:bottom w:val="none" w:sz="0" w:space="0" w:color="auto"/>
            <w:right w:val="none" w:sz="0" w:space="0" w:color="auto"/>
          </w:divBdr>
        </w:div>
        <w:div w:id="1969700248">
          <w:marLeft w:val="0"/>
          <w:marRight w:val="0"/>
          <w:marTop w:val="0"/>
          <w:marBottom w:val="0"/>
          <w:divBdr>
            <w:top w:val="none" w:sz="0" w:space="0" w:color="auto"/>
            <w:left w:val="none" w:sz="0" w:space="0" w:color="auto"/>
            <w:bottom w:val="none" w:sz="0" w:space="0" w:color="auto"/>
            <w:right w:val="none" w:sz="0" w:space="0" w:color="auto"/>
          </w:divBdr>
        </w:div>
        <w:div w:id="98306128">
          <w:marLeft w:val="0"/>
          <w:marRight w:val="0"/>
          <w:marTop w:val="0"/>
          <w:marBottom w:val="0"/>
          <w:divBdr>
            <w:top w:val="none" w:sz="0" w:space="0" w:color="auto"/>
            <w:left w:val="none" w:sz="0" w:space="0" w:color="auto"/>
            <w:bottom w:val="none" w:sz="0" w:space="0" w:color="auto"/>
            <w:right w:val="none" w:sz="0" w:space="0" w:color="auto"/>
          </w:divBdr>
        </w:div>
        <w:div w:id="1654721145">
          <w:marLeft w:val="0"/>
          <w:marRight w:val="0"/>
          <w:marTop w:val="0"/>
          <w:marBottom w:val="0"/>
          <w:divBdr>
            <w:top w:val="none" w:sz="0" w:space="0" w:color="auto"/>
            <w:left w:val="none" w:sz="0" w:space="0" w:color="auto"/>
            <w:bottom w:val="none" w:sz="0" w:space="0" w:color="auto"/>
            <w:right w:val="none" w:sz="0" w:space="0" w:color="auto"/>
          </w:divBdr>
        </w:div>
        <w:div w:id="1300459923">
          <w:marLeft w:val="0"/>
          <w:marRight w:val="0"/>
          <w:marTop w:val="0"/>
          <w:marBottom w:val="0"/>
          <w:divBdr>
            <w:top w:val="none" w:sz="0" w:space="0" w:color="auto"/>
            <w:left w:val="none" w:sz="0" w:space="0" w:color="auto"/>
            <w:bottom w:val="none" w:sz="0" w:space="0" w:color="auto"/>
            <w:right w:val="none" w:sz="0" w:space="0" w:color="auto"/>
          </w:divBdr>
        </w:div>
        <w:div w:id="731389110">
          <w:marLeft w:val="0"/>
          <w:marRight w:val="0"/>
          <w:marTop w:val="0"/>
          <w:marBottom w:val="0"/>
          <w:divBdr>
            <w:top w:val="none" w:sz="0" w:space="0" w:color="auto"/>
            <w:left w:val="none" w:sz="0" w:space="0" w:color="auto"/>
            <w:bottom w:val="none" w:sz="0" w:space="0" w:color="auto"/>
            <w:right w:val="none" w:sz="0" w:space="0" w:color="auto"/>
          </w:divBdr>
        </w:div>
        <w:div w:id="3364300">
          <w:marLeft w:val="0"/>
          <w:marRight w:val="0"/>
          <w:marTop w:val="0"/>
          <w:marBottom w:val="0"/>
          <w:divBdr>
            <w:top w:val="none" w:sz="0" w:space="0" w:color="auto"/>
            <w:left w:val="none" w:sz="0" w:space="0" w:color="auto"/>
            <w:bottom w:val="none" w:sz="0" w:space="0" w:color="auto"/>
            <w:right w:val="none" w:sz="0" w:space="0" w:color="auto"/>
          </w:divBdr>
        </w:div>
        <w:div w:id="265039037">
          <w:marLeft w:val="0"/>
          <w:marRight w:val="0"/>
          <w:marTop w:val="0"/>
          <w:marBottom w:val="0"/>
          <w:divBdr>
            <w:top w:val="none" w:sz="0" w:space="0" w:color="auto"/>
            <w:left w:val="none" w:sz="0" w:space="0" w:color="auto"/>
            <w:bottom w:val="none" w:sz="0" w:space="0" w:color="auto"/>
            <w:right w:val="none" w:sz="0" w:space="0" w:color="auto"/>
          </w:divBdr>
        </w:div>
        <w:div w:id="1635868135">
          <w:marLeft w:val="0"/>
          <w:marRight w:val="0"/>
          <w:marTop w:val="0"/>
          <w:marBottom w:val="0"/>
          <w:divBdr>
            <w:top w:val="none" w:sz="0" w:space="0" w:color="auto"/>
            <w:left w:val="none" w:sz="0" w:space="0" w:color="auto"/>
            <w:bottom w:val="none" w:sz="0" w:space="0" w:color="auto"/>
            <w:right w:val="none" w:sz="0" w:space="0" w:color="auto"/>
          </w:divBdr>
        </w:div>
        <w:div w:id="258224825">
          <w:marLeft w:val="0"/>
          <w:marRight w:val="0"/>
          <w:marTop w:val="0"/>
          <w:marBottom w:val="0"/>
          <w:divBdr>
            <w:top w:val="none" w:sz="0" w:space="0" w:color="auto"/>
            <w:left w:val="none" w:sz="0" w:space="0" w:color="auto"/>
            <w:bottom w:val="none" w:sz="0" w:space="0" w:color="auto"/>
            <w:right w:val="none" w:sz="0" w:space="0" w:color="auto"/>
          </w:divBdr>
        </w:div>
        <w:div w:id="1894777052">
          <w:marLeft w:val="0"/>
          <w:marRight w:val="0"/>
          <w:marTop w:val="0"/>
          <w:marBottom w:val="0"/>
          <w:divBdr>
            <w:top w:val="none" w:sz="0" w:space="0" w:color="auto"/>
            <w:left w:val="none" w:sz="0" w:space="0" w:color="auto"/>
            <w:bottom w:val="none" w:sz="0" w:space="0" w:color="auto"/>
            <w:right w:val="none" w:sz="0" w:space="0" w:color="auto"/>
          </w:divBdr>
        </w:div>
        <w:div w:id="38089515">
          <w:marLeft w:val="0"/>
          <w:marRight w:val="0"/>
          <w:marTop w:val="0"/>
          <w:marBottom w:val="0"/>
          <w:divBdr>
            <w:top w:val="none" w:sz="0" w:space="0" w:color="auto"/>
            <w:left w:val="none" w:sz="0" w:space="0" w:color="auto"/>
            <w:bottom w:val="none" w:sz="0" w:space="0" w:color="auto"/>
            <w:right w:val="none" w:sz="0" w:space="0" w:color="auto"/>
          </w:divBdr>
        </w:div>
        <w:div w:id="2092389016">
          <w:marLeft w:val="0"/>
          <w:marRight w:val="0"/>
          <w:marTop w:val="0"/>
          <w:marBottom w:val="0"/>
          <w:divBdr>
            <w:top w:val="none" w:sz="0" w:space="0" w:color="auto"/>
            <w:left w:val="none" w:sz="0" w:space="0" w:color="auto"/>
            <w:bottom w:val="none" w:sz="0" w:space="0" w:color="auto"/>
            <w:right w:val="none" w:sz="0" w:space="0" w:color="auto"/>
          </w:divBdr>
        </w:div>
        <w:div w:id="853878258">
          <w:marLeft w:val="0"/>
          <w:marRight w:val="0"/>
          <w:marTop w:val="0"/>
          <w:marBottom w:val="0"/>
          <w:divBdr>
            <w:top w:val="none" w:sz="0" w:space="0" w:color="auto"/>
            <w:left w:val="none" w:sz="0" w:space="0" w:color="auto"/>
            <w:bottom w:val="none" w:sz="0" w:space="0" w:color="auto"/>
            <w:right w:val="none" w:sz="0" w:space="0" w:color="auto"/>
          </w:divBdr>
        </w:div>
        <w:div w:id="1256789572">
          <w:marLeft w:val="0"/>
          <w:marRight w:val="0"/>
          <w:marTop w:val="0"/>
          <w:marBottom w:val="0"/>
          <w:divBdr>
            <w:top w:val="none" w:sz="0" w:space="0" w:color="auto"/>
            <w:left w:val="none" w:sz="0" w:space="0" w:color="auto"/>
            <w:bottom w:val="none" w:sz="0" w:space="0" w:color="auto"/>
            <w:right w:val="none" w:sz="0" w:space="0" w:color="auto"/>
          </w:divBdr>
        </w:div>
        <w:div w:id="1208759734">
          <w:marLeft w:val="0"/>
          <w:marRight w:val="0"/>
          <w:marTop w:val="0"/>
          <w:marBottom w:val="0"/>
          <w:divBdr>
            <w:top w:val="none" w:sz="0" w:space="0" w:color="auto"/>
            <w:left w:val="none" w:sz="0" w:space="0" w:color="auto"/>
            <w:bottom w:val="none" w:sz="0" w:space="0" w:color="auto"/>
            <w:right w:val="none" w:sz="0" w:space="0" w:color="auto"/>
          </w:divBdr>
        </w:div>
        <w:div w:id="508641865">
          <w:marLeft w:val="0"/>
          <w:marRight w:val="0"/>
          <w:marTop w:val="0"/>
          <w:marBottom w:val="0"/>
          <w:divBdr>
            <w:top w:val="none" w:sz="0" w:space="0" w:color="auto"/>
            <w:left w:val="none" w:sz="0" w:space="0" w:color="auto"/>
            <w:bottom w:val="none" w:sz="0" w:space="0" w:color="auto"/>
            <w:right w:val="none" w:sz="0" w:space="0" w:color="auto"/>
          </w:divBdr>
        </w:div>
        <w:div w:id="1985502439">
          <w:marLeft w:val="0"/>
          <w:marRight w:val="0"/>
          <w:marTop w:val="0"/>
          <w:marBottom w:val="0"/>
          <w:divBdr>
            <w:top w:val="none" w:sz="0" w:space="0" w:color="auto"/>
            <w:left w:val="none" w:sz="0" w:space="0" w:color="auto"/>
            <w:bottom w:val="none" w:sz="0" w:space="0" w:color="auto"/>
            <w:right w:val="none" w:sz="0" w:space="0" w:color="auto"/>
          </w:divBdr>
        </w:div>
        <w:div w:id="915168080">
          <w:marLeft w:val="0"/>
          <w:marRight w:val="0"/>
          <w:marTop w:val="0"/>
          <w:marBottom w:val="0"/>
          <w:divBdr>
            <w:top w:val="none" w:sz="0" w:space="0" w:color="auto"/>
            <w:left w:val="none" w:sz="0" w:space="0" w:color="auto"/>
            <w:bottom w:val="none" w:sz="0" w:space="0" w:color="auto"/>
            <w:right w:val="none" w:sz="0" w:space="0" w:color="auto"/>
          </w:divBdr>
        </w:div>
        <w:div w:id="566913880">
          <w:marLeft w:val="0"/>
          <w:marRight w:val="0"/>
          <w:marTop w:val="0"/>
          <w:marBottom w:val="0"/>
          <w:divBdr>
            <w:top w:val="none" w:sz="0" w:space="0" w:color="auto"/>
            <w:left w:val="none" w:sz="0" w:space="0" w:color="auto"/>
            <w:bottom w:val="none" w:sz="0" w:space="0" w:color="auto"/>
            <w:right w:val="none" w:sz="0" w:space="0" w:color="auto"/>
          </w:divBdr>
        </w:div>
        <w:div w:id="877820155">
          <w:marLeft w:val="0"/>
          <w:marRight w:val="0"/>
          <w:marTop w:val="0"/>
          <w:marBottom w:val="0"/>
          <w:divBdr>
            <w:top w:val="none" w:sz="0" w:space="0" w:color="auto"/>
            <w:left w:val="none" w:sz="0" w:space="0" w:color="auto"/>
            <w:bottom w:val="none" w:sz="0" w:space="0" w:color="auto"/>
            <w:right w:val="none" w:sz="0" w:space="0" w:color="auto"/>
          </w:divBdr>
        </w:div>
        <w:div w:id="1666282084">
          <w:marLeft w:val="0"/>
          <w:marRight w:val="0"/>
          <w:marTop w:val="0"/>
          <w:marBottom w:val="0"/>
          <w:divBdr>
            <w:top w:val="none" w:sz="0" w:space="0" w:color="auto"/>
            <w:left w:val="none" w:sz="0" w:space="0" w:color="auto"/>
            <w:bottom w:val="none" w:sz="0" w:space="0" w:color="auto"/>
            <w:right w:val="none" w:sz="0" w:space="0" w:color="auto"/>
          </w:divBdr>
        </w:div>
        <w:div w:id="30040283">
          <w:marLeft w:val="0"/>
          <w:marRight w:val="0"/>
          <w:marTop w:val="0"/>
          <w:marBottom w:val="0"/>
          <w:divBdr>
            <w:top w:val="none" w:sz="0" w:space="0" w:color="auto"/>
            <w:left w:val="none" w:sz="0" w:space="0" w:color="auto"/>
            <w:bottom w:val="none" w:sz="0" w:space="0" w:color="auto"/>
            <w:right w:val="none" w:sz="0" w:space="0" w:color="auto"/>
          </w:divBdr>
        </w:div>
        <w:div w:id="1230731802">
          <w:marLeft w:val="0"/>
          <w:marRight w:val="0"/>
          <w:marTop w:val="0"/>
          <w:marBottom w:val="0"/>
          <w:divBdr>
            <w:top w:val="none" w:sz="0" w:space="0" w:color="auto"/>
            <w:left w:val="none" w:sz="0" w:space="0" w:color="auto"/>
            <w:bottom w:val="none" w:sz="0" w:space="0" w:color="auto"/>
            <w:right w:val="none" w:sz="0" w:space="0" w:color="auto"/>
          </w:divBdr>
        </w:div>
        <w:div w:id="1775054171">
          <w:marLeft w:val="0"/>
          <w:marRight w:val="0"/>
          <w:marTop w:val="0"/>
          <w:marBottom w:val="0"/>
          <w:divBdr>
            <w:top w:val="none" w:sz="0" w:space="0" w:color="auto"/>
            <w:left w:val="none" w:sz="0" w:space="0" w:color="auto"/>
            <w:bottom w:val="none" w:sz="0" w:space="0" w:color="auto"/>
            <w:right w:val="none" w:sz="0" w:space="0" w:color="auto"/>
          </w:divBdr>
        </w:div>
        <w:div w:id="32581622">
          <w:marLeft w:val="0"/>
          <w:marRight w:val="0"/>
          <w:marTop w:val="0"/>
          <w:marBottom w:val="0"/>
          <w:divBdr>
            <w:top w:val="none" w:sz="0" w:space="0" w:color="auto"/>
            <w:left w:val="none" w:sz="0" w:space="0" w:color="auto"/>
            <w:bottom w:val="none" w:sz="0" w:space="0" w:color="auto"/>
            <w:right w:val="none" w:sz="0" w:space="0" w:color="auto"/>
          </w:divBdr>
        </w:div>
        <w:div w:id="324211986">
          <w:marLeft w:val="0"/>
          <w:marRight w:val="0"/>
          <w:marTop w:val="0"/>
          <w:marBottom w:val="0"/>
          <w:divBdr>
            <w:top w:val="none" w:sz="0" w:space="0" w:color="auto"/>
            <w:left w:val="none" w:sz="0" w:space="0" w:color="auto"/>
            <w:bottom w:val="none" w:sz="0" w:space="0" w:color="auto"/>
            <w:right w:val="none" w:sz="0" w:space="0" w:color="auto"/>
          </w:divBdr>
        </w:div>
        <w:div w:id="1604221083">
          <w:marLeft w:val="0"/>
          <w:marRight w:val="0"/>
          <w:marTop w:val="0"/>
          <w:marBottom w:val="0"/>
          <w:divBdr>
            <w:top w:val="none" w:sz="0" w:space="0" w:color="auto"/>
            <w:left w:val="none" w:sz="0" w:space="0" w:color="auto"/>
            <w:bottom w:val="none" w:sz="0" w:space="0" w:color="auto"/>
            <w:right w:val="none" w:sz="0" w:space="0" w:color="auto"/>
          </w:divBdr>
        </w:div>
        <w:div w:id="54865749">
          <w:marLeft w:val="0"/>
          <w:marRight w:val="0"/>
          <w:marTop w:val="0"/>
          <w:marBottom w:val="0"/>
          <w:divBdr>
            <w:top w:val="none" w:sz="0" w:space="0" w:color="auto"/>
            <w:left w:val="none" w:sz="0" w:space="0" w:color="auto"/>
            <w:bottom w:val="none" w:sz="0" w:space="0" w:color="auto"/>
            <w:right w:val="none" w:sz="0" w:space="0" w:color="auto"/>
          </w:divBdr>
        </w:div>
        <w:div w:id="1656297293">
          <w:marLeft w:val="0"/>
          <w:marRight w:val="0"/>
          <w:marTop w:val="0"/>
          <w:marBottom w:val="0"/>
          <w:divBdr>
            <w:top w:val="none" w:sz="0" w:space="0" w:color="auto"/>
            <w:left w:val="none" w:sz="0" w:space="0" w:color="auto"/>
            <w:bottom w:val="none" w:sz="0" w:space="0" w:color="auto"/>
            <w:right w:val="none" w:sz="0" w:space="0" w:color="auto"/>
          </w:divBdr>
        </w:div>
        <w:div w:id="1695619124">
          <w:marLeft w:val="0"/>
          <w:marRight w:val="0"/>
          <w:marTop w:val="0"/>
          <w:marBottom w:val="0"/>
          <w:divBdr>
            <w:top w:val="none" w:sz="0" w:space="0" w:color="auto"/>
            <w:left w:val="none" w:sz="0" w:space="0" w:color="auto"/>
            <w:bottom w:val="none" w:sz="0" w:space="0" w:color="auto"/>
            <w:right w:val="none" w:sz="0" w:space="0" w:color="auto"/>
          </w:divBdr>
        </w:div>
        <w:div w:id="391805380">
          <w:marLeft w:val="0"/>
          <w:marRight w:val="0"/>
          <w:marTop w:val="0"/>
          <w:marBottom w:val="0"/>
          <w:divBdr>
            <w:top w:val="none" w:sz="0" w:space="0" w:color="auto"/>
            <w:left w:val="none" w:sz="0" w:space="0" w:color="auto"/>
            <w:bottom w:val="none" w:sz="0" w:space="0" w:color="auto"/>
            <w:right w:val="none" w:sz="0" w:space="0" w:color="auto"/>
          </w:divBdr>
        </w:div>
        <w:div w:id="234559304">
          <w:marLeft w:val="0"/>
          <w:marRight w:val="0"/>
          <w:marTop w:val="0"/>
          <w:marBottom w:val="0"/>
          <w:divBdr>
            <w:top w:val="none" w:sz="0" w:space="0" w:color="auto"/>
            <w:left w:val="none" w:sz="0" w:space="0" w:color="auto"/>
            <w:bottom w:val="none" w:sz="0" w:space="0" w:color="auto"/>
            <w:right w:val="none" w:sz="0" w:space="0" w:color="auto"/>
          </w:divBdr>
        </w:div>
        <w:div w:id="898441143">
          <w:marLeft w:val="0"/>
          <w:marRight w:val="0"/>
          <w:marTop w:val="0"/>
          <w:marBottom w:val="0"/>
          <w:divBdr>
            <w:top w:val="none" w:sz="0" w:space="0" w:color="auto"/>
            <w:left w:val="none" w:sz="0" w:space="0" w:color="auto"/>
            <w:bottom w:val="none" w:sz="0" w:space="0" w:color="auto"/>
            <w:right w:val="none" w:sz="0" w:space="0" w:color="auto"/>
          </w:divBdr>
        </w:div>
        <w:div w:id="1381395261">
          <w:marLeft w:val="0"/>
          <w:marRight w:val="0"/>
          <w:marTop w:val="0"/>
          <w:marBottom w:val="0"/>
          <w:divBdr>
            <w:top w:val="none" w:sz="0" w:space="0" w:color="auto"/>
            <w:left w:val="none" w:sz="0" w:space="0" w:color="auto"/>
            <w:bottom w:val="none" w:sz="0" w:space="0" w:color="auto"/>
            <w:right w:val="none" w:sz="0" w:space="0" w:color="auto"/>
          </w:divBdr>
        </w:div>
        <w:div w:id="427698107">
          <w:marLeft w:val="0"/>
          <w:marRight w:val="0"/>
          <w:marTop w:val="0"/>
          <w:marBottom w:val="0"/>
          <w:divBdr>
            <w:top w:val="none" w:sz="0" w:space="0" w:color="auto"/>
            <w:left w:val="none" w:sz="0" w:space="0" w:color="auto"/>
            <w:bottom w:val="none" w:sz="0" w:space="0" w:color="auto"/>
            <w:right w:val="none" w:sz="0" w:space="0" w:color="auto"/>
          </w:divBdr>
        </w:div>
        <w:div w:id="1117287767">
          <w:marLeft w:val="0"/>
          <w:marRight w:val="0"/>
          <w:marTop w:val="0"/>
          <w:marBottom w:val="0"/>
          <w:divBdr>
            <w:top w:val="none" w:sz="0" w:space="0" w:color="auto"/>
            <w:left w:val="none" w:sz="0" w:space="0" w:color="auto"/>
            <w:bottom w:val="none" w:sz="0" w:space="0" w:color="auto"/>
            <w:right w:val="none" w:sz="0" w:space="0" w:color="auto"/>
          </w:divBdr>
        </w:div>
        <w:div w:id="890849874">
          <w:marLeft w:val="0"/>
          <w:marRight w:val="0"/>
          <w:marTop w:val="0"/>
          <w:marBottom w:val="0"/>
          <w:divBdr>
            <w:top w:val="none" w:sz="0" w:space="0" w:color="auto"/>
            <w:left w:val="none" w:sz="0" w:space="0" w:color="auto"/>
            <w:bottom w:val="none" w:sz="0" w:space="0" w:color="auto"/>
            <w:right w:val="none" w:sz="0" w:space="0" w:color="auto"/>
          </w:divBdr>
        </w:div>
        <w:div w:id="1191916924">
          <w:marLeft w:val="0"/>
          <w:marRight w:val="0"/>
          <w:marTop w:val="0"/>
          <w:marBottom w:val="0"/>
          <w:divBdr>
            <w:top w:val="none" w:sz="0" w:space="0" w:color="auto"/>
            <w:left w:val="none" w:sz="0" w:space="0" w:color="auto"/>
            <w:bottom w:val="none" w:sz="0" w:space="0" w:color="auto"/>
            <w:right w:val="none" w:sz="0" w:space="0" w:color="auto"/>
          </w:divBdr>
        </w:div>
        <w:div w:id="1975790825">
          <w:marLeft w:val="0"/>
          <w:marRight w:val="0"/>
          <w:marTop w:val="0"/>
          <w:marBottom w:val="0"/>
          <w:divBdr>
            <w:top w:val="none" w:sz="0" w:space="0" w:color="auto"/>
            <w:left w:val="none" w:sz="0" w:space="0" w:color="auto"/>
            <w:bottom w:val="none" w:sz="0" w:space="0" w:color="auto"/>
            <w:right w:val="none" w:sz="0" w:space="0" w:color="auto"/>
          </w:divBdr>
        </w:div>
        <w:div w:id="1975984151">
          <w:marLeft w:val="0"/>
          <w:marRight w:val="0"/>
          <w:marTop w:val="0"/>
          <w:marBottom w:val="0"/>
          <w:divBdr>
            <w:top w:val="none" w:sz="0" w:space="0" w:color="auto"/>
            <w:left w:val="none" w:sz="0" w:space="0" w:color="auto"/>
            <w:bottom w:val="none" w:sz="0" w:space="0" w:color="auto"/>
            <w:right w:val="none" w:sz="0" w:space="0" w:color="auto"/>
          </w:divBdr>
        </w:div>
        <w:div w:id="688718210">
          <w:marLeft w:val="0"/>
          <w:marRight w:val="0"/>
          <w:marTop w:val="0"/>
          <w:marBottom w:val="0"/>
          <w:divBdr>
            <w:top w:val="none" w:sz="0" w:space="0" w:color="auto"/>
            <w:left w:val="none" w:sz="0" w:space="0" w:color="auto"/>
            <w:bottom w:val="none" w:sz="0" w:space="0" w:color="auto"/>
            <w:right w:val="none" w:sz="0" w:space="0" w:color="auto"/>
          </w:divBdr>
        </w:div>
        <w:div w:id="1570261091">
          <w:marLeft w:val="0"/>
          <w:marRight w:val="0"/>
          <w:marTop w:val="0"/>
          <w:marBottom w:val="0"/>
          <w:divBdr>
            <w:top w:val="none" w:sz="0" w:space="0" w:color="auto"/>
            <w:left w:val="none" w:sz="0" w:space="0" w:color="auto"/>
            <w:bottom w:val="none" w:sz="0" w:space="0" w:color="auto"/>
            <w:right w:val="none" w:sz="0" w:space="0" w:color="auto"/>
          </w:divBdr>
        </w:div>
        <w:div w:id="453713493">
          <w:marLeft w:val="0"/>
          <w:marRight w:val="0"/>
          <w:marTop w:val="0"/>
          <w:marBottom w:val="0"/>
          <w:divBdr>
            <w:top w:val="none" w:sz="0" w:space="0" w:color="auto"/>
            <w:left w:val="none" w:sz="0" w:space="0" w:color="auto"/>
            <w:bottom w:val="none" w:sz="0" w:space="0" w:color="auto"/>
            <w:right w:val="none" w:sz="0" w:space="0" w:color="auto"/>
          </w:divBdr>
        </w:div>
        <w:div w:id="751704350">
          <w:marLeft w:val="0"/>
          <w:marRight w:val="0"/>
          <w:marTop w:val="0"/>
          <w:marBottom w:val="0"/>
          <w:divBdr>
            <w:top w:val="none" w:sz="0" w:space="0" w:color="auto"/>
            <w:left w:val="none" w:sz="0" w:space="0" w:color="auto"/>
            <w:bottom w:val="none" w:sz="0" w:space="0" w:color="auto"/>
            <w:right w:val="none" w:sz="0" w:space="0" w:color="auto"/>
          </w:divBdr>
        </w:div>
        <w:div w:id="733746820">
          <w:marLeft w:val="0"/>
          <w:marRight w:val="0"/>
          <w:marTop w:val="0"/>
          <w:marBottom w:val="0"/>
          <w:divBdr>
            <w:top w:val="none" w:sz="0" w:space="0" w:color="auto"/>
            <w:left w:val="none" w:sz="0" w:space="0" w:color="auto"/>
            <w:bottom w:val="none" w:sz="0" w:space="0" w:color="auto"/>
            <w:right w:val="none" w:sz="0" w:space="0" w:color="auto"/>
          </w:divBdr>
        </w:div>
        <w:div w:id="1508255798">
          <w:marLeft w:val="0"/>
          <w:marRight w:val="0"/>
          <w:marTop w:val="0"/>
          <w:marBottom w:val="0"/>
          <w:divBdr>
            <w:top w:val="none" w:sz="0" w:space="0" w:color="auto"/>
            <w:left w:val="none" w:sz="0" w:space="0" w:color="auto"/>
            <w:bottom w:val="none" w:sz="0" w:space="0" w:color="auto"/>
            <w:right w:val="none" w:sz="0" w:space="0" w:color="auto"/>
          </w:divBdr>
        </w:div>
        <w:div w:id="930628190">
          <w:marLeft w:val="0"/>
          <w:marRight w:val="0"/>
          <w:marTop w:val="0"/>
          <w:marBottom w:val="0"/>
          <w:divBdr>
            <w:top w:val="none" w:sz="0" w:space="0" w:color="auto"/>
            <w:left w:val="none" w:sz="0" w:space="0" w:color="auto"/>
            <w:bottom w:val="none" w:sz="0" w:space="0" w:color="auto"/>
            <w:right w:val="none" w:sz="0" w:space="0" w:color="auto"/>
          </w:divBdr>
        </w:div>
        <w:div w:id="973100935">
          <w:marLeft w:val="0"/>
          <w:marRight w:val="0"/>
          <w:marTop w:val="0"/>
          <w:marBottom w:val="0"/>
          <w:divBdr>
            <w:top w:val="none" w:sz="0" w:space="0" w:color="auto"/>
            <w:left w:val="none" w:sz="0" w:space="0" w:color="auto"/>
            <w:bottom w:val="none" w:sz="0" w:space="0" w:color="auto"/>
            <w:right w:val="none" w:sz="0" w:space="0" w:color="auto"/>
          </w:divBdr>
        </w:div>
        <w:div w:id="1917010607">
          <w:marLeft w:val="0"/>
          <w:marRight w:val="0"/>
          <w:marTop w:val="0"/>
          <w:marBottom w:val="0"/>
          <w:divBdr>
            <w:top w:val="none" w:sz="0" w:space="0" w:color="auto"/>
            <w:left w:val="none" w:sz="0" w:space="0" w:color="auto"/>
            <w:bottom w:val="none" w:sz="0" w:space="0" w:color="auto"/>
            <w:right w:val="none" w:sz="0" w:space="0" w:color="auto"/>
          </w:divBdr>
        </w:div>
        <w:div w:id="1388263807">
          <w:marLeft w:val="0"/>
          <w:marRight w:val="0"/>
          <w:marTop w:val="0"/>
          <w:marBottom w:val="0"/>
          <w:divBdr>
            <w:top w:val="none" w:sz="0" w:space="0" w:color="auto"/>
            <w:left w:val="none" w:sz="0" w:space="0" w:color="auto"/>
            <w:bottom w:val="none" w:sz="0" w:space="0" w:color="auto"/>
            <w:right w:val="none" w:sz="0" w:space="0" w:color="auto"/>
          </w:divBdr>
        </w:div>
        <w:div w:id="1351252794">
          <w:marLeft w:val="0"/>
          <w:marRight w:val="0"/>
          <w:marTop w:val="0"/>
          <w:marBottom w:val="0"/>
          <w:divBdr>
            <w:top w:val="none" w:sz="0" w:space="0" w:color="auto"/>
            <w:left w:val="none" w:sz="0" w:space="0" w:color="auto"/>
            <w:bottom w:val="none" w:sz="0" w:space="0" w:color="auto"/>
            <w:right w:val="none" w:sz="0" w:space="0" w:color="auto"/>
          </w:divBdr>
        </w:div>
        <w:div w:id="452291240">
          <w:marLeft w:val="0"/>
          <w:marRight w:val="0"/>
          <w:marTop w:val="0"/>
          <w:marBottom w:val="0"/>
          <w:divBdr>
            <w:top w:val="none" w:sz="0" w:space="0" w:color="auto"/>
            <w:left w:val="none" w:sz="0" w:space="0" w:color="auto"/>
            <w:bottom w:val="none" w:sz="0" w:space="0" w:color="auto"/>
            <w:right w:val="none" w:sz="0" w:space="0" w:color="auto"/>
          </w:divBdr>
        </w:div>
        <w:div w:id="1252274021">
          <w:marLeft w:val="0"/>
          <w:marRight w:val="0"/>
          <w:marTop w:val="0"/>
          <w:marBottom w:val="0"/>
          <w:divBdr>
            <w:top w:val="none" w:sz="0" w:space="0" w:color="auto"/>
            <w:left w:val="none" w:sz="0" w:space="0" w:color="auto"/>
            <w:bottom w:val="none" w:sz="0" w:space="0" w:color="auto"/>
            <w:right w:val="none" w:sz="0" w:space="0" w:color="auto"/>
          </w:divBdr>
        </w:div>
        <w:div w:id="1056273362">
          <w:marLeft w:val="0"/>
          <w:marRight w:val="0"/>
          <w:marTop w:val="0"/>
          <w:marBottom w:val="0"/>
          <w:divBdr>
            <w:top w:val="none" w:sz="0" w:space="0" w:color="auto"/>
            <w:left w:val="none" w:sz="0" w:space="0" w:color="auto"/>
            <w:bottom w:val="none" w:sz="0" w:space="0" w:color="auto"/>
            <w:right w:val="none" w:sz="0" w:space="0" w:color="auto"/>
          </w:divBdr>
        </w:div>
        <w:div w:id="1963069595">
          <w:marLeft w:val="0"/>
          <w:marRight w:val="0"/>
          <w:marTop w:val="0"/>
          <w:marBottom w:val="0"/>
          <w:divBdr>
            <w:top w:val="none" w:sz="0" w:space="0" w:color="auto"/>
            <w:left w:val="none" w:sz="0" w:space="0" w:color="auto"/>
            <w:bottom w:val="none" w:sz="0" w:space="0" w:color="auto"/>
            <w:right w:val="none" w:sz="0" w:space="0" w:color="auto"/>
          </w:divBdr>
        </w:div>
        <w:div w:id="676035689">
          <w:marLeft w:val="0"/>
          <w:marRight w:val="0"/>
          <w:marTop w:val="0"/>
          <w:marBottom w:val="0"/>
          <w:divBdr>
            <w:top w:val="none" w:sz="0" w:space="0" w:color="auto"/>
            <w:left w:val="none" w:sz="0" w:space="0" w:color="auto"/>
            <w:bottom w:val="none" w:sz="0" w:space="0" w:color="auto"/>
            <w:right w:val="none" w:sz="0" w:space="0" w:color="auto"/>
          </w:divBdr>
        </w:div>
        <w:div w:id="1744983911">
          <w:marLeft w:val="0"/>
          <w:marRight w:val="0"/>
          <w:marTop w:val="0"/>
          <w:marBottom w:val="0"/>
          <w:divBdr>
            <w:top w:val="none" w:sz="0" w:space="0" w:color="auto"/>
            <w:left w:val="none" w:sz="0" w:space="0" w:color="auto"/>
            <w:bottom w:val="none" w:sz="0" w:space="0" w:color="auto"/>
            <w:right w:val="none" w:sz="0" w:space="0" w:color="auto"/>
          </w:divBdr>
        </w:div>
        <w:div w:id="727805312">
          <w:marLeft w:val="0"/>
          <w:marRight w:val="0"/>
          <w:marTop w:val="0"/>
          <w:marBottom w:val="0"/>
          <w:divBdr>
            <w:top w:val="none" w:sz="0" w:space="0" w:color="auto"/>
            <w:left w:val="none" w:sz="0" w:space="0" w:color="auto"/>
            <w:bottom w:val="none" w:sz="0" w:space="0" w:color="auto"/>
            <w:right w:val="none" w:sz="0" w:space="0" w:color="auto"/>
          </w:divBdr>
        </w:div>
        <w:div w:id="1754932833">
          <w:marLeft w:val="0"/>
          <w:marRight w:val="0"/>
          <w:marTop w:val="0"/>
          <w:marBottom w:val="0"/>
          <w:divBdr>
            <w:top w:val="none" w:sz="0" w:space="0" w:color="auto"/>
            <w:left w:val="none" w:sz="0" w:space="0" w:color="auto"/>
            <w:bottom w:val="none" w:sz="0" w:space="0" w:color="auto"/>
            <w:right w:val="none" w:sz="0" w:space="0" w:color="auto"/>
          </w:divBdr>
        </w:div>
        <w:div w:id="1621304581">
          <w:marLeft w:val="0"/>
          <w:marRight w:val="0"/>
          <w:marTop w:val="0"/>
          <w:marBottom w:val="0"/>
          <w:divBdr>
            <w:top w:val="none" w:sz="0" w:space="0" w:color="auto"/>
            <w:left w:val="none" w:sz="0" w:space="0" w:color="auto"/>
            <w:bottom w:val="none" w:sz="0" w:space="0" w:color="auto"/>
            <w:right w:val="none" w:sz="0" w:space="0" w:color="auto"/>
          </w:divBdr>
        </w:div>
        <w:div w:id="1129513601">
          <w:marLeft w:val="0"/>
          <w:marRight w:val="0"/>
          <w:marTop w:val="0"/>
          <w:marBottom w:val="0"/>
          <w:divBdr>
            <w:top w:val="none" w:sz="0" w:space="0" w:color="auto"/>
            <w:left w:val="none" w:sz="0" w:space="0" w:color="auto"/>
            <w:bottom w:val="none" w:sz="0" w:space="0" w:color="auto"/>
            <w:right w:val="none" w:sz="0" w:space="0" w:color="auto"/>
          </w:divBdr>
        </w:div>
        <w:div w:id="565724865">
          <w:marLeft w:val="0"/>
          <w:marRight w:val="0"/>
          <w:marTop w:val="0"/>
          <w:marBottom w:val="0"/>
          <w:divBdr>
            <w:top w:val="none" w:sz="0" w:space="0" w:color="auto"/>
            <w:left w:val="none" w:sz="0" w:space="0" w:color="auto"/>
            <w:bottom w:val="none" w:sz="0" w:space="0" w:color="auto"/>
            <w:right w:val="none" w:sz="0" w:space="0" w:color="auto"/>
          </w:divBdr>
        </w:div>
        <w:div w:id="2044552620">
          <w:marLeft w:val="0"/>
          <w:marRight w:val="0"/>
          <w:marTop w:val="0"/>
          <w:marBottom w:val="0"/>
          <w:divBdr>
            <w:top w:val="none" w:sz="0" w:space="0" w:color="auto"/>
            <w:left w:val="none" w:sz="0" w:space="0" w:color="auto"/>
            <w:bottom w:val="none" w:sz="0" w:space="0" w:color="auto"/>
            <w:right w:val="none" w:sz="0" w:space="0" w:color="auto"/>
          </w:divBdr>
        </w:div>
        <w:div w:id="794174517">
          <w:marLeft w:val="0"/>
          <w:marRight w:val="0"/>
          <w:marTop w:val="0"/>
          <w:marBottom w:val="0"/>
          <w:divBdr>
            <w:top w:val="none" w:sz="0" w:space="0" w:color="auto"/>
            <w:left w:val="none" w:sz="0" w:space="0" w:color="auto"/>
            <w:bottom w:val="none" w:sz="0" w:space="0" w:color="auto"/>
            <w:right w:val="none" w:sz="0" w:space="0" w:color="auto"/>
          </w:divBdr>
        </w:div>
        <w:div w:id="219245834">
          <w:marLeft w:val="0"/>
          <w:marRight w:val="0"/>
          <w:marTop w:val="0"/>
          <w:marBottom w:val="0"/>
          <w:divBdr>
            <w:top w:val="none" w:sz="0" w:space="0" w:color="auto"/>
            <w:left w:val="none" w:sz="0" w:space="0" w:color="auto"/>
            <w:bottom w:val="none" w:sz="0" w:space="0" w:color="auto"/>
            <w:right w:val="none" w:sz="0" w:space="0" w:color="auto"/>
          </w:divBdr>
        </w:div>
        <w:div w:id="1390492731">
          <w:marLeft w:val="0"/>
          <w:marRight w:val="0"/>
          <w:marTop w:val="0"/>
          <w:marBottom w:val="0"/>
          <w:divBdr>
            <w:top w:val="none" w:sz="0" w:space="0" w:color="auto"/>
            <w:left w:val="none" w:sz="0" w:space="0" w:color="auto"/>
            <w:bottom w:val="none" w:sz="0" w:space="0" w:color="auto"/>
            <w:right w:val="none" w:sz="0" w:space="0" w:color="auto"/>
          </w:divBdr>
        </w:div>
        <w:div w:id="1305695412">
          <w:marLeft w:val="0"/>
          <w:marRight w:val="0"/>
          <w:marTop w:val="0"/>
          <w:marBottom w:val="0"/>
          <w:divBdr>
            <w:top w:val="none" w:sz="0" w:space="0" w:color="auto"/>
            <w:left w:val="none" w:sz="0" w:space="0" w:color="auto"/>
            <w:bottom w:val="none" w:sz="0" w:space="0" w:color="auto"/>
            <w:right w:val="none" w:sz="0" w:space="0" w:color="auto"/>
          </w:divBdr>
        </w:div>
        <w:div w:id="554582258">
          <w:marLeft w:val="0"/>
          <w:marRight w:val="0"/>
          <w:marTop w:val="0"/>
          <w:marBottom w:val="0"/>
          <w:divBdr>
            <w:top w:val="none" w:sz="0" w:space="0" w:color="auto"/>
            <w:left w:val="none" w:sz="0" w:space="0" w:color="auto"/>
            <w:bottom w:val="none" w:sz="0" w:space="0" w:color="auto"/>
            <w:right w:val="none" w:sz="0" w:space="0" w:color="auto"/>
          </w:divBdr>
        </w:div>
        <w:div w:id="491796357">
          <w:marLeft w:val="0"/>
          <w:marRight w:val="0"/>
          <w:marTop w:val="0"/>
          <w:marBottom w:val="0"/>
          <w:divBdr>
            <w:top w:val="none" w:sz="0" w:space="0" w:color="auto"/>
            <w:left w:val="none" w:sz="0" w:space="0" w:color="auto"/>
            <w:bottom w:val="none" w:sz="0" w:space="0" w:color="auto"/>
            <w:right w:val="none" w:sz="0" w:space="0" w:color="auto"/>
          </w:divBdr>
        </w:div>
        <w:div w:id="282926129">
          <w:marLeft w:val="0"/>
          <w:marRight w:val="0"/>
          <w:marTop w:val="0"/>
          <w:marBottom w:val="0"/>
          <w:divBdr>
            <w:top w:val="none" w:sz="0" w:space="0" w:color="auto"/>
            <w:left w:val="none" w:sz="0" w:space="0" w:color="auto"/>
            <w:bottom w:val="none" w:sz="0" w:space="0" w:color="auto"/>
            <w:right w:val="none" w:sz="0" w:space="0" w:color="auto"/>
          </w:divBdr>
        </w:div>
        <w:div w:id="312024463">
          <w:marLeft w:val="0"/>
          <w:marRight w:val="0"/>
          <w:marTop w:val="0"/>
          <w:marBottom w:val="0"/>
          <w:divBdr>
            <w:top w:val="none" w:sz="0" w:space="0" w:color="auto"/>
            <w:left w:val="none" w:sz="0" w:space="0" w:color="auto"/>
            <w:bottom w:val="none" w:sz="0" w:space="0" w:color="auto"/>
            <w:right w:val="none" w:sz="0" w:space="0" w:color="auto"/>
          </w:divBdr>
        </w:div>
        <w:div w:id="104814582">
          <w:marLeft w:val="0"/>
          <w:marRight w:val="0"/>
          <w:marTop w:val="0"/>
          <w:marBottom w:val="0"/>
          <w:divBdr>
            <w:top w:val="none" w:sz="0" w:space="0" w:color="auto"/>
            <w:left w:val="none" w:sz="0" w:space="0" w:color="auto"/>
            <w:bottom w:val="none" w:sz="0" w:space="0" w:color="auto"/>
            <w:right w:val="none" w:sz="0" w:space="0" w:color="auto"/>
          </w:divBdr>
        </w:div>
        <w:div w:id="748574420">
          <w:marLeft w:val="0"/>
          <w:marRight w:val="0"/>
          <w:marTop w:val="0"/>
          <w:marBottom w:val="0"/>
          <w:divBdr>
            <w:top w:val="none" w:sz="0" w:space="0" w:color="auto"/>
            <w:left w:val="none" w:sz="0" w:space="0" w:color="auto"/>
            <w:bottom w:val="none" w:sz="0" w:space="0" w:color="auto"/>
            <w:right w:val="none" w:sz="0" w:space="0" w:color="auto"/>
          </w:divBdr>
        </w:div>
        <w:div w:id="514225570">
          <w:marLeft w:val="0"/>
          <w:marRight w:val="0"/>
          <w:marTop w:val="0"/>
          <w:marBottom w:val="0"/>
          <w:divBdr>
            <w:top w:val="none" w:sz="0" w:space="0" w:color="auto"/>
            <w:left w:val="none" w:sz="0" w:space="0" w:color="auto"/>
            <w:bottom w:val="none" w:sz="0" w:space="0" w:color="auto"/>
            <w:right w:val="none" w:sz="0" w:space="0" w:color="auto"/>
          </w:divBdr>
        </w:div>
        <w:div w:id="92408409">
          <w:marLeft w:val="0"/>
          <w:marRight w:val="0"/>
          <w:marTop w:val="0"/>
          <w:marBottom w:val="0"/>
          <w:divBdr>
            <w:top w:val="none" w:sz="0" w:space="0" w:color="auto"/>
            <w:left w:val="none" w:sz="0" w:space="0" w:color="auto"/>
            <w:bottom w:val="none" w:sz="0" w:space="0" w:color="auto"/>
            <w:right w:val="none" w:sz="0" w:space="0" w:color="auto"/>
          </w:divBdr>
        </w:div>
        <w:div w:id="47265090">
          <w:marLeft w:val="0"/>
          <w:marRight w:val="0"/>
          <w:marTop w:val="0"/>
          <w:marBottom w:val="0"/>
          <w:divBdr>
            <w:top w:val="none" w:sz="0" w:space="0" w:color="auto"/>
            <w:left w:val="none" w:sz="0" w:space="0" w:color="auto"/>
            <w:bottom w:val="none" w:sz="0" w:space="0" w:color="auto"/>
            <w:right w:val="none" w:sz="0" w:space="0" w:color="auto"/>
          </w:divBdr>
        </w:div>
        <w:div w:id="779107546">
          <w:marLeft w:val="0"/>
          <w:marRight w:val="0"/>
          <w:marTop w:val="0"/>
          <w:marBottom w:val="0"/>
          <w:divBdr>
            <w:top w:val="none" w:sz="0" w:space="0" w:color="auto"/>
            <w:left w:val="none" w:sz="0" w:space="0" w:color="auto"/>
            <w:bottom w:val="none" w:sz="0" w:space="0" w:color="auto"/>
            <w:right w:val="none" w:sz="0" w:space="0" w:color="auto"/>
          </w:divBdr>
        </w:div>
        <w:div w:id="84035238">
          <w:marLeft w:val="0"/>
          <w:marRight w:val="0"/>
          <w:marTop w:val="0"/>
          <w:marBottom w:val="0"/>
          <w:divBdr>
            <w:top w:val="none" w:sz="0" w:space="0" w:color="auto"/>
            <w:left w:val="none" w:sz="0" w:space="0" w:color="auto"/>
            <w:bottom w:val="none" w:sz="0" w:space="0" w:color="auto"/>
            <w:right w:val="none" w:sz="0" w:space="0" w:color="auto"/>
          </w:divBdr>
        </w:div>
        <w:div w:id="1533880843">
          <w:marLeft w:val="0"/>
          <w:marRight w:val="0"/>
          <w:marTop w:val="0"/>
          <w:marBottom w:val="0"/>
          <w:divBdr>
            <w:top w:val="none" w:sz="0" w:space="0" w:color="auto"/>
            <w:left w:val="none" w:sz="0" w:space="0" w:color="auto"/>
            <w:bottom w:val="none" w:sz="0" w:space="0" w:color="auto"/>
            <w:right w:val="none" w:sz="0" w:space="0" w:color="auto"/>
          </w:divBdr>
        </w:div>
        <w:div w:id="1944191255">
          <w:marLeft w:val="0"/>
          <w:marRight w:val="0"/>
          <w:marTop w:val="0"/>
          <w:marBottom w:val="0"/>
          <w:divBdr>
            <w:top w:val="none" w:sz="0" w:space="0" w:color="auto"/>
            <w:left w:val="none" w:sz="0" w:space="0" w:color="auto"/>
            <w:bottom w:val="none" w:sz="0" w:space="0" w:color="auto"/>
            <w:right w:val="none" w:sz="0" w:space="0" w:color="auto"/>
          </w:divBdr>
        </w:div>
        <w:div w:id="1627544820">
          <w:marLeft w:val="0"/>
          <w:marRight w:val="0"/>
          <w:marTop w:val="0"/>
          <w:marBottom w:val="0"/>
          <w:divBdr>
            <w:top w:val="none" w:sz="0" w:space="0" w:color="auto"/>
            <w:left w:val="none" w:sz="0" w:space="0" w:color="auto"/>
            <w:bottom w:val="none" w:sz="0" w:space="0" w:color="auto"/>
            <w:right w:val="none" w:sz="0" w:space="0" w:color="auto"/>
          </w:divBdr>
        </w:div>
        <w:div w:id="609971193">
          <w:marLeft w:val="0"/>
          <w:marRight w:val="0"/>
          <w:marTop w:val="0"/>
          <w:marBottom w:val="0"/>
          <w:divBdr>
            <w:top w:val="none" w:sz="0" w:space="0" w:color="auto"/>
            <w:left w:val="none" w:sz="0" w:space="0" w:color="auto"/>
            <w:bottom w:val="none" w:sz="0" w:space="0" w:color="auto"/>
            <w:right w:val="none" w:sz="0" w:space="0" w:color="auto"/>
          </w:divBdr>
        </w:div>
        <w:div w:id="1183979796">
          <w:marLeft w:val="0"/>
          <w:marRight w:val="0"/>
          <w:marTop w:val="0"/>
          <w:marBottom w:val="0"/>
          <w:divBdr>
            <w:top w:val="none" w:sz="0" w:space="0" w:color="auto"/>
            <w:left w:val="none" w:sz="0" w:space="0" w:color="auto"/>
            <w:bottom w:val="none" w:sz="0" w:space="0" w:color="auto"/>
            <w:right w:val="none" w:sz="0" w:space="0" w:color="auto"/>
          </w:divBdr>
        </w:div>
        <w:div w:id="907769625">
          <w:marLeft w:val="0"/>
          <w:marRight w:val="0"/>
          <w:marTop w:val="0"/>
          <w:marBottom w:val="0"/>
          <w:divBdr>
            <w:top w:val="none" w:sz="0" w:space="0" w:color="auto"/>
            <w:left w:val="none" w:sz="0" w:space="0" w:color="auto"/>
            <w:bottom w:val="none" w:sz="0" w:space="0" w:color="auto"/>
            <w:right w:val="none" w:sz="0" w:space="0" w:color="auto"/>
          </w:divBdr>
        </w:div>
        <w:div w:id="481778108">
          <w:marLeft w:val="0"/>
          <w:marRight w:val="0"/>
          <w:marTop w:val="0"/>
          <w:marBottom w:val="0"/>
          <w:divBdr>
            <w:top w:val="none" w:sz="0" w:space="0" w:color="auto"/>
            <w:left w:val="none" w:sz="0" w:space="0" w:color="auto"/>
            <w:bottom w:val="none" w:sz="0" w:space="0" w:color="auto"/>
            <w:right w:val="none" w:sz="0" w:space="0" w:color="auto"/>
          </w:divBdr>
        </w:div>
        <w:div w:id="547763619">
          <w:marLeft w:val="0"/>
          <w:marRight w:val="0"/>
          <w:marTop w:val="0"/>
          <w:marBottom w:val="0"/>
          <w:divBdr>
            <w:top w:val="none" w:sz="0" w:space="0" w:color="auto"/>
            <w:left w:val="none" w:sz="0" w:space="0" w:color="auto"/>
            <w:bottom w:val="none" w:sz="0" w:space="0" w:color="auto"/>
            <w:right w:val="none" w:sz="0" w:space="0" w:color="auto"/>
          </w:divBdr>
        </w:div>
        <w:div w:id="1380127815">
          <w:marLeft w:val="0"/>
          <w:marRight w:val="0"/>
          <w:marTop w:val="0"/>
          <w:marBottom w:val="0"/>
          <w:divBdr>
            <w:top w:val="none" w:sz="0" w:space="0" w:color="auto"/>
            <w:left w:val="none" w:sz="0" w:space="0" w:color="auto"/>
            <w:bottom w:val="none" w:sz="0" w:space="0" w:color="auto"/>
            <w:right w:val="none" w:sz="0" w:space="0" w:color="auto"/>
          </w:divBdr>
        </w:div>
        <w:div w:id="2105759411">
          <w:marLeft w:val="0"/>
          <w:marRight w:val="0"/>
          <w:marTop w:val="0"/>
          <w:marBottom w:val="0"/>
          <w:divBdr>
            <w:top w:val="none" w:sz="0" w:space="0" w:color="auto"/>
            <w:left w:val="none" w:sz="0" w:space="0" w:color="auto"/>
            <w:bottom w:val="none" w:sz="0" w:space="0" w:color="auto"/>
            <w:right w:val="none" w:sz="0" w:space="0" w:color="auto"/>
          </w:divBdr>
        </w:div>
        <w:div w:id="748693193">
          <w:marLeft w:val="0"/>
          <w:marRight w:val="0"/>
          <w:marTop w:val="0"/>
          <w:marBottom w:val="0"/>
          <w:divBdr>
            <w:top w:val="none" w:sz="0" w:space="0" w:color="auto"/>
            <w:left w:val="none" w:sz="0" w:space="0" w:color="auto"/>
            <w:bottom w:val="none" w:sz="0" w:space="0" w:color="auto"/>
            <w:right w:val="none" w:sz="0" w:space="0" w:color="auto"/>
          </w:divBdr>
        </w:div>
        <w:div w:id="297076824">
          <w:marLeft w:val="0"/>
          <w:marRight w:val="0"/>
          <w:marTop w:val="0"/>
          <w:marBottom w:val="0"/>
          <w:divBdr>
            <w:top w:val="none" w:sz="0" w:space="0" w:color="auto"/>
            <w:left w:val="none" w:sz="0" w:space="0" w:color="auto"/>
            <w:bottom w:val="none" w:sz="0" w:space="0" w:color="auto"/>
            <w:right w:val="none" w:sz="0" w:space="0" w:color="auto"/>
          </w:divBdr>
        </w:div>
        <w:div w:id="288702892">
          <w:marLeft w:val="0"/>
          <w:marRight w:val="0"/>
          <w:marTop w:val="0"/>
          <w:marBottom w:val="0"/>
          <w:divBdr>
            <w:top w:val="none" w:sz="0" w:space="0" w:color="auto"/>
            <w:left w:val="none" w:sz="0" w:space="0" w:color="auto"/>
            <w:bottom w:val="none" w:sz="0" w:space="0" w:color="auto"/>
            <w:right w:val="none" w:sz="0" w:space="0" w:color="auto"/>
          </w:divBdr>
        </w:div>
        <w:div w:id="105316924">
          <w:marLeft w:val="0"/>
          <w:marRight w:val="0"/>
          <w:marTop w:val="0"/>
          <w:marBottom w:val="0"/>
          <w:divBdr>
            <w:top w:val="none" w:sz="0" w:space="0" w:color="auto"/>
            <w:left w:val="none" w:sz="0" w:space="0" w:color="auto"/>
            <w:bottom w:val="none" w:sz="0" w:space="0" w:color="auto"/>
            <w:right w:val="none" w:sz="0" w:space="0" w:color="auto"/>
          </w:divBdr>
        </w:div>
        <w:div w:id="893002003">
          <w:marLeft w:val="0"/>
          <w:marRight w:val="0"/>
          <w:marTop w:val="0"/>
          <w:marBottom w:val="0"/>
          <w:divBdr>
            <w:top w:val="none" w:sz="0" w:space="0" w:color="auto"/>
            <w:left w:val="none" w:sz="0" w:space="0" w:color="auto"/>
            <w:bottom w:val="none" w:sz="0" w:space="0" w:color="auto"/>
            <w:right w:val="none" w:sz="0" w:space="0" w:color="auto"/>
          </w:divBdr>
        </w:div>
        <w:div w:id="2015692346">
          <w:marLeft w:val="0"/>
          <w:marRight w:val="0"/>
          <w:marTop w:val="0"/>
          <w:marBottom w:val="0"/>
          <w:divBdr>
            <w:top w:val="none" w:sz="0" w:space="0" w:color="auto"/>
            <w:left w:val="none" w:sz="0" w:space="0" w:color="auto"/>
            <w:bottom w:val="none" w:sz="0" w:space="0" w:color="auto"/>
            <w:right w:val="none" w:sz="0" w:space="0" w:color="auto"/>
          </w:divBdr>
        </w:div>
        <w:div w:id="1696881776">
          <w:marLeft w:val="0"/>
          <w:marRight w:val="0"/>
          <w:marTop w:val="0"/>
          <w:marBottom w:val="0"/>
          <w:divBdr>
            <w:top w:val="none" w:sz="0" w:space="0" w:color="auto"/>
            <w:left w:val="none" w:sz="0" w:space="0" w:color="auto"/>
            <w:bottom w:val="none" w:sz="0" w:space="0" w:color="auto"/>
            <w:right w:val="none" w:sz="0" w:space="0" w:color="auto"/>
          </w:divBdr>
        </w:div>
        <w:div w:id="1489128144">
          <w:marLeft w:val="0"/>
          <w:marRight w:val="0"/>
          <w:marTop w:val="0"/>
          <w:marBottom w:val="0"/>
          <w:divBdr>
            <w:top w:val="none" w:sz="0" w:space="0" w:color="auto"/>
            <w:left w:val="none" w:sz="0" w:space="0" w:color="auto"/>
            <w:bottom w:val="none" w:sz="0" w:space="0" w:color="auto"/>
            <w:right w:val="none" w:sz="0" w:space="0" w:color="auto"/>
          </w:divBdr>
        </w:div>
        <w:div w:id="431820166">
          <w:marLeft w:val="0"/>
          <w:marRight w:val="0"/>
          <w:marTop w:val="0"/>
          <w:marBottom w:val="0"/>
          <w:divBdr>
            <w:top w:val="none" w:sz="0" w:space="0" w:color="auto"/>
            <w:left w:val="none" w:sz="0" w:space="0" w:color="auto"/>
            <w:bottom w:val="none" w:sz="0" w:space="0" w:color="auto"/>
            <w:right w:val="none" w:sz="0" w:space="0" w:color="auto"/>
          </w:divBdr>
        </w:div>
        <w:div w:id="1413743533">
          <w:marLeft w:val="0"/>
          <w:marRight w:val="0"/>
          <w:marTop w:val="0"/>
          <w:marBottom w:val="0"/>
          <w:divBdr>
            <w:top w:val="none" w:sz="0" w:space="0" w:color="auto"/>
            <w:left w:val="none" w:sz="0" w:space="0" w:color="auto"/>
            <w:bottom w:val="none" w:sz="0" w:space="0" w:color="auto"/>
            <w:right w:val="none" w:sz="0" w:space="0" w:color="auto"/>
          </w:divBdr>
        </w:div>
        <w:div w:id="46295647">
          <w:marLeft w:val="0"/>
          <w:marRight w:val="0"/>
          <w:marTop w:val="0"/>
          <w:marBottom w:val="0"/>
          <w:divBdr>
            <w:top w:val="none" w:sz="0" w:space="0" w:color="auto"/>
            <w:left w:val="none" w:sz="0" w:space="0" w:color="auto"/>
            <w:bottom w:val="none" w:sz="0" w:space="0" w:color="auto"/>
            <w:right w:val="none" w:sz="0" w:space="0" w:color="auto"/>
          </w:divBdr>
        </w:div>
        <w:div w:id="2020695674">
          <w:marLeft w:val="0"/>
          <w:marRight w:val="0"/>
          <w:marTop w:val="0"/>
          <w:marBottom w:val="0"/>
          <w:divBdr>
            <w:top w:val="none" w:sz="0" w:space="0" w:color="auto"/>
            <w:left w:val="none" w:sz="0" w:space="0" w:color="auto"/>
            <w:bottom w:val="none" w:sz="0" w:space="0" w:color="auto"/>
            <w:right w:val="none" w:sz="0" w:space="0" w:color="auto"/>
          </w:divBdr>
        </w:div>
        <w:div w:id="152961313">
          <w:marLeft w:val="0"/>
          <w:marRight w:val="0"/>
          <w:marTop w:val="0"/>
          <w:marBottom w:val="0"/>
          <w:divBdr>
            <w:top w:val="none" w:sz="0" w:space="0" w:color="auto"/>
            <w:left w:val="none" w:sz="0" w:space="0" w:color="auto"/>
            <w:bottom w:val="none" w:sz="0" w:space="0" w:color="auto"/>
            <w:right w:val="none" w:sz="0" w:space="0" w:color="auto"/>
          </w:divBdr>
        </w:div>
        <w:div w:id="1145007894">
          <w:marLeft w:val="0"/>
          <w:marRight w:val="0"/>
          <w:marTop w:val="0"/>
          <w:marBottom w:val="0"/>
          <w:divBdr>
            <w:top w:val="none" w:sz="0" w:space="0" w:color="auto"/>
            <w:left w:val="none" w:sz="0" w:space="0" w:color="auto"/>
            <w:bottom w:val="none" w:sz="0" w:space="0" w:color="auto"/>
            <w:right w:val="none" w:sz="0" w:space="0" w:color="auto"/>
          </w:divBdr>
        </w:div>
        <w:div w:id="971402994">
          <w:marLeft w:val="0"/>
          <w:marRight w:val="0"/>
          <w:marTop w:val="0"/>
          <w:marBottom w:val="0"/>
          <w:divBdr>
            <w:top w:val="none" w:sz="0" w:space="0" w:color="auto"/>
            <w:left w:val="none" w:sz="0" w:space="0" w:color="auto"/>
            <w:bottom w:val="none" w:sz="0" w:space="0" w:color="auto"/>
            <w:right w:val="none" w:sz="0" w:space="0" w:color="auto"/>
          </w:divBdr>
        </w:div>
        <w:div w:id="1959724222">
          <w:marLeft w:val="0"/>
          <w:marRight w:val="0"/>
          <w:marTop w:val="0"/>
          <w:marBottom w:val="0"/>
          <w:divBdr>
            <w:top w:val="none" w:sz="0" w:space="0" w:color="auto"/>
            <w:left w:val="none" w:sz="0" w:space="0" w:color="auto"/>
            <w:bottom w:val="none" w:sz="0" w:space="0" w:color="auto"/>
            <w:right w:val="none" w:sz="0" w:space="0" w:color="auto"/>
          </w:divBdr>
        </w:div>
        <w:div w:id="150297657">
          <w:marLeft w:val="0"/>
          <w:marRight w:val="0"/>
          <w:marTop w:val="0"/>
          <w:marBottom w:val="0"/>
          <w:divBdr>
            <w:top w:val="none" w:sz="0" w:space="0" w:color="auto"/>
            <w:left w:val="none" w:sz="0" w:space="0" w:color="auto"/>
            <w:bottom w:val="none" w:sz="0" w:space="0" w:color="auto"/>
            <w:right w:val="none" w:sz="0" w:space="0" w:color="auto"/>
          </w:divBdr>
        </w:div>
        <w:div w:id="298345822">
          <w:marLeft w:val="0"/>
          <w:marRight w:val="0"/>
          <w:marTop w:val="0"/>
          <w:marBottom w:val="0"/>
          <w:divBdr>
            <w:top w:val="none" w:sz="0" w:space="0" w:color="auto"/>
            <w:left w:val="none" w:sz="0" w:space="0" w:color="auto"/>
            <w:bottom w:val="none" w:sz="0" w:space="0" w:color="auto"/>
            <w:right w:val="none" w:sz="0" w:space="0" w:color="auto"/>
          </w:divBdr>
        </w:div>
        <w:div w:id="1877572456">
          <w:marLeft w:val="0"/>
          <w:marRight w:val="0"/>
          <w:marTop w:val="0"/>
          <w:marBottom w:val="0"/>
          <w:divBdr>
            <w:top w:val="none" w:sz="0" w:space="0" w:color="auto"/>
            <w:left w:val="none" w:sz="0" w:space="0" w:color="auto"/>
            <w:bottom w:val="none" w:sz="0" w:space="0" w:color="auto"/>
            <w:right w:val="none" w:sz="0" w:space="0" w:color="auto"/>
          </w:divBdr>
        </w:div>
        <w:div w:id="1805730152">
          <w:marLeft w:val="0"/>
          <w:marRight w:val="0"/>
          <w:marTop w:val="0"/>
          <w:marBottom w:val="0"/>
          <w:divBdr>
            <w:top w:val="none" w:sz="0" w:space="0" w:color="auto"/>
            <w:left w:val="none" w:sz="0" w:space="0" w:color="auto"/>
            <w:bottom w:val="none" w:sz="0" w:space="0" w:color="auto"/>
            <w:right w:val="none" w:sz="0" w:space="0" w:color="auto"/>
          </w:divBdr>
        </w:div>
        <w:div w:id="1536574669">
          <w:marLeft w:val="0"/>
          <w:marRight w:val="0"/>
          <w:marTop w:val="0"/>
          <w:marBottom w:val="0"/>
          <w:divBdr>
            <w:top w:val="none" w:sz="0" w:space="0" w:color="auto"/>
            <w:left w:val="none" w:sz="0" w:space="0" w:color="auto"/>
            <w:bottom w:val="none" w:sz="0" w:space="0" w:color="auto"/>
            <w:right w:val="none" w:sz="0" w:space="0" w:color="auto"/>
          </w:divBdr>
        </w:div>
        <w:div w:id="82528694">
          <w:marLeft w:val="0"/>
          <w:marRight w:val="0"/>
          <w:marTop w:val="0"/>
          <w:marBottom w:val="0"/>
          <w:divBdr>
            <w:top w:val="none" w:sz="0" w:space="0" w:color="auto"/>
            <w:left w:val="none" w:sz="0" w:space="0" w:color="auto"/>
            <w:bottom w:val="none" w:sz="0" w:space="0" w:color="auto"/>
            <w:right w:val="none" w:sz="0" w:space="0" w:color="auto"/>
          </w:divBdr>
        </w:div>
        <w:div w:id="2006014530">
          <w:marLeft w:val="0"/>
          <w:marRight w:val="0"/>
          <w:marTop w:val="0"/>
          <w:marBottom w:val="0"/>
          <w:divBdr>
            <w:top w:val="none" w:sz="0" w:space="0" w:color="auto"/>
            <w:left w:val="none" w:sz="0" w:space="0" w:color="auto"/>
            <w:bottom w:val="none" w:sz="0" w:space="0" w:color="auto"/>
            <w:right w:val="none" w:sz="0" w:space="0" w:color="auto"/>
          </w:divBdr>
        </w:div>
        <w:div w:id="965045551">
          <w:marLeft w:val="0"/>
          <w:marRight w:val="0"/>
          <w:marTop w:val="0"/>
          <w:marBottom w:val="0"/>
          <w:divBdr>
            <w:top w:val="none" w:sz="0" w:space="0" w:color="auto"/>
            <w:left w:val="none" w:sz="0" w:space="0" w:color="auto"/>
            <w:bottom w:val="none" w:sz="0" w:space="0" w:color="auto"/>
            <w:right w:val="none" w:sz="0" w:space="0" w:color="auto"/>
          </w:divBdr>
        </w:div>
        <w:div w:id="1183084970">
          <w:marLeft w:val="0"/>
          <w:marRight w:val="0"/>
          <w:marTop w:val="0"/>
          <w:marBottom w:val="0"/>
          <w:divBdr>
            <w:top w:val="none" w:sz="0" w:space="0" w:color="auto"/>
            <w:left w:val="none" w:sz="0" w:space="0" w:color="auto"/>
            <w:bottom w:val="none" w:sz="0" w:space="0" w:color="auto"/>
            <w:right w:val="none" w:sz="0" w:space="0" w:color="auto"/>
          </w:divBdr>
        </w:div>
      </w:divsChild>
    </w:div>
    <w:div w:id="779450795">
      <w:bodyDiv w:val="1"/>
      <w:marLeft w:val="0"/>
      <w:marRight w:val="0"/>
      <w:marTop w:val="0"/>
      <w:marBottom w:val="0"/>
      <w:divBdr>
        <w:top w:val="none" w:sz="0" w:space="0" w:color="auto"/>
        <w:left w:val="none" w:sz="0" w:space="0" w:color="auto"/>
        <w:bottom w:val="none" w:sz="0" w:space="0" w:color="auto"/>
        <w:right w:val="none" w:sz="0" w:space="0" w:color="auto"/>
      </w:divBdr>
    </w:div>
    <w:div w:id="804734712">
      <w:bodyDiv w:val="1"/>
      <w:marLeft w:val="0"/>
      <w:marRight w:val="0"/>
      <w:marTop w:val="0"/>
      <w:marBottom w:val="0"/>
      <w:divBdr>
        <w:top w:val="none" w:sz="0" w:space="0" w:color="auto"/>
        <w:left w:val="none" w:sz="0" w:space="0" w:color="auto"/>
        <w:bottom w:val="none" w:sz="0" w:space="0" w:color="auto"/>
        <w:right w:val="none" w:sz="0" w:space="0" w:color="auto"/>
      </w:divBdr>
      <w:divsChild>
        <w:div w:id="1570653926">
          <w:marLeft w:val="0"/>
          <w:marRight w:val="0"/>
          <w:marTop w:val="0"/>
          <w:marBottom w:val="0"/>
          <w:divBdr>
            <w:top w:val="none" w:sz="0" w:space="0" w:color="auto"/>
            <w:left w:val="none" w:sz="0" w:space="0" w:color="auto"/>
            <w:bottom w:val="none" w:sz="0" w:space="0" w:color="auto"/>
            <w:right w:val="none" w:sz="0" w:space="0" w:color="auto"/>
          </w:divBdr>
        </w:div>
        <w:div w:id="237330767">
          <w:marLeft w:val="0"/>
          <w:marRight w:val="0"/>
          <w:marTop w:val="0"/>
          <w:marBottom w:val="0"/>
          <w:divBdr>
            <w:top w:val="none" w:sz="0" w:space="0" w:color="auto"/>
            <w:left w:val="none" w:sz="0" w:space="0" w:color="auto"/>
            <w:bottom w:val="none" w:sz="0" w:space="0" w:color="auto"/>
            <w:right w:val="none" w:sz="0" w:space="0" w:color="auto"/>
          </w:divBdr>
        </w:div>
      </w:divsChild>
    </w:div>
    <w:div w:id="827288706">
      <w:bodyDiv w:val="1"/>
      <w:marLeft w:val="0"/>
      <w:marRight w:val="0"/>
      <w:marTop w:val="0"/>
      <w:marBottom w:val="0"/>
      <w:divBdr>
        <w:top w:val="none" w:sz="0" w:space="0" w:color="auto"/>
        <w:left w:val="none" w:sz="0" w:space="0" w:color="auto"/>
        <w:bottom w:val="none" w:sz="0" w:space="0" w:color="auto"/>
        <w:right w:val="none" w:sz="0" w:space="0" w:color="auto"/>
      </w:divBdr>
    </w:div>
    <w:div w:id="833498406">
      <w:bodyDiv w:val="1"/>
      <w:marLeft w:val="0"/>
      <w:marRight w:val="0"/>
      <w:marTop w:val="0"/>
      <w:marBottom w:val="0"/>
      <w:divBdr>
        <w:top w:val="none" w:sz="0" w:space="0" w:color="auto"/>
        <w:left w:val="none" w:sz="0" w:space="0" w:color="auto"/>
        <w:bottom w:val="none" w:sz="0" w:space="0" w:color="auto"/>
        <w:right w:val="none" w:sz="0" w:space="0" w:color="auto"/>
      </w:divBdr>
    </w:div>
    <w:div w:id="847211360">
      <w:bodyDiv w:val="1"/>
      <w:marLeft w:val="0"/>
      <w:marRight w:val="0"/>
      <w:marTop w:val="0"/>
      <w:marBottom w:val="0"/>
      <w:divBdr>
        <w:top w:val="none" w:sz="0" w:space="0" w:color="auto"/>
        <w:left w:val="none" w:sz="0" w:space="0" w:color="auto"/>
        <w:bottom w:val="none" w:sz="0" w:space="0" w:color="auto"/>
        <w:right w:val="none" w:sz="0" w:space="0" w:color="auto"/>
      </w:divBdr>
      <w:divsChild>
        <w:div w:id="471992170">
          <w:marLeft w:val="0"/>
          <w:marRight w:val="0"/>
          <w:marTop w:val="0"/>
          <w:marBottom w:val="0"/>
          <w:divBdr>
            <w:top w:val="none" w:sz="0" w:space="0" w:color="auto"/>
            <w:left w:val="none" w:sz="0" w:space="0" w:color="auto"/>
            <w:bottom w:val="none" w:sz="0" w:space="0" w:color="auto"/>
            <w:right w:val="none" w:sz="0" w:space="0" w:color="auto"/>
          </w:divBdr>
        </w:div>
        <w:div w:id="1836651229">
          <w:marLeft w:val="0"/>
          <w:marRight w:val="0"/>
          <w:marTop w:val="0"/>
          <w:marBottom w:val="0"/>
          <w:divBdr>
            <w:top w:val="none" w:sz="0" w:space="0" w:color="auto"/>
            <w:left w:val="none" w:sz="0" w:space="0" w:color="auto"/>
            <w:bottom w:val="none" w:sz="0" w:space="0" w:color="auto"/>
            <w:right w:val="none" w:sz="0" w:space="0" w:color="auto"/>
          </w:divBdr>
        </w:div>
        <w:div w:id="599722376">
          <w:marLeft w:val="0"/>
          <w:marRight w:val="0"/>
          <w:marTop w:val="0"/>
          <w:marBottom w:val="0"/>
          <w:divBdr>
            <w:top w:val="none" w:sz="0" w:space="0" w:color="auto"/>
            <w:left w:val="none" w:sz="0" w:space="0" w:color="auto"/>
            <w:bottom w:val="none" w:sz="0" w:space="0" w:color="auto"/>
            <w:right w:val="none" w:sz="0" w:space="0" w:color="auto"/>
          </w:divBdr>
        </w:div>
        <w:div w:id="874851565">
          <w:marLeft w:val="0"/>
          <w:marRight w:val="0"/>
          <w:marTop w:val="0"/>
          <w:marBottom w:val="0"/>
          <w:divBdr>
            <w:top w:val="none" w:sz="0" w:space="0" w:color="auto"/>
            <w:left w:val="none" w:sz="0" w:space="0" w:color="auto"/>
            <w:bottom w:val="none" w:sz="0" w:space="0" w:color="auto"/>
            <w:right w:val="none" w:sz="0" w:space="0" w:color="auto"/>
          </w:divBdr>
        </w:div>
        <w:div w:id="459148501">
          <w:marLeft w:val="0"/>
          <w:marRight w:val="0"/>
          <w:marTop w:val="0"/>
          <w:marBottom w:val="0"/>
          <w:divBdr>
            <w:top w:val="none" w:sz="0" w:space="0" w:color="auto"/>
            <w:left w:val="none" w:sz="0" w:space="0" w:color="auto"/>
            <w:bottom w:val="none" w:sz="0" w:space="0" w:color="auto"/>
            <w:right w:val="none" w:sz="0" w:space="0" w:color="auto"/>
          </w:divBdr>
        </w:div>
        <w:div w:id="1579749030">
          <w:marLeft w:val="0"/>
          <w:marRight w:val="0"/>
          <w:marTop w:val="0"/>
          <w:marBottom w:val="0"/>
          <w:divBdr>
            <w:top w:val="none" w:sz="0" w:space="0" w:color="auto"/>
            <w:left w:val="none" w:sz="0" w:space="0" w:color="auto"/>
            <w:bottom w:val="none" w:sz="0" w:space="0" w:color="auto"/>
            <w:right w:val="none" w:sz="0" w:space="0" w:color="auto"/>
          </w:divBdr>
        </w:div>
        <w:div w:id="2145463194">
          <w:marLeft w:val="0"/>
          <w:marRight w:val="0"/>
          <w:marTop w:val="0"/>
          <w:marBottom w:val="0"/>
          <w:divBdr>
            <w:top w:val="none" w:sz="0" w:space="0" w:color="auto"/>
            <w:left w:val="none" w:sz="0" w:space="0" w:color="auto"/>
            <w:bottom w:val="none" w:sz="0" w:space="0" w:color="auto"/>
            <w:right w:val="none" w:sz="0" w:space="0" w:color="auto"/>
          </w:divBdr>
        </w:div>
        <w:div w:id="1498230894">
          <w:marLeft w:val="0"/>
          <w:marRight w:val="0"/>
          <w:marTop w:val="0"/>
          <w:marBottom w:val="0"/>
          <w:divBdr>
            <w:top w:val="none" w:sz="0" w:space="0" w:color="auto"/>
            <w:left w:val="none" w:sz="0" w:space="0" w:color="auto"/>
            <w:bottom w:val="none" w:sz="0" w:space="0" w:color="auto"/>
            <w:right w:val="none" w:sz="0" w:space="0" w:color="auto"/>
          </w:divBdr>
        </w:div>
        <w:div w:id="2029913282">
          <w:marLeft w:val="0"/>
          <w:marRight w:val="0"/>
          <w:marTop w:val="0"/>
          <w:marBottom w:val="0"/>
          <w:divBdr>
            <w:top w:val="none" w:sz="0" w:space="0" w:color="auto"/>
            <w:left w:val="none" w:sz="0" w:space="0" w:color="auto"/>
            <w:bottom w:val="none" w:sz="0" w:space="0" w:color="auto"/>
            <w:right w:val="none" w:sz="0" w:space="0" w:color="auto"/>
          </w:divBdr>
        </w:div>
        <w:div w:id="251159006">
          <w:marLeft w:val="0"/>
          <w:marRight w:val="0"/>
          <w:marTop w:val="0"/>
          <w:marBottom w:val="0"/>
          <w:divBdr>
            <w:top w:val="none" w:sz="0" w:space="0" w:color="auto"/>
            <w:left w:val="none" w:sz="0" w:space="0" w:color="auto"/>
            <w:bottom w:val="none" w:sz="0" w:space="0" w:color="auto"/>
            <w:right w:val="none" w:sz="0" w:space="0" w:color="auto"/>
          </w:divBdr>
        </w:div>
        <w:div w:id="812332783">
          <w:marLeft w:val="0"/>
          <w:marRight w:val="0"/>
          <w:marTop w:val="0"/>
          <w:marBottom w:val="0"/>
          <w:divBdr>
            <w:top w:val="none" w:sz="0" w:space="0" w:color="auto"/>
            <w:left w:val="none" w:sz="0" w:space="0" w:color="auto"/>
            <w:bottom w:val="none" w:sz="0" w:space="0" w:color="auto"/>
            <w:right w:val="none" w:sz="0" w:space="0" w:color="auto"/>
          </w:divBdr>
        </w:div>
        <w:div w:id="142048492">
          <w:marLeft w:val="0"/>
          <w:marRight w:val="0"/>
          <w:marTop w:val="0"/>
          <w:marBottom w:val="0"/>
          <w:divBdr>
            <w:top w:val="none" w:sz="0" w:space="0" w:color="auto"/>
            <w:left w:val="none" w:sz="0" w:space="0" w:color="auto"/>
            <w:bottom w:val="none" w:sz="0" w:space="0" w:color="auto"/>
            <w:right w:val="none" w:sz="0" w:space="0" w:color="auto"/>
          </w:divBdr>
        </w:div>
        <w:div w:id="433330612">
          <w:marLeft w:val="0"/>
          <w:marRight w:val="0"/>
          <w:marTop w:val="0"/>
          <w:marBottom w:val="0"/>
          <w:divBdr>
            <w:top w:val="none" w:sz="0" w:space="0" w:color="auto"/>
            <w:left w:val="none" w:sz="0" w:space="0" w:color="auto"/>
            <w:bottom w:val="none" w:sz="0" w:space="0" w:color="auto"/>
            <w:right w:val="none" w:sz="0" w:space="0" w:color="auto"/>
          </w:divBdr>
        </w:div>
        <w:div w:id="230698222">
          <w:marLeft w:val="0"/>
          <w:marRight w:val="0"/>
          <w:marTop w:val="0"/>
          <w:marBottom w:val="0"/>
          <w:divBdr>
            <w:top w:val="none" w:sz="0" w:space="0" w:color="auto"/>
            <w:left w:val="none" w:sz="0" w:space="0" w:color="auto"/>
            <w:bottom w:val="none" w:sz="0" w:space="0" w:color="auto"/>
            <w:right w:val="none" w:sz="0" w:space="0" w:color="auto"/>
          </w:divBdr>
        </w:div>
        <w:div w:id="911164962">
          <w:marLeft w:val="0"/>
          <w:marRight w:val="0"/>
          <w:marTop w:val="0"/>
          <w:marBottom w:val="0"/>
          <w:divBdr>
            <w:top w:val="none" w:sz="0" w:space="0" w:color="auto"/>
            <w:left w:val="none" w:sz="0" w:space="0" w:color="auto"/>
            <w:bottom w:val="none" w:sz="0" w:space="0" w:color="auto"/>
            <w:right w:val="none" w:sz="0" w:space="0" w:color="auto"/>
          </w:divBdr>
        </w:div>
      </w:divsChild>
    </w:div>
    <w:div w:id="847331132">
      <w:bodyDiv w:val="1"/>
      <w:marLeft w:val="0"/>
      <w:marRight w:val="0"/>
      <w:marTop w:val="0"/>
      <w:marBottom w:val="0"/>
      <w:divBdr>
        <w:top w:val="none" w:sz="0" w:space="0" w:color="auto"/>
        <w:left w:val="none" w:sz="0" w:space="0" w:color="auto"/>
        <w:bottom w:val="none" w:sz="0" w:space="0" w:color="auto"/>
        <w:right w:val="none" w:sz="0" w:space="0" w:color="auto"/>
      </w:divBdr>
      <w:divsChild>
        <w:div w:id="1983148847">
          <w:marLeft w:val="0"/>
          <w:marRight w:val="0"/>
          <w:marTop w:val="0"/>
          <w:marBottom w:val="0"/>
          <w:divBdr>
            <w:top w:val="none" w:sz="0" w:space="0" w:color="auto"/>
            <w:left w:val="none" w:sz="0" w:space="0" w:color="auto"/>
            <w:bottom w:val="none" w:sz="0" w:space="0" w:color="auto"/>
            <w:right w:val="none" w:sz="0" w:space="0" w:color="auto"/>
          </w:divBdr>
        </w:div>
        <w:div w:id="2130276289">
          <w:marLeft w:val="0"/>
          <w:marRight w:val="0"/>
          <w:marTop w:val="0"/>
          <w:marBottom w:val="0"/>
          <w:divBdr>
            <w:top w:val="none" w:sz="0" w:space="0" w:color="auto"/>
            <w:left w:val="none" w:sz="0" w:space="0" w:color="auto"/>
            <w:bottom w:val="none" w:sz="0" w:space="0" w:color="auto"/>
            <w:right w:val="none" w:sz="0" w:space="0" w:color="auto"/>
          </w:divBdr>
        </w:div>
        <w:div w:id="1667129432">
          <w:marLeft w:val="0"/>
          <w:marRight w:val="0"/>
          <w:marTop w:val="0"/>
          <w:marBottom w:val="0"/>
          <w:divBdr>
            <w:top w:val="none" w:sz="0" w:space="0" w:color="auto"/>
            <w:left w:val="none" w:sz="0" w:space="0" w:color="auto"/>
            <w:bottom w:val="none" w:sz="0" w:space="0" w:color="auto"/>
            <w:right w:val="none" w:sz="0" w:space="0" w:color="auto"/>
          </w:divBdr>
        </w:div>
        <w:div w:id="813254000">
          <w:marLeft w:val="0"/>
          <w:marRight w:val="0"/>
          <w:marTop w:val="0"/>
          <w:marBottom w:val="0"/>
          <w:divBdr>
            <w:top w:val="none" w:sz="0" w:space="0" w:color="auto"/>
            <w:left w:val="none" w:sz="0" w:space="0" w:color="auto"/>
            <w:bottom w:val="none" w:sz="0" w:space="0" w:color="auto"/>
            <w:right w:val="none" w:sz="0" w:space="0" w:color="auto"/>
          </w:divBdr>
        </w:div>
        <w:div w:id="1732775254">
          <w:marLeft w:val="0"/>
          <w:marRight w:val="0"/>
          <w:marTop w:val="0"/>
          <w:marBottom w:val="0"/>
          <w:divBdr>
            <w:top w:val="none" w:sz="0" w:space="0" w:color="auto"/>
            <w:left w:val="none" w:sz="0" w:space="0" w:color="auto"/>
            <w:bottom w:val="none" w:sz="0" w:space="0" w:color="auto"/>
            <w:right w:val="none" w:sz="0" w:space="0" w:color="auto"/>
          </w:divBdr>
        </w:div>
        <w:div w:id="471748341">
          <w:marLeft w:val="0"/>
          <w:marRight w:val="0"/>
          <w:marTop w:val="0"/>
          <w:marBottom w:val="0"/>
          <w:divBdr>
            <w:top w:val="none" w:sz="0" w:space="0" w:color="auto"/>
            <w:left w:val="none" w:sz="0" w:space="0" w:color="auto"/>
            <w:bottom w:val="none" w:sz="0" w:space="0" w:color="auto"/>
            <w:right w:val="none" w:sz="0" w:space="0" w:color="auto"/>
          </w:divBdr>
        </w:div>
        <w:div w:id="724792494">
          <w:marLeft w:val="0"/>
          <w:marRight w:val="0"/>
          <w:marTop w:val="0"/>
          <w:marBottom w:val="0"/>
          <w:divBdr>
            <w:top w:val="none" w:sz="0" w:space="0" w:color="auto"/>
            <w:left w:val="none" w:sz="0" w:space="0" w:color="auto"/>
            <w:bottom w:val="none" w:sz="0" w:space="0" w:color="auto"/>
            <w:right w:val="none" w:sz="0" w:space="0" w:color="auto"/>
          </w:divBdr>
        </w:div>
        <w:div w:id="1423406702">
          <w:marLeft w:val="0"/>
          <w:marRight w:val="0"/>
          <w:marTop w:val="0"/>
          <w:marBottom w:val="0"/>
          <w:divBdr>
            <w:top w:val="none" w:sz="0" w:space="0" w:color="auto"/>
            <w:left w:val="none" w:sz="0" w:space="0" w:color="auto"/>
            <w:bottom w:val="none" w:sz="0" w:space="0" w:color="auto"/>
            <w:right w:val="none" w:sz="0" w:space="0" w:color="auto"/>
          </w:divBdr>
        </w:div>
        <w:div w:id="249702230">
          <w:marLeft w:val="0"/>
          <w:marRight w:val="0"/>
          <w:marTop w:val="0"/>
          <w:marBottom w:val="0"/>
          <w:divBdr>
            <w:top w:val="none" w:sz="0" w:space="0" w:color="auto"/>
            <w:left w:val="none" w:sz="0" w:space="0" w:color="auto"/>
            <w:bottom w:val="none" w:sz="0" w:space="0" w:color="auto"/>
            <w:right w:val="none" w:sz="0" w:space="0" w:color="auto"/>
          </w:divBdr>
        </w:div>
        <w:div w:id="295961478">
          <w:marLeft w:val="0"/>
          <w:marRight w:val="0"/>
          <w:marTop w:val="0"/>
          <w:marBottom w:val="0"/>
          <w:divBdr>
            <w:top w:val="none" w:sz="0" w:space="0" w:color="auto"/>
            <w:left w:val="none" w:sz="0" w:space="0" w:color="auto"/>
            <w:bottom w:val="none" w:sz="0" w:space="0" w:color="auto"/>
            <w:right w:val="none" w:sz="0" w:space="0" w:color="auto"/>
          </w:divBdr>
        </w:div>
        <w:div w:id="764884883">
          <w:marLeft w:val="0"/>
          <w:marRight w:val="0"/>
          <w:marTop w:val="0"/>
          <w:marBottom w:val="0"/>
          <w:divBdr>
            <w:top w:val="none" w:sz="0" w:space="0" w:color="auto"/>
            <w:left w:val="none" w:sz="0" w:space="0" w:color="auto"/>
            <w:bottom w:val="none" w:sz="0" w:space="0" w:color="auto"/>
            <w:right w:val="none" w:sz="0" w:space="0" w:color="auto"/>
          </w:divBdr>
        </w:div>
        <w:div w:id="451636093">
          <w:marLeft w:val="0"/>
          <w:marRight w:val="0"/>
          <w:marTop w:val="0"/>
          <w:marBottom w:val="0"/>
          <w:divBdr>
            <w:top w:val="none" w:sz="0" w:space="0" w:color="auto"/>
            <w:left w:val="none" w:sz="0" w:space="0" w:color="auto"/>
            <w:bottom w:val="none" w:sz="0" w:space="0" w:color="auto"/>
            <w:right w:val="none" w:sz="0" w:space="0" w:color="auto"/>
          </w:divBdr>
        </w:div>
        <w:div w:id="994185582">
          <w:marLeft w:val="0"/>
          <w:marRight w:val="0"/>
          <w:marTop w:val="0"/>
          <w:marBottom w:val="0"/>
          <w:divBdr>
            <w:top w:val="none" w:sz="0" w:space="0" w:color="auto"/>
            <w:left w:val="none" w:sz="0" w:space="0" w:color="auto"/>
            <w:bottom w:val="none" w:sz="0" w:space="0" w:color="auto"/>
            <w:right w:val="none" w:sz="0" w:space="0" w:color="auto"/>
          </w:divBdr>
        </w:div>
        <w:div w:id="830871927">
          <w:marLeft w:val="0"/>
          <w:marRight w:val="0"/>
          <w:marTop w:val="0"/>
          <w:marBottom w:val="0"/>
          <w:divBdr>
            <w:top w:val="none" w:sz="0" w:space="0" w:color="auto"/>
            <w:left w:val="none" w:sz="0" w:space="0" w:color="auto"/>
            <w:bottom w:val="none" w:sz="0" w:space="0" w:color="auto"/>
            <w:right w:val="none" w:sz="0" w:space="0" w:color="auto"/>
          </w:divBdr>
        </w:div>
        <w:div w:id="140661096">
          <w:marLeft w:val="0"/>
          <w:marRight w:val="0"/>
          <w:marTop w:val="0"/>
          <w:marBottom w:val="0"/>
          <w:divBdr>
            <w:top w:val="none" w:sz="0" w:space="0" w:color="auto"/>
            <w:left w:val="none" w:sz="0" w:space="0" w:color="auto"/>
            <w:bottom w:val="none" w:sz="0" w:space="0" w:color="auto"/>
            <w:right w:val="none" w:sz="0" w:space="0" w:color="auto"/>
          </w:divBdr>
        </w:div>
        <w:div w:id="605968116">
          <w:marLeft w:val="0"/>
          <w:marRight w:val="0"/>
          <w:marTop w:val="0"/>
          <w:marBottom w:val="0"/>
          <w:divBdr>
            <w:top w:val="none" w:sz="0" w:space="0" w:color="auto"/>
            <w:left w:val="none" w:sz="0" w:space="0" w:color="auto"/>
            <w:bottom w:val="none" w:sz="0" w:space="0" w:color="auto"/>
            <w:right w:val="none" w:sz="0" w:space="0" w:color="auto"/>
          </w:divBdr>
        </w:div>
        <w:div w:id="1622958237">
          <w:marLeft w:val="0"/>
          <w:marRight w:val="0"/>
          <w:marTop w:val="0"/>
          <w:marBottom w:val="0"/>
          <w:divBdr>
            <w:top w:val="none" w:sz="0" w:space="0" w:color="auto"/>
            <w:left w:val="none" w:sz="0" w:space="0" w:color="auto"/>
            <w:bottom w:val="none" w:sz="0" w:space="0" w:color="auto"/>
            <w:right w:val="none" w:sz="0" w:space="0" w:color="auto"/>
          </w:divBdr>
        </w:div>
        <w:div w:id="433132387">
          <w:marLeft w:val="0"/>
          <w:marRight w:val="0"/>
          <w:marTop w:val="0"/>
          <w:marBottom w:val="0"/>
          <w:divBdr>
            <w:top w:val="none" w:sz="0" w:space="0" w:color="auto"/>
            <w:left w:val="none" w:sz="0" w:space="0" w:color="auto"/>
            <w:bottom w:val="none" w:sz="0" w:space="0" w:color="auto"/>
            <w:right w:val="none" w:sz="0" w:space="0" w:color="auto"/>
          </w:divBdr>
        </w:div>
        <w:div w:id="1497845531">
          <w:marLeft w:val="0"/>
          <w:marRight w:val="0"/>
          <w:marTop w:val="0"/>
          <w:marBottom w:val="0"/>
          <w:divBdr>
            <w:top w:val="none" w:sz="0" w:space="0" w:color="auto"/>
            <w:left w:val="none" w:sz="0" w:space="0" w:color="auto"/>
            <w:bottom w:val="none" w:sz="0" w:space="0" w:color="auto"/>
            <w:right w:val="none" w:sz="0" w:space="0" w:color="auto"/>
          </w:divBdr>
        </w:div>
        <w:div w:id="1395009344">
          <w:marLeft w:val="0"/>
          <w:marRight w:val="0"/>
          <w:marTop w:val="0"/>
          <w:marBottom w:val="0"/>
          <w:divBdr>
            <w:top w:val="none" w:sz="0" w:space="0" w:color="auto"/>
            <w:left w:val="none" w:sz="0" w:space="0" w:color="auto"/>
            <w:bottom w:val="none" w:sz="0" w:space="0" w:color="auto"/>
            <w:right w:val="none" w:sz="0" w:space="0" w:color="auto"/>
          </w:divBdr>
        </w:div>
        <w:div w:id="1362902739">
          <w:marLeft w:val="0"/>
          <w:marRight w:val="0"/>
          <w:marTop w:val="0"/>
          <w:marBottom w:val="0"/>
          <w:divBdr>
            <w:top w:val="none" w:sz="0" w:space="0" w:color="auto"/>
            <w:left w:val="none" w:sz="0" w:space="0" w:color="auto"/>
            <w:bottom w:val="none" w:sz="0" w:space="0" w:color="auto"/>
            <w:right w:val="none" w:sz="0" w:space="0" w:color="auto"/>
          </w:divBdr>
        </w:div>
        <w:div w:id="762383366">
          <w:marLeft w:val="0"/>
          <w:marRight w:val="0"/>
          <w:marTop w:val="0"/>
          <w:marBottom w:val="0"/>
          <w:divBdr>
            <w:top w:val="none" w:sz="0" w:space="0" w:color="auto"/>
            <w:left w:val="none" w:sz="0" w:space="0" w:color="auto"/>
            <w:bottom w:val="none" w:sz="0" w:space="0" w:color="auto"/>
            <w:right w:val="none" w:sz="0" w:space="0" w:color="auto"/>
          </w:divBdr>
        </w:div>
        <w:div w:id="1194030964">
          <w:marLeft w:val="0"/>
          <w:marRight w:val="0"/>
          <w:marTop w:val="0"/>
          <w:marBottom w:val="0"/>
          <w:divBdr>
            <w:top w:val="none" w:sz="0" w:space="0" w:color="auto"/>
            <w:left w:val="none" w:sz="0" w:space="0" w:color="auto"/>
            <w:bottom w:val="none" w:sz="0" w:space="0" w:color="auto"/>
            <w:right w:val="none" w:sz="0" w:space="0" w:color="auto"/>
          </w:divBdr>
        </w:div>
        <w:div w:id="929578267">
          <w:marLeft w:val="0"/>
          <w:marRight w:val="0"/>
          <w:marTop w:val="0"/>
          <w:marBottom w:val="0"/>
          <w:divBdr>
            <w:top w:val="none" w:sz="0" w:space="0" w:color="auto"/>
            <w:left w:val="none" w:sz="0" w:space="0" w:color="auto"/>
            <w:bottom w:val="none" w:sz="0" w:space="0" w:color="auto"/>
            <w:right w:val="none" w:sz="0" w:space="0" w:color="auto"/>
          </w:divBdr>
        </w:div>
        <w:div w:id="1266620956">
          <w:marLeft w:val="0"/>
          <w:marRight w:val="0"/>
          <w:marTop w:val="0"/>
          <w:marBottom w:val="0"/>
          <w:divBdr>
            <w:top w:val="none" w:sz="0" w:space="0" w:color="auto"/>
            <w:left w:val="none" w:sz="0" w:space="0" w:color="auto"/>
            <w:bottom w:val="none" w:sz="0" w:space="0" w:color="auto"/>
            <w:right w:val="none" w:sz="0" w:space="0" w:color="auto"/>
          </w:divBdr>
        </w:div>
        <w:div w:id="841043499">
          <w:marLeft w:val="0"/>
          <w:marRight w:val="0"/>
          <w:marTop w:val="0"/>
          <w:marBottom w:val="0"/>
          <w:divBdr>
            <w:top w:val="none" w:sz="0" w:space="0" w:color="auto"/>
            <w:left w:val="none" w:sz="0" w:space="0" w:color="auto"/>
            <w:bottom w:val="none" w:sz="0" w:space="0" w:color="auto"/>
            <w:right w:val="none" w:sz="0" w:space="0" w:color="auto"/>
          </w:divBdr>
        </w:div>
        <w:div w:id="1966545336">
          <w:marLeft w:val="0"/>
          <w:marRight w:val="0"/>
          <w:marTop w:val="0"/>
          <w:marBottom w:val="0"/>
          <w:divBdr>
            <w:top w:val="none" w:sz="0" w:space="0" w:color="auto"/>
            <w:left w:val="none" w:sz="0" w:space="0" w:color="auto"/>
            <w:bottom w:val="none" w:sz="0" w:space="0" w:color="auto"/>
            <w:right w:val="none" w:sz="0" w:space="0" w:color="auto"/>
          </w:divBdr>
        </w:div>
      </w:divsChild>
    </w:div>
    <w:div w:id="850527091">
      <w:bodyDiv w:val="1"/>
      <w:marLeft w:val="0"/>
      <w:marRight w:val="0"/>
      <w:marTop w:val="0"/>
      <w:marBottom w:val="0"/>
      <w:divBdr>
        <w:top w:val="none" w:sz="0" w:space="0" w:color="auto"/>
        <w:left w:val="none" w:sz="0" w:space="0" w:color="auto"/>
        <w:bottom w:val="none" w:sz="0" w:space="0" w:color="auto"/>
        <w:right w:val="none" w:sz="0" w:space="0" w:color="auto"/>
      </w:divBdr>
    </w:div>
    <w:div w:id="855922435">
      <w:bodyDiv w:val="1"/>
      <w:marLeft w:val="0"/>
      <w:marRight w:val="0"/>
      <w:marTop w:val="0"/>
      <w:marBottom w:val="0"/>
      <w:divBdr>
        <w:top w:val="none" w:sz="0" w:space="0" w:color="auto"/>
        <w:left w:val="none" w:sz="0" w:space="0" w:color="auto"/>
        <w:bottom w:val="none" w:sz="0" w:space="0" w:color="auto"/>
        <w:right w:val="none" w:sz="0" w:space="0" w:color="auto"/>
      </w:divBdr>
    </w:div>
    <w:div w:id="873274190">
      <w:bodyDiv w:val="1"/>
      <w:marLeft w:val="0"/>
      <w:marRight w:val="0"/>
      <w:marTop w:val="0"/>
      <w:marBottom w:val="0"/>
      <w:divBdr>
        <w:top w:val="none" w:sz="0" w:space="0" w:color="auto"/>
        <w:left w:val="none" w:sz="0" w:space="0" w:color="auto"/>
        <w:bottom w:val="none" w:sz="0" w:space="0" w:color="auto"/>
        <w:right w:val="none" w:sz="0" w:space="0" w:color="auto"/>
      </w:divBdr>
    </w:div>
    <w:div w:id="873421664">
      <w:bodyDiv w:val="1"/>
      <w:marLeft w:val="0"/>
      <w:marRight w:val="0"/>
      <w:marTop w:val="0"/>
      <w:marBottom w:val="0"/>
      <w:divBdr>
        <w:top w:val="none" w:sz="0" w:space="0" w:color="auto"/>
        <w:left w:val="none" w:sz="0" w:space="0" w:color="auto"/>
        <w:bottom w:val="none" w:sz="0" w:space="0" w:color="auto"/>
        <w:right w:val="none" w:sz="0" w:space="0" w:color="auto"/>
      </w:divBdr>
    </w:div>
    <w:div w:id="886184855">
      <w:bodyDiv w:val="1"/>
      <w:marLeft w:val="0"/>
      <w:marRight w:val="0"/>
      <w:marTop w:val="0"/>
      <w:marBottom w:val="0"/>
      <w:divBdr>
        <w:top w:val="none" w:sz="0" w:space="0" w:color="auto"/>
        <w:left w:val="none" w:sz="0" w:space="0" w:color="auto"/>
        <w:bottom w:val="none" w:sz="0" w:space="0" w:color="auto"/>
        <w:right w:val="none" w:sz="0" w:space="0" w:color="auto"/>
      </w:divBdr>
    </w:div>
    <w:div w:id="902909604">
      <w:bodyDiv w:val="1"/>
      <w:marLeft w:val="0"/>
      <w:marRight w:val="0"/>
      <w:marTop w:val="0"/>
      <w:marBottom w:val="0"/>
      <w:divBdr>
        <w:top w:val="none" w:sz="0" w:space="0" w:color="auto"/>
        <w:left w:val="none" w:sz="0" w:space="0" w:color="auto"/>
        <w:bottom w:val="none" w:sz="0" w:space="0" w:color="auto"/>
        <w:right w:val="none" w:sz="0" w:space="0" w:color="auto"/>
      </w:divBdr>
    </w:div>
    <w:div w:id="906645704">
      <w:bodyDiv w:val="1"/>
      <w:marLeft w:val="0"/>
      <w:marRight w:val="0"/>
      <w:marTop w:val="0"/>
      <w:marBottom w:val="0"/>
      <w:divBdr>
        <w:top w:val="none" w:sz="0" w:space="0" w:color="auto"/>
        <w:left w:val="none" w:sz="0" w:space="0" w:color="auto"/>
        <w:bottom w:val="none" w:sz="0" w:space="0" w:color="auto"/>
        <w:right w:val="none" w:sz="0" w:space="0" w:color="auto"/>
      </w:divBdr>
      <w:divsChild>
        <w:div w:id="385838890">
          <w:marLeft w:val="0"/>
          <w:marRight w:val="0"/>
          <w:marTop w:val="0"/>
          <w:marBottom w:val="0"/>
          <w:divBdr>
            <w:top w:val="none" w:sz="0" w:space="0" w:color="auto"/>
            <w:left w:val="none" w:sz="0" w:space="0" w:color="auto"/>
            <w:bottom w:val="none" w:sz="0" w:space="0" w:color="auto"/>
            <w:right w:val="none" w:sz="0" w:space="0" w:color="auto"/>
          </w:divBdr>
        </w:div>
        <w:div w:id="1111364167">
          <w:marLeft w:val="0"/>
          <w:marRight w:val="0"/>
          <w:marTop w:val="0"/>
          <w:marBottom w:val="0"/>
          <w:divBdr>
            <w:top w:val="none" w:sz="0" w:space="0" w:color="auto"/>
            <w:left w:val="none" w:sz="0" w:space="0" w:color="auto"/>
            <w:bottom w:val="none" w:sz="0" w:space="0" w:color="auto"/>
            <w:right w:val="none" w:sz="0" w:space="0" w:color="auto"/>
          </w:divBdr>
        </w:div>
        <w:div w:id="907882432">
          <w:marLeft w:val="0"/>
          <w:marRight w:val="0"/>
          <w:marTop w:val="0"/>
          <w:marBottom w:val="0"/>
          <w:divBdr>
            <w:top w:val="none" w:sz="0" w:space="0" w:color="auto"/>
            <w:left w:val="none" w:sz="0" w:space="0" w:color="auto"/>
            <w:bottom w:val="none" w:sz="0" w:space="0" w:color="auto"/>
            <w:right w:val="none" w:sz="0" w:space="0" w:color="auto"/>
          </w:divBdr>
        </w:div>
        <w:div w:id="1800104820">
          <w:marLeft w:val="0"/>
          <w:marRight w:val="0"/>
          <w:marTop w:val="0"/>
          <w:marBottom w:val="0"/>
          <w:divBdr>
            <w:top w:val="none" w:sz="0" w:space="0" w:color="auto"/>
            <w:left w:val="none" w:sz="0" w:space="0" w:color="auto"/>
            <w:bottom w:val="none" w:sz="0" w:space="0" w:color="auto"/>
            <w:right w:val="none" w:sz="0" w:space="0" w:color="auto"/>
          </w:divBdr>
        </w:div>
        <w:div w:id="1938634243">
          <w:marLeft w:val="0"/>
          <w:marRight w:val="0"/>
          <w:marTop w:val="0"/>
          <w:marBottom w:val="0"/>
          <w:divBdr>
            <w:top w:val="none" w:sz="0" w:space="0" w:color="auto"/>
            <w:left w:val="none" w:sz="0" w:space="0" w:color="auto"/>
            <w:bottom w:val="none" w:sz="0" w:space="0" w:color="auto"/>
            <w:right w:val="none" w:sz="0" w:space="0" w:color="auto"/>
          </w:divBdr>
        </w:div>
        <w:div w:id="501431722">
          <w:marLeft w:val="0"/>
          <w:marRight w:val="0"/>
          <w:marTop w:val="0"/>
          <w:marBottom w:val="0"/>
          <w:divBdr>
            <w:top w:val="none" w:sz="0" w:space="0" w:color="auto"/>
            <w:left w:val="none" w:sz="0" w:space="0" w:color="auto"/>
            <w:bottom w:val="none" w:sz="0" w:space="0" w:color="auto"/>
            <w:right w:val="none" w:sz="0" w:space="0" w:color="auto"/>
          </w:divBdr>
        </w:div>
        <w:div w:id="759108289">
          <w:marLeft w:val="0"/>
          <w:marRight w:val="0"/>
          <w:marTop w:val="0"/>
          <w:marBottom w:val="0"/>
          <w:divBdr>
            <w:top w:val="none" w:sz="0" w:space="0" w:color="auto"/>
            <w:left w:val="none" w:sz="0" w:space="0" w:color="auto"/>
            <w:bottom w:val="none" w:sz="0" w:space="0" w:color="auto"/>
            <w:right w:val="none" w:sz="0" w:space="0" w:color="auto"/>
          </w:divBdr>
        </w:div>
        <w:div w:id="1966697380">
          <w:marLeft w:val="0"/>
          <w:marRight w:val="0"/>
          <w:marTop w:val="0"/>
          <w:marBottom w:val="0"/>
          <w:divBdr>
            <w:top w:val="none" w:sz="0" w:space="0" w:color="auto"/>
            <w:left w:val="none" w:sz="0" w:space="0" w:color="auto"/>
            <w:bottom w:val="none" w:sz="0" w:space="0" w:color="auto"/>
            <w:right w:val="none" w:sz="0" w:space="0" w:color="auto"/>
          </w:divBdr>
        </w:div>
        <w:div w:id="748771774">
          <w:marLeft w:val="0"/>
          <w:marRight w:val="0"/>
          <w:marTop w:val="0"/>
          <w:marBottom w:val="0"/>
          <w:divBdr>
            <w:top w:val="none" w:sz="0" w:space="0" w:color="auto"/>
            <w:left w:val="none" w:sz="0" w:space="0" w:color="auto"/>
            <w:bottom w:val="none" w:sz="0" w:space="0" w:color="auto"/>
            <w:right w:val="none" w:sz="0" w:space="0" w:color="auto"/>
          </w:divBdr>
        </w:div>
        <w:div w:id="2133162891">
          <w:marLeft w:val="0"/>
          <w:marRight w:val="0"/>
          <w:marTop w:val="0"/>
          <w:marBottom w:val="0"/>
          <w:divBdr>
            <w:top w:val="none" w:sz="0" w:space="0" w:color="auto"/>
            <w:left w:val="none" w:sz="0" w:space="0" w:color="auto"/>
            <w:bottom w:val="none" w:sz="0" w:space="0" w:color="auto"/>
            <w:right w:val="none" w:sz="0" w:space="0" w:color="auto"/>
          </w:divBdr>
        </w:div>
      </w:divsChild>
    </w:div>
    <w:div w:id="909190209">
      <w:bodyDiv w:val="1"/>
      <w:marLeft w:val="0"/>
      <w:marRight w:val="0"/>
      <w:marTop w:val="0"/>
      <w:marBottom w:val="0"/>
      <w:divBdr>
        <w:top w:val="none" w:sz="0" w:space="0" w:color="auto"/>
        <w:left w:val="none" w:sz="0" w:space="0" w:color="auto"/>
        <w:bottom w:val="none" w:sz="0" w:space="0" w:color="auto"/>
        <w:right w:val="none" w:sz="0" w:space="0" w:color="auto"/>
      </w:divBdr>
    </w:div>
    <w:div w:id="911045011">
      <w:bodyDiv w:val="1"/>
      <w:marLeft w:val="0"/>
      <w:marRight w:val="0"/>
      <w:marTop w:val="0"/>
      <w:marBottom w:val="0"/>
      <w:divBdr>
        <w:top w:val="none" w:sz="0" w:space="0" w:color="auto"/>
        <w:left w:val="none" w:sz="0" w:space="0" w:color="auto"/>
        <w:bottom w:val="none" w:sz="0" w:space="0" w:color="auto"/>
        <w:right w:val="none" w:sz="0" w:space="0" w:color="auto"/>
      </w:divBdr>
    </w:div>
    <w:div w:id="914363640">
      <w:bodyDiv w:val="1"/>
      <w:marLeft w:val="0"/>
      <w:marRight w:val="0"/>
      <w:marTop w:val="0"/>
      <w:marBottom w:val="0"/>
      <w:divBdr>
        <w:top w:val="none" w:sz="0" w:space="0" w:color="auto"/>
        <w:left w:val="none" w:sz="0" w:space="0" w:color="auto"/>
        <w:bottom w:val="none" w:sz="0" w:space="0" w:color="auto"/>
        <w:right w:val="none" w:sz="0" w:space="0" w:color="auto"/>
      </w:divBdr>
      <w:divsChild>
        <w:div w:id="384763996">
          <w:marLeft w:val="0"/>
          <w:marRight w:val="300"/>
          <w:marTop w:val="0"/>
          <w:marBottom w:val="0"/>
          <w:divBdr>
            <w:top w:val="single" w:sz="6" w:space="0" w:color="666666"/>
            <w:left w:val="none" w:sz="0" w:space="0" w:color="auto"/>
            <w:bottom w:val="none" w:sz="0" w:space="0" w:color="auto"/>
            <w:right w:val="none" w:sz="0" w:space="0" w:color="auto"/>
          </w:divBdr>
        </w:div>
      </w:divsChild>
    </w:div>
    <w:div w:id="915432030">
      <w:bodyDiv w:val="1"/>
      <w:marLeft w:val="0"/>
      <w:marRight w:val="0"/>
      <w:marTop w:val="0"/>
      <w:marBottom w:val="0"/>
      <w:divBdr>
        <w:top w:val="none" w:sz="0" w:space="0" w:color="auto"/>
        <w:left w:val="none" w:sz="0" w:space="0" w:color="auto"/>
        <w:bottom w:val="none" w:sz="0" w:space="0" w:color="auto"/>
        <w:right w:val="none" w:sz="0" w:space="0" w:color="auto"/>
      </w:divBdr>
    </w:div>
    <w:div w:id="922764429">
      <w:bodyDiv w:val="1"/>
      <w:marLeft w:val="0"/>
      <w:marRight w:val="0"/>
      <w:marTop w:val="0"/>
      <w:marBottom w:val="0"/>
      <w:divBdr>
        <w:top w:val="none" w:sz="0" w:space="0" w:color="auto"/>
        <w:left w:val="none" w:sz="0" w:space="0" w:color="auto"/>
        <w:bottom w:val="none" w:sz="0" w:space="0" w:color="auto"/>
        <w:right w:val="none" w:sz="0" w:space="0" w:color="auto"/>
      </w:divBdr>
      <w:divsChild>
        <w:div w:id="1226800175">
          <w:marLeft w:val="0"/>
          <w:marRight w:val="0"/>
          <w:marTop w:val="0"/>
          <w:marBottom w:val="0"/>
          <w:divBdr>
            <w:top w:val="none" w:sz="0" w:space="0" w:color="auto"/>
            <w:left w:val="none" w:sz="0" w:space="0" w:color="auto"/>
            <w:bottom w:val="none" w:sz="0" w:space="0" w:color="auto"/>
            <w:right w:val="none" w:sz="0" w:space="0" w:color="auto"/>
          </w:divBdr>
          <w:divsChild>
            <w:div w:id="314262925">
              <w:marLeft w:val="0"/>
              <w:marRight w:val="0"/>
              <w:marTop w:val="0"/>
              <w:marBottom w:val="0"/>
              <w:divBdr>
                <w:top w:val="none" w:sz="0" w:space="0" w:color="auto"/>
                <w:left w:val="none" w:sz="0" w:space="0" w:color="auto"/>
                <w:bottom w:val="none" w:sz="0" w:space="0" w:color="auto"/>
                <w:right w:val="none" w:sz="0" w:space="0" w:color="auto"/>
              </w:divBdr>
              <w:divsChild>
                <w:div w:id="33437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141157">
      <w:bodyDiv w:val="1"/>
      <w:marLeft w:val="0"/>
      <w:marRight w:val="0"/>
      <w:marTop w:val="0"/>
      <w:marBottom w:val="0"/>
      <w:divBdr>
        <w:top w:val="none" w:sz="0" w:space="0" w:color="auto"/>
        <w:left w:val="none" w:sz="0" w:space="0" w:color="auto"/>
        <w:bottom w:val="none" w:sz="0" w:space="0" w:color="auto"/>
        <w:right w:val="none" w:sz="0" w:space="0" w:color="auto"/>
      </w:divBdr>
      <w:divsChild>
        <w:div w:id="946621935">
          <w:marLeft w:val="0"/>
          <w:marRight w:val="0"/>
          <w:marTop w:val="0"/>
          <w:marBottom w:val="0"/>
          <w:divBdr>
            <w:top w:val="none" w:sz="0" w:space="0" w:color="auto"/>
            <w:left w:val="none" w:sz="0" w:space="0" w:color="auto"/>
            <w:bottom w:val="none" w:sz="0" w:space="0" w:color="auto"/>
            <w:right w:val="none" w:sz="0" w:space="0" w:color="auto"/>
          </w:divBdr>
        </w:div>
        <w:div w:id="1737048440">
          <w:marLeft w:val="0"/>
          <w:marRight w:val="0"/>
          <w:marTop w:val="0"/>
          <w:marBottom w:val="0"/>
          <w:divBdr>
            <w:top w:val="none" w:sz="0" w:space="0" w:color="auto"/>
            <w:left w:val="none" w:sz="0" w:space="0" w:color="auto"/>
            <w:bottom w:val="none" w:sz="0" w:space="0" w:color="auto"/>
            <w:right w:val="none" w:sz="0" w:space="0" w:color="auto"/>
          </w:divBdr>
        </w:div>
      </w:divsChild>
    </w:div>
    <w:div w:id="959533998">
      <w:bodyDiv w:val="1"/>
      <w:marLeft w:val="0"/>
      <w:marRight w:val="0"/>
      <w:marTop w:val="0"/>
      <w:marBottom w:val="0"/>
      <w:divBdr>
        <w:top w:val="none" w:sz="0" w:space="0" w:color="auto"/>
        <w:left w:val="none" w:sz="0" w:space="0" w:color="auto"/>
        <w:bottom w:val="none" w:sz="0" w:space="0" w:color="auto"/>
        <w:right w:val="none" w:sz="0" w:space="0" w:color="auto"/>
      </w:divBdr>
      <w:divsChild>
        <w:div w:id="1493255484">
          <w:marLeft w:val="0"/>
          <w:marRight w:val="0"/>
          <w:marTop w:val="0"/>
          <w:marBottom w:val="0"/>
          <w:divBdr>
            <w:top w:val="none" w:sz="0" w:space="0" w:color="auto"/>
            <w:left w:val="none" w:sz="0" w:space="0" w:color="auto"/>
            <w:bottom w:val="none" w:sz="0" w:space="0" w:color="auto"/>
            <w:right w:val="none" w:sz="0" w:space="0" w:color="auto"/>
          </w:divBdr>
        </w:div>
      </w:divsChild>
    </w:div>
    <w:div w:id="961883113">
      <w:bodyDiv w:val="1"/>
      <w:marLeft w:val="0"/>
      <w:marRight w:val="0"/>
      <w:marTop w:val="0"/>
      <w:marBottom w:val="0"/>
      <w:divBdr>
        <w:top w:val="none" w:sz="0" w:space="0" w:color="auto"/>
        <w:left w:val="none" w:sz="0" w:space="0" w:color="auto"/>
        <w:bottom w:val="none" w:sz="0" w:space="0" w:color="auto"/>
        <w:right w:val="none" w:sz="0" w:space="0" w:color="auto"/>
      </w:divBdr>
    </w:div>
    <w:div w:id="981613769">
      <w:bodyDiv w:val="1"/>
      <w:marLeft w:val="0"/>
      <w:marRight w:val="0"/>
      <w:marTop w:val="0"/>
      <w:marBottom w:val="0"/>
      <w:divBdr>
        <w:top w:val="none" w:sz="0" w:space="0" w:color="auto"/>
        <w:left w:val="none" w:sz="0" w:space="0" w:color="auto"/>
        <w:bottom w:val="none" w:sz="0" w:space="0" w:color="auto"/>
        <w:right w:val="none" w:sz="0" w:space="0" w:color="auto"/>
      </w:divBdr>
      <w:divsChild>
        <w:div w:id="1020162289">
          <w:marLeft w:val="0"/>
          <w:marRight w:val="0"/>
          <w:marTop w:val="0"/>
          <w:marBottom w:val="0"/>
          <w:divBdr>
            <w:top w:val="none" w:sz="0" w:space="0" w:color="auto"/>
            <w:left w:val="none" w:sz="0" w:space="0" w:color="auto"/>
            <w:bottom w:val="none" w:sz="0" w:space="0" w:color="auto"/>
            <w:right w:val="none" w:sz="0" w:space="0" w:color="auto"/>
          </w:divBdr>
        </w:div>
        <w:div w:id="50202390">
          <w:marLeft w:val="0"/>
          <w:marRight w:val="0"/>
          <w:marTop w:val="0"/>
          <w:marBottom w:val="0"/>
          <w:divBdr>
            <w:top w:val="none" w:sz="0" w:space="0" w:color="auto"/>
            <w:left w:val="none" w:sz="0" w:space="0" w:color="auto"/>
            <w:bottom w:val="none" w:sz="0" w:space="0" w:color="auto"/>
            <w:right w:val="none" w:sz="0" w:space="0" w:color="auto"/>
          </w:divBdr>
        </w:div>
        <w:div w:id="1765148404">
          <w:marLeft w:val="0"/>
          <w:marRight w:val="0"/>
          <w:marTop w:val="0"/>
          <w:marBottom w:val="0"/>
          <w:divBdr>
            <w:top w:val="none" w:sz="0" w:space="0" w:color="auto"/>
            <w:left w:val="none" w:sz="0" w:space="0" w:color="auto"/>
            <w:bottom w:val="none" w:sz="0" w:space="0" w:color="auto"/>
            <w:right w:val="none" w:sz="0" w:space="0" w:color="auto"/>
          </w:divBdr>
        </w:div>
        <w:div w:id="1296060986">
          <w:marLeft w:val="0"/>
          <w:marRight w:val="0"/>
          <w:marTop w:val="0"/>
          <w:marBottom w:val="0"/>
          <w:divBdr>
            <w:top w:val="none" w:sz="0" w:space="0" w:color="auto"/>
            <w:left w:val="none" w:sz="0" w:space="0" w:color="auto"/>
            <w:bottom w:val="none" w:sz="0" w:space="0" w:color="auto"/>
            <w:right w:val="none" w:sz="0" w:space="0" w:color="auto"/>
          </w:divBdr>
        </w:div>
        <w:div w:id="471943504">
          <w:marLeft w:val="0"/>
          <w:marRight w:val="0"/>
          <w:marTop w:val="0"/>
          <w:marBottom w:val="0"/>
          <w:divBdr>
            <w:top w:val="none" w:sz="0" w:space="0" w:color="auto"/>
            <w:left w:val="none" w:sz="0" w:space="0" w:color="auto"/>
            <w:bottom w:val="none" w:sz="0" w:space="0" w:color="auto"/>
            <w:right w:val="none" w:sz="0" w:space="0" w:color="auto"/>
          </w:divBdr>
        </w:div>
        <w:div w:id="520583715">
          <w:marLeft w:val="0"/>
          <w:marRight w:val="0"/>
          <w:marTop w:val="0"/>
          <w:marBottom w:val="0"/>
          <w:divBdr>
            <w:top w:val="none" w:sz="0" w:space="0" w:color="auto"/>
            <w:left w:val="none" w:sz="0" w:space="0" w:color="auto"/>
            <w:bottom w:val="none" w:sz="0" w:space="0" w:color="auto"/>
            <w:right w:val="none" w:sz="0" w:space="0" w:color="auto"/>
          </w:divBdr>
        </w:div>
        <w:div w:id="1169173521">
          <w:marLeft w:val="0"/>
          <w:marRight w:val="0"/>
          <w:marTop w:val="0"/>
          <w:marBottom w:val="0"/>
          <w:divBdr>
            <w:top w:val="none" w:sz="0" w:space="0" w:color="auto"/>
            <w:left w:val="none" w:sz="0" w:space="0" w:color="auto"/>
            <w:bottom w:val="none" w:sz="0" w:space="0" w:color="auto"/>
            <w:right w:val="none" w:sz="0" w:space="0" w:color="auto"/>
          </w:divBdr>
        </w:div>
        <w:div w:id="407582191">
          <w:marLeft w:val="0"/>
          <w:marRight w:val="0"/>
          <w:marTop w:val="0"/>
          <w:marBottom w:val="0"/>
          <w:divBdr>
            <w:top w:val="none" w:sz="0" w:space="0" w:color="auto"/>
            <w:left w:val="none" w:sz="0" w:space="0" w:color="auto"/>
            <w:bottom w:val="none" w:sz="0" w:space="0" w:color="auto"/>
            <w:right w:val="none" w:sz="0" w:space="0" w:color="auto"/>
          </w:divBdr>
        </w:div>
      </w:divsChild>
    </w:div>
    <w:div w:id="985351660">
      <w:bodyDiv w:val="1"/>
      <w:marLeft w:val="0"/>
      <w:marRight w:val="0"/>
      <w:marTop w:val="0"/>
      <w:marBottom w:val="0"/>
      <w:divBdr>
        <w:top w:val="none" w:sz="0" w:space="0" w:color="auto"/>
        <w:left w:val="none" w:sz="0" w:space="0" w:color="auto"/>
        <w:bottom w:val="none" w:sz="0" w:space="0" w:color="auto"/>
        <w:right w:val="none" w:sz="0" w:space="0" w:color="auto"/>
      </w:divBdr>
    </w:div>
    <w:div w:id="989167056">
      <w:bodyDiv w:val="1"/>
      <w:marLeft w:val="0"/>
      <w:marRight w:val="0"/>
      <w:marTop w:val="0"/>
      <w:marBottom w:val="0"/>
      <w:divBdr>
        <w:top w:val="none" w:sz="0" w:space="0" w:color="auto"/>
        <w:left w:val="none" w:sz="0" w:space="0" w:color="auto"/>
        <w:bottom w:val="none" w:sz="0" w:space="0" w:color="auto"/>
        <w:right w:val="none" w:sz="0" w:space="0" w:color="auto"/>
      </w:divBdr>
    </w:div>
    <w:div w:id="992371884">
      <w:bodyDiv w:val="1"/>
      <w:marLeft w:val="0"/>
      <w:marRight w:val="0"/>
      <w:marTop w:val="0"/>
      <w:marBottom w:val="0"/>
      <w:divBdr>
        <w:top w:val="none" w:sz="0" w:space="0" w:color="auto"/>
        <w:left w:val="none" w:sz="0" w:space="0" w:color="auto"/>
        <w:bottom w:val="none" w:sz="0" w:space="0" w:color="auto"/>
        <w:right w:val="none" w:sz="0" w:space="0" w:color="auto"/>
      </w:divBdr>
    </w:div>
    <w:div w:id="992946751">
      <w:bodyDiv w:val="1"/>
      <w:marLeft w:val="0"/>
      <w:marRight w:val="0"/>
      <w:marTop w:val="0"/>
      <w:marBottom w:val="0"/>
      <w:divBdr>
        <w:top w:val="none" w:sz="0" w:space="0" w:color="auto"/>
        <w:left w:val="none" w:sz="0" w:space="0" w:color="auto"/>
        <w:bottom w:val="none" w:sz="0" w:space="0" w:color="auto"/>
        <w:right w:val="none" w:sz="0" w:space="0" w:color="auto"/>
      </w:divBdr>
      <w:divsChild>
        <w:div w:id="1035734920">
          <w:marLeft w:val="0"/>
          <w:marRight w:val="0"/>
          <w:marTop w:val="0"/>
          <w:marBottom w:val="0"/>
          <w:divBdr>
            <w:top w:val="none" w:sz="0" w:space="0" w:color="auto"/>
            <w:left w:val="none" w:sz="0" w:space="0" w:color="auto"/>
            <w:bottom w:val="none" w:sz="0" w:space="0" w:color="auto"/>
            <w:right w:val="none" w:sz="0" w:space="0" w:color="auto"/>
          </w:divBdr>
        </w:div>
        <w:div w:id="1585258046">
          <w:marLeft w:val="0"/>
          <w:marRight w:val="0"/>
          <w:marTop w:val="0"/>
          <w:marBottom w:val="0"/>
          <w:divBdr>
            <w:top w:val="none" w:sz="0" w:space="0" w:color="auto"/>
            <w:left w:val="none" w:sz="0" w:space="0" w:color="auto"/>
            <w:bottom w:val="none" w:sz="0" w:space="0" w:color="auto"/>
            <w:right w:val="none" w:sz="0" w:space="0" w:color="auto"/>
          </w:divBdr>
        </w:div>
        <w:div w:id="1310787603">
          <w:marLeft w:val="0"/>
          <w:marRight w:val="0"/>
          <w:marTop w:val="0"/>
          <w:marBottom w:val="0"/>
          <w:divBdr>
            <w:top w:val="none" w:sz="0" w:space="0" w:color="auto"/>
            <w:left w:val="none" w:sz="0" w:space="0" w:color="auto"/>
            <w:bottom w:val="none" w:sz="0" w:space="0" w:color="auto"/>
            <w:right w:val="none" w:sz="0" w:space="0" w:color="auto"/>
          </w:divBdr>
        </w:div>
      </w:divsChild>
    </w:div>
    <w:div w:id="1001127959">
      <w:bodyDiv w:val="1"/>
      <w:marLeft w:val="0"/>
      <w:marRight w:val="0"/>
      <w:marTop w:val="0"/>
      <w:marBottom w:val="0"/>
      <w:divBdr>
        <w:top w:val="none" w:sz="0" w:space="0" w:color="auto"/>
        <w:left w:val="none" w:sz="0" w:space="0" w:color="auto"/>
        <w:bottom w:val="none" w:sz="0" w:space="0" w:color="auto"/>
        <w:right w:val="none" w:sz="0" w:space="0" w:color="auto"/>
      </w:divBdr>
    </w:div>
    <w:div w:id="1021273278">
      <w:bodyDiv w:val="1"/>
      <w:marLeft w:val="0"/>
      <w:marRight w:val="0"/>
      <w:marTop w:val="0"/>
      <w:marBottom w:val="0"/>
      <w:divBdr>
        <w:top w:val="none" w:sz="0" w:space="0" w:color="auto"/>
        <w:left w:val="none" w:sz="0" w:space="0" w:color="auto"/>
        <w:bottom w:val="none" w:sz="0" w:space="0" w:color="auto"/>
        <w:right w:val="none" w:sz="0" w:space="0" w:color="auto"/>
      </w:divBdr>
    </w:div>
    <w:div w:id="1026758349">
      <w:bodyDiv w:val="1"/>
      <w:marLeft w:val="0"/>
      <w:marRight w:val="0"/>
      <w:marTop w:val="0"/>
      <w:marBottom w:val="0"/>
      <w:divBdr>
        <w:top w:val="none" w:sz="0" w:space="0" w:color="auto"/>
        <w:left w:val="none" w:sz="0" w:space="0" w:color="auto"/>
        <w:bottom w:val="none" w:sz="0" w:space="0" w:color="auto"/>
        <w:right w:val="none" w:sz="0" w:space="0" w:color="auto"/>
      </w:divBdr>
    </w:div>
    <w:div w:id="1028412125">
      <w:bodyDiv w:val="1"/>
      <w:marLeft w:val="0"/>
      <w:marRight w:val="0"/>
      <w:marTop w:val="0"/>
      <w:marBottom w:val="0"/>
      <w:divBdr>
        <w:top w:val="none" w:sz="0" w:space="0" w:color="auto"/>
        <w:left w:val="none" w:sz="0" w:space="0" w:color="auto"/>
        <w:bottom w:val="none" w:sz="0" w:space="0" w:color="auto"/>
        <w:right w:val="none" w:sz="0" w:space="0" w:color="auto"/>
      </w:divBdr>
      <w:divsChild>
        <w:div w:id="1292514966">
          <w:marLeft w:val="0"/>
          <w:marRight w:val="0"/>
          <w:marTop w:val="0"/>
          <w:marBottom w:val="0"/>
          <w:divBdr>
            <w:top w:val="none" w:sz="0" w:space="0" w:color="auto"/>
            <w:left w:val="none" w:sz="0" w:space="0" w:color="auto"/>
            <w:bottom w:val="none" w:sz="0" w:space="0" w:color="auto"/>
            <w:right w:val="none" w:sz="0" w:space="0" w:color="auto"/>
          </w:divBdr>
        </w:div>
        <w:div w:id="1042091147">
          <w:marLeft w:val="0"/>
          <w:marRight w:val="0"/>
          <w:marTop w:val="0"/>
          <w:marBottom w:val="0"/>
          <w:divBdr>
            <w:top w:val="none" w:sz="0" w:space="0" w:color="auto"/>
            <w:left w:val="none" w:sz="0" w:space="0" w:color="auto"/>
            <w:bottom w:val="none" w:sz="0" w:space="0" w:color="auto"/>
            <w:right w:val="none" w:sz="0" w:space="0" w:color="auto"/>
          </w:divBdr>
        </w:div>
        <w:div w:id="924192327">
          <w:marLeft w:val="0"/>
          <w:marRight w:val="0"/>
          <w:marTop w:val="0"/>
          <w:marBottom w:val="0"/>
          <w:divBdr>
            <w:top w:val="none" w:sz="0" w:space="0" w:color="auto"/>
            <w:left w:val="none" w:sz="0" w:space="0" w:color="auto"/>
            <w:bottom w:val="none" w:sz="0" w:space="0" w:color="auto"/>
            <w:right w:val="none" w:sz="0" w:space="0" w:color="auto"/>
          </w:divBdr>
        </w:div>
      </w:divsChild>
    </w:div>
    <w:div w:id="1072698365">
      <w:bodyDiv w:val="1"/>
      <w:marLeft w:val="0"/>
      <w:marRight w:val="0"/>
      <w:marTop w:val="0"/>
      <w:marBottom w:val="0"/>
      <w:divBdr>
        <w:top w:val="none" w:sz="0" w:space="0" w:color="auto"/>
        <w:left w:val="none" w:sz="0" w:space="0" w:color="auto"/>
        <w:bottom w:val="none" w:sz="0" w:space="0" w:color="auto"/>
        <w:right w:val="none" w:sz="0" w:space="0" w:color="auto"/>
      </w:divBdr>
      <w:divsChild>
        <w:div w:id="1359773256">
          <w:marLeft w:val="0"/>
          <w:marRight w:val="0"/>
          <w:marTop w:val="0"/>
          <w:marBottom w:val="0"/>
          <w:divBdr>
            <w:top w:val="none" w:sz="0" w:space="0" w:color="auto"/>
            <w:left w:val="none" w:sz="0" w:space="0" w:color="auto"/>
            <w:bottom w:val="none" w:sz="0" w:space="0" w:color="auto"/>
            <w:right w:val="none" w:sz="0" w:space="0" w:color="auto"/>
          </w:divBdr>
        </w:div>
        <w:div w:id="1105271773">
          <w:marLeft w:val="0"/>
          <w:marRight w:val="0"/>
          <w:marTop w:val="0"/>
          <w:marBottom w:val="0"/>
          <w:divBdr>
            <w:top w:val="none" w:sz="0" w:space="0" w:color="auto"/>
            <w:left w:val="none" w:sz="0" w:space="0" w:color="auto"/>
            <w:bottom w:val="none" w:sz="0" w:space="0" w:color="auto"/>
            <w:right w:val="none" w:sz="0" w:space="0" w:color="auto"/>
          </w:divBdr>
        </w:div>
        <w:div w:id="190463966">
          <w:marLeft w:val="0"/>
          <w:marRight w:val="0"/>
          <w:marTop w:val="0"/>
          <w:marBottom w:val="0"/>
          <w:divBdr>
            <w:top w:val="none" w:sz="0" w:space="0" w:color="auto"/>
            <w:left w:val="none" w:sz="0" w:space="0" w:color="auto"/>
            <w:bottom w:val="none" w:sz="0" w:space="0" w:color="auto"/>
            <w:right w:val="none" w:sz="0" w:space="0" w:color="auto"/>
          </w:divBdr>
        </w:div>
        <w:div w:id="1067146438">
          <w:marLeft w:val="0"/>
          <w:marRight w:val="0"/>
          <w:marTop w:val="0"/>
          <w:marBottom w:val="0"/>
          <w:divBdr>
            <w:top w:val="none" w:sz="0" w:space="0" w:color="auto"/>
            <w:left w:val="none" w:sz="0" w:space="0" w:color="auto"/>
            <w:bottom w:val="none" w:sz="0" w:space="0" w:color="auto"/>
            <w:right w:val="none" w:sz="0" w:space="0" w:color="auto"/>
          </w:divBdr>
        </w:div>
      </w:divsChild>
    </w:div>
    <w:div w:id="1073546776">
      <w:bodyDiv w:val="1"/>
      <w:marLeft w:val="0"/>
      <w:marRight w:val="0"/>
      <w:marTop w:val="0"/>
      <w:marBottom w:val="0"/>
      <w:divBdr>
        <w:top w:val="none" w:sz="0" w:space="0" w:color="auto"/>
        <w:left w:val="none" w:sz="0" w:space="0" w:color="auto"/>
        <w:bottom w:val="none" w:sz="0" w:space="0" w:color="auto"/>
        <w:right w:val="none" w:sz="0" w:space="0" w:color="auto"/>
      </w:divBdr>
      <w:divsChild>
        <w:div w:id="136729093">
          <w:marLeft w:val="0"/>
          <w:marRight w:val="0"/>
          <w:marTop w:val="0"/>
          <w:marBottom w:val="0"/>
          <w:divBdr>
            <w:top w:val="none" w:sz="0" w:space="0" w:color="auto"/>
            <w:left w:val="none" w:sz="0" w:space="0" w:color="auto"/>
            <w:bottom w:val="none" w:sz="0" w:space="0" w:color="auto"/>
            <w:right w:val="none" w:sz="0" w:space="0" w:color="auto"/>
          </w:divBdr>
        </w:div>
        <w:div w:id="900595851">
          <w:marLeft w:val="0"/>
          <w:marRight w:val="0"/>
          <w:marTop w:val="0"/>
          <w:marBottom w:val="0"/>
          <w:divBdr>
            <w:top w:val="none" w:sz="0" w:space="0" w:color="auto"/>
            <w:left w:val="none" w:sz="0" w:space="0" w:color="auto"/>
            <w:bottom w:val="none" w:sz="0" w:space="0" w:color="auto"/>
            <w:right w:val="none" w:sz="0" w:space="0" w:color="auto"/>
          </w:divBdr>
        </w:div>
        <w:div w:id="1325428871">
          <w:marLeft w:val="0"/>
          <w:marRight w:val="0"/>
          <w:marTop w:val="0"/>
          <w:marBottom w:val="0"/>
          <w:divBdr>
            <w:top w:val="none" w:sz="0" w:space="0" w:color="auto"/>
            <w:left w:val="none" w:sz="0" w:space="0" w:color="auto"/>
            <w:bottom w:val="none" w:sz="0" w:space="0" w:color="auto"/>
            <w:right w:val="none" w:sz="0" w:space="0" w:color="auto"/>
          </w:divBdr>
        </w:div>
        <w:div w:id="620039367">
          <w:marLeft w:val="0"/>
          <w:marRight w:val="0"/>
          <w:marTop w:val="0"/>
          <w:marBottom w:val="0"/>
          <w:divBdr>
            <w:top w:val="none" w:sz="0" w:space="0" w:color="auto"/>
            <w:left w:val="none" w:sz="0" w:space="0" w:color="auto"/>
            <w:bottom w:val="none" w:sz="0" w:space="0" w:color="auto"/>
            <w:right w:val="none" w:sz="0" w:space="0" w:color="auto"/>
          </w:divBdr>
        </w:div>
        <w:div w:id="687830906">
          <w:marLeft w:val="0"/>
          <w:marRight w:val="0"/>
          <w:marTop w:val="0"/>
          <w:marBottom w:val="0"/>
          <w:divBdr>
            <w:top w:val="none" w:sz="0" w:space="0" w:color="auto"/>
            <w:left w:val="none" w:sz="0" w:space="0" w:color="auto"/>
            <w:bottom w:val="none" w:sz="0" w:space="0" w:color="auto"/>
            <w:right w:val="none" w:sz="0" w:space="0" w:color="auto"/>
          </w:divBdr>
        </w:div>
        <w:div w:id="744301890">
          <w:marLeft w:val="0"/>
          <w:marRight w:val="0"/>
          <w:marTop w:val="0"/>
          <w:marBottom w:val="0"/>
          <w:divBdr>
            <w:top w:val="none" w:sz="0" w:space="0" w:color="auto"/>
            <w:left w:val="none" w:sz="0" w:space="0" w:color="auto"/>
            <w:bottom w:val="none" w:sz="0" w:space="0" w:color="auto"/>
            <w:right w:val="none" w:sz="0" w:space="0" w:color="auto"/>
          </w:divBdr>
        </w:div>
        <w:div w:id="1624577584">
          <w:marLeft w:val="0"/>
          <w:marRight w:val="0"/>
          <w:marTop w:val="0"/>
          <w:marBottom w:val="0"/>
          <w:divBdr>
            <w:top w:val="none" w:sz="0" w:space="0" w:color="auto"/>
            <w:left w:val="none" w:sz="0" w:space="0" w:color="auto"/>
            <w:bottom w:val="none" w:sz="0" w:space="0" w:color="auto"/>
            <w:right w:val="none" w:sz="0" w:space="0" w:color="auto"/>
          </w:divBdr>
        </w:div>
        <w:div w:id="741948629">
          <w:marLeft w:val="0"/>
          <w:marRight w:val="0"/>
          <w:marTop w:val="0"/>
          <w:marBottom w:val="0"/>
          <w:divBdr>
            <w:top w:val="none" w:sz="0" w:space="0" w:color="auto"/>
            <w:left w:val="none" w:sz="0" w:space="0" w:color="auto"/>
            <w:bottom w:val="none" w:sz="0" w:space="0" w:color="auto"/>
            <w:right w:val="none" w:sz="0" w:space="0" w:color="auto"/>
          </w:divBdr>
        </w:div>
        <w:div w:id="1242325262">
          <w:marLeft w:val="0"/>
          <w:marRight w:val="0"/>
          <w:marTop w:val="0"/>
          <w:marBottom w:val="0"/>
          <w:divBdr>
            <w:top w:val="none" w:sz="0" w:space="0" w:color="auto"/>
            <w:left w:val="none" w:sz="0" w:space="0" w:color="auto"/>
            <w:bottom w:val="none" w:sz="0" w:space="0" w:color="auto"/>
            <w:right w:val="none" w:sz="0" w:space="0" w:color="auto"/>
          </w:divBdr>
        </w:div>
        <w:div w:id="175385014">
          <w:marLeft w:val="0"/>
          <w:marRight w:val="0"/>
          <w:marTop w:val="0"/>
          <w:marBottom w:val="0"/>
          <w:divBdr>
            <w:top w:val="none" w:sz="0" w:space="0" w:color="auto"/>
            <w:left w:val="none" w:sz="0" w:space="0" w:color="auto"/>
            <w:bottom w:val="none" w:sz="0" w:space="0" w:color="auto"/>
            <w:right w:val="none" w:sz="0" w:space="0" w:color="auto"/>
          </w:divBdr>
        </w:div>
      </w:divsChild>
    </w:div>
    <w:div w:id="1073897705">
      <w:bodyDiv w:val="1"/>
      <w:marLeft w:val="0"/>
      <w:marRight w:val="0"/>
      <w:marTop w:val="0"/>
      <w:marBottom w:val="0"/>
      <w:divBdr>
        <w:top w:val="none" w:sz="0" w:space="0" w:color="auto"/>
        <w:left w:val="none" w:sz="0" w:space="0" w:color="auto"/>
        <w:bottom w:val="none" w:sz="0" w:space="0" w:color="auto"/>
        <w:right w:val="none" w:sz="0" w:space="0" w:color="auto"/>
      </w:divBdr>
      <w:divsChild>
        <w:div w:id="1163886101">
          <w:marLeft w:val="0"/>
          <w:marRight w:val="0"/>
          <w:marTop w:val="0"/>
          <w:marBottom w:val="0"/>
          <w:divBdr>
            <w:top w:val="none" w:sz="0" w:space="0" w:color="auto"/>
            <w:left w:val="none" w:sz="0" w:space="0" w:color="auto"/>
            <w:bottom w:val="none" w:sz="0" w:space="0" w:color="auto"/>
            <w:right w:val="none" w:sz="0" w:space="0" w:color="auto"/>
          </w:divBdr>
        </w:div>
        <w:div w:id="460422249">
          <w:marLeft w:val="0"/>
          <w:marRight w:val="0"/>
          <w:marTop w:val="0"/>
          <w:marBottom w:val="0"/>
          <w:divBdr>
            <w:top w:val="none" w:sz="0" w:space="0" w:color="auto"/>
            <w:left w:val="none" w:sz="0" w:space="0" w:color="auto"/>
            <w:bottom w:val="none" w:sz="0" w:space="0" w:color="auto"/>
            <w:right w:val="none" w:sz="0" w:space="0" w:color="auto"/>
          </w:divBdr>
        </w:div>
        <w:div w:id="2136635171">
          <w:marLeft w:val="0"/>
          <w:marRight w:val="0"/>
          <w:marTop w:val="0"/>
          <w:marBottom w:val="0"/>
          <w:divBdr>
            <w:top w:val="none" w:sz="0" w:space="0" w:color="auto"/>
            <w:left w:val="none" w:sz="0" w:space="0" w:color="auto"/>
            <w:bottom w:val="none" w:sz="0" w:space="0" w:color="auto"/>
            <w:right w:val="none" w:sz="0" w:space="0" w:color="auto"/>
          </w:divBdr>
        </w:div>
        <w:div w:id="378747178">
          <w:marLeft w:val="0"/>
          <w:marRight w:val="0"/>
          <w:marTop w:val="0"/>
          <w:marBottom w:val="0"/>
          <w:divBdr>
            <w:top w:val="none" w:sz="0" w:space="0" w:color="auto"/>
            <w:left w:val="none" w:sz="0" w:space="0" w:color="auto"/>
            <w:bottom w:val="none" w:sz="0" w:space="0" w:color="auto"/>
            <w:right w:val="none" w:sz="0" w:space="0" w:color="auto"/>
          </w:divBdr>
        </w:div>
        <w:div w:id="371685589">
          <w:marLeft w:val="0"/>
          <w:marRight w:val="0"/>
          <w:marTop w:val="0"/>
          <w:marBottom w:val="0"/>
          <w:divBdr>
            <w:top w:val="none" w:sz="0" w:space="0" w:color="auto"/>
            <w:left w:val="none" w:sz="0" w:space="0" w:color="auto"/>
            <w:bottom w:val="none" w:sz="0" w:space="0" w:color="auto"/>
            <w:right w:val="none" w:sz="0" w:space="0" w:color="auto"/>
          </w:divBdr>
        </w:div>
        <w:div w:id="645090461">
          <w:marLeft w:val="0"/>
          <w:marRight w:val="0"/>
          <w:marTop w:val="0"/>
          <w:marBottom w:val="0"/>
          <w:divBdr>
            <w:top w:val="none" w:sz="0" w:space="0" w:color="auto"/>
            <w:left w:val="none" w:sz="0" w:space="0" w:color="auto"/>
            <w:bottom w:val="none" w:sz="0" w:space="0" w:color="auto"/>
            <w:right w:val="none" w:sz="0" w:space="0" w:color="auto"/>
          </w:divBdr>
        </w:div>
        <w:div w:id="867529815">
          <w:marLeft w:val="0"/>
          <w:marRight w:val="0"/>
          <w:marTop w:val="0"/>
          <w:marBottom w:val="0"/>
          <w:divBdr>
            <w:top w:val="none" w:sz="0" w:space="0" w:color="auto"/>
            <w:left w:val="none" w:sz="0" w:space="0" w:color="auto"/>
            <w:bottom w:val="none" w:sz="0" w:space="0" w:color="auto"/>
            <w:right w:val="none" w:sz="0" w:space="0" w:color="auto"/>
          </w:divBdr>
        </w:div>
        <w:div w:id="1498107985">
          <w:marLeft w:val="0"/>
          <w:marRight w:val="0"/>
          <w:marTop w:val="0"/>
          <w:marBottom w:val="0"/>
          <w:divBdr>
            <w:top w:val="none" w:sz="0" w:space="0" w:color="auto"/>
            <w:left w:val="none" w:sz="0" w:space="0" w:color="auto"/>
            <w:bottom w:val="none" w:sz="0" w:space="0" w:color="auto"/>
            <w:right w:val="none" w:sz="0" w:space="0" w:color="auto"/>
          </w:divBdr>
        </w:div>
        <w:div w:id="1251085741">
          <w:marLeft w:val="0"/>
          <w:marRight w:val="0"/>
          <w:marTop w:val="0"/>
          <w:marBottom w:val="0"/>
          <w:divBdr>
            <w:top w:val="none" w:sz="0" w:space="0" w:color="auto"/>
            <w:left w:val="none" w:sz="0" w:space="0" w:color="auto"/>
            <w:bottom w:val="none" w:sz="0" w:space="0" w:color="auto"/>
            <w:right w:val="none" w:sz="0" w:space="0" w:color="auto"/>
          </w:divBdr>
        </w:div>
        <w:div w:id="1148132525">
          <w:marLeft w:val="0"/>
          <w:marRight w:val="0"/>
          <w:marTop w:val="0"/>
          <w:marBottom w:val="0"/>
          <w:divBdr>
            <w:top w:val="none" w:sz="0" w:space="0" w:color="auto"/>
            <w:left w:val="none" w:sz="0" w:space="0" w:color="auto"/>
            <w:bottom w:val="none" w:sz="0" w:space="0" w:color="auto"/>
            <w:right w:val="none" w:sz="0" w:space="0" w:color="auto"/>
          </w:divBdr>
        </w:div>
        <w:div w:id="879702502">
          <w:marLeft w:val="0"/>
          <w:marRight w:val="0"/>
          <w:marTop w:val="0"/>
          <w:marBottom w:val="0"/>
          <w:divBdr>
            <w:top w:val="none" w:sz="0" w:space="0" w:color="auto"/>
            <w:left w:val="none" w:sz="0" w:space="0" w:color="auto"/>
            <w:bottom w:val="none" w:sz="0" w:space="0" w:color="auto"/>
            <w:right w:val="none" w:sz="0" w:space="0" w:color="auto"/>
          </w:divBdr>
        </w:div>
        <w:div w:id="1303534564">
          <w:marLeft w:val="0"/>
          <w:marRight w:val="0"/>
          <w:marTop w:val="0"/>
          <w:marBottom w:val="0"/>
          <w:divBdr>
            <w:top w:val="none" w:sz="0" w:space="0" w:color="auto"/>
            <w:left w:val="none" w:sz="0" w:space="0" w:color="auto"/>
            <w:bottom w:val="none" w:sz="0" w:space="0" w:color="auto"/>
            <w:right w:val="none" w:sz="0" w:space="0" w:color="auto"/>
          </w:divBdr>
        </w:div>
        <w:div w:id="1394232239">
          <w:marLeft w:val="0"/>
          <w:marRight w:val="0"/>
          <w:marTop w:val="0"/>
          <w:marBottom w:val="0"/>
          <w:divBdr>
            <w:top w:val="none" w:sz="0" w:space="0" w:color="auto"/>
            <w:left w:val="none" w:sz="0" w:space="0" w:color="auto"/>
            <w:bottom w:val="none" w:sz="0" w:space="0" w:color="auto"/>
            <w:right w:val="none" w:sz="0" w:space="0" w:color="auto"/>
          </w:divBdr>
        </w:div>
        <w:div w:id="289095703">
          <w:marLeft w:val="0"/>
          <w:marRight w:val="0"/>
          <w:marTop w:val="0"/>
          <w:marBottom w:val="0"/>
          <w:divBdr>
            <w:top w:val="none" w:sz="0" w:space="0" w:color="auto"/>
            <w:left w:val="none" w:sz="0" w:space="0" w:color="auto"/>
            <w:bottom w:val="none" w:sz="0" w:space="0" w:color="auto"/>
            <w:right w:val="none" w:sz="0" w:space="0" w:color="auto"/>
          </w:divBdr>
        </w:div>
        <w:div w:id="1012953123">
          <w:marLeft w:val="0"/>
          <w:marRight w:val="0"/>
          <w:marTop w:val="0"/>
          <w:marBottom w:val="0"/>
          <w:divBdr>
            <w:top w:val="none" w:sz="0" w:space="0" w:color="auto"/>
            <w:left w:val="none" w:sz="0" w:space="0" w:color="auto"/>
            <w:bottom w:val="none" w:sz="0" w:space="0" w:color="auto"/>
            <w:right w:val="none" w:sz="0" w:space="0" w:color="auto"/>
          </w:divBdr>
        </w:div>
        <w:div w:id="394397363">
          <w:marLeft w:val="0"/>
          <w:marRight w:val="0"/>
          <w:marTop w:val="0"/>
          <w:marBottom w:val="0"/>
          <w:divBdr>
            <w:top w:val="none" w:sz="0" w:space="0" w:color="auto"/>
            <w:left w:val="none" w:sz="0" w:space="0" w:color="auto"/>
            <w:bottom w:val="none" w:sz="0" w:space="0" w:color="auto"/>
            <w:right w:val="none" w:sz="0" w:space="0" w:color="auto"/>
          </w:divBdr>
        </w:div>
        <w:div w:id="131674420">
          <w:marLeft w:val="0"/>
          <w:marRight w:val="0"/>
          <w:marTop w:val="0"/>
          <w:marBottom w:val="0"/>
          <w:divBdr>
            <w:top w:val="none" w:sz="0" w:space="0" w:color="auto"/>
            <w:left w:val="none" w:sz="0" w:space="0" w:color="auto"/>
            <w:bottom w:val="none" w:sz="0" w:space="0" w:color="auto"/>
            <w:right w:val="none" w:sz="0" w:space="0" w:color="auto"/>
          </w:divBdr>
        </w:div>
        <w:div w:id="779494040">
          <w:marLeft w:val="0"/>
          <w:marRight w:val="0"/>
          <w:marTop w:val="0"/>
          <w:marBottom w:val="0"/>
          <w:divBdr>
            <w:top w:val="none" w:sz="0" w:space="0" w:color="auto"/>
            <w:left w:val="none" w:sz="0" w:space="0" w:color="auto"/>
            <w:bottom w:val="none" w:sz="0" w:space="0" w:color="auto"/>
            <w:right w:val="none" w:sz="0" w:space="0" w:color="auto"/>
          </w:divBdr>
        </w:div>
        <w:div w:id="1104037132">
          <w:marLeft w:val="0"/>
          <w:marRight w:val="0"/>
          <w:marTop w:val="0"/>
          <w:marBottom w:val="0"/>
          <w:divBdr>
            <w:top w:val="none" w:sz="0" w:space="0" w:color="auto"/>
            <w:left w:val="none" w:sz="0" w:space="0" w:color="auto"/>
            <w:bottom w:val="none" w:sz="0" w:space="0" w:color="auto"/>
            <w:right w:val="none" w:sz="0" w:space="0" w:color="auto"/>
          </w:divBdr>
        </w:div>
        <w:div w:id="1972251826">
          <w:marLeft w:val="0"/>
          <w:marRight w:val="0"/>
          <w:marTop w:val="0"/>
          <w:marBottom w:val="0"/>
          <w:divBdr>
            <w:top w:val="none" w:sz="0" w:space="0" w:color="auto"/>
            <w:left w:val="none" w:sz="0" w:space="0" w:color="auto"/>
            <w:bottom w:val="none" w:sz="0" w:space="0" w:color="auto"/>
            <w:right w:val="none" w:sz="0" w:space="0" w:color="auto"/>
          </w:divBdr>
        </w:div>
      </w:divsChild>
    </w:div>
    <w:div w:id="1082023791">
      <w:bodyDiv w:val="1"/>
      <w:marLeft w:val="0"/>
      <w:marRight w:val="0"/>
      <w:marTop w:val="0"/>
      <w:marBottom w:val="0"/>
      <w:divBdr>
        <w:top w:val="none" w:sz="0" w:space="0" w:color="auto"/>
        <w:left w:val="none" w:sz="0" w:space="0" w:color="auto"/>
        <w:bottom w:val="none" w:sz="0" w:space="0" w:color="auto"/>
        <w:right w:val="none" w:sz="0" w:space="0" w:color="auto"/>
      </w:divBdr>
      <w:divsChild>
        <w:div w:id="1739329095">
          <w:marLeft w:val="0"/>
          <w:marRight w:val="0"/>
          <w:marTop w:val="0"/>
          <w:marBottom w:val="0"/>
          <w:divBdr>
            <w:top w:val="none" w:sz="0" w:space="0" w:color="auto"/>
            <w:left w:val="none" w:sz="0" w:space="0" w:color="auto"/>
            <w:bottom w:val="none" w:sz="0" w:space="0" w:color="auto"/>
            <w:right w:val="none" w:sz="0" w:space="0" w:color="auto"/>
          </w:divBdr>
          <w:divsChild>
            <w:div w:id="368647456">
              <w:marLeft w:val="0"/>
              <w:marRight w:val="0"/>
              <w:marTop w:val="0"/>
              <w:marBottom w:val="0"/>
              <w:divBdr>
                <w:top w:val="none" w:sz="0" w:space="0" w:color="auto"/>
                <w:left w:val="none" w:sz="0" w:space="0" w:color="auto"/>
                <w:bottom w:val="none" w:sz="0" w:space="0" w:color="auto"/>
                <w:right w:val="none" w:sz="0" w:space="0" w:color="auto"/>
              </w:divBdr>
              <w:divsChild>
                <w:div w:id="355665244">
                  <w:marLeft w:val="0"/>
                  <w:marRight w:val="0"/>
                  <w:marTop w:val="0"/>
                  <w:marBottom w:val="0"/>
                  <w:divBdr>
                    <w:top w:val="none" w:sz="0" w:space="0" w:color="auto"/>
                    <w:left w:val="none" w:sz="0" w:space="0" w:color="auto"/>
                    <w:bottom w:val="none" w:sz="0" w:space="0" w:color="auto"/>
                    <w:right w:val="none" w:sz="0" w:space="0" w:color="auto"/>
                  </w:divBdr>
                  <w:divsChild>
                    <w:div w:id="1833645364">
                      <w:marLeft w:val="0"/>
                      <w:marRight w:val="0"/>
                      <w:marTop w:val="0"/>
                      <w:marBottom w:val="0"/>
                      <w:divBdr>
                        <w:top w:val="none" w:sz="0" w:space="0" w:color="auto"/>
                        <w:left w:val="none" w:sz="0" w:space="0" w:color="auto"/>
                        <w:bottom w:val="none" w:sz="0" w:space="0" w:color="auto"/>
                        <w:right w:val="none" w:sz="0" w:space="0" w:color="auto"/>
                      </w:divBdr>
                      <w:divsChild>
                        <w:div w:id="171299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932116">
      <w:bodyDiv w:val="1"/>
      <w:marLeft w:val="0"/>
      <w:marRight w:val="0"/>
      <w:marTop w:val="0"/>
      <w:marBottom w:val="0"/>
      <w:divBdr>
        <w:top w:val="none" w:sz="0" w:space="0" w:color="auto"/>
        <w:left w:val="none" w:sz="0" w:space="0" w:color="auto"/>
        <w:bottom w:val="none" w:sz="0" w:space="0" w:color="auto"/>
        <w:right w:val="none" w:sz="0" w:space="0" w:color="auto"/>
      </w:divBdr>
      <w:divsChild>
        <w:div w:id="815607423">
          <w:marLeft w:val="0"/>
          <w:marRight w:val="0"/>
          <w:marTop w:val="0"/>
          <w:marBottom w:val="0"/>
          <w:divBdr>
            <w:top w:val="none" w:sz="0" w:space="0" w:color="auto"/>
            <w:left w:val="none" w:sz="0" w:space="0" w:color="auto"/>
            <w:bottom w:val="none" w:sz="0" w:space="0" w:color="auto"/>
            <w:right w:val="none" w:sz="0" w:space="0" w:color="auto"/>
          </w:divBdr>
        </w:div>
        <w:div w:id="1182666221">
          <w:marLeft w:val="0"/>
          <w:marRight w:val="0"/>
          <w:marTop w:val="0"/>
          <w:marBottom w:val="0"/>
          <w:divBdr>
            <w:top w:val="none" w:sz="0" w:space="0" w:color="auto"/>
            <w:left w:val="none" w:sz="0" w:space="0" w:color="auto"/>
            <w:bottom w:val="none" w:sz="0" w:space="0" w:color="auto"/>
            <w:right w:val="none" w:sz="0" w:space="0" w:color="auto"/>
          </w:divBdr>
        </w:div>
      </w:divsChild>
    </w:div>
    <w:div w:id="1102340743">
      <w:bodyDiv w:val="1"/>
      <w:marLeft w:val="0"/>
      <w:marRight w:val="0"/>
      <w:marTop w:val="0"/>
      <w:marBottom w:val="0"/>
      <w:divBdr>
        <w:top w:val="none" w:sz="0" w:space="0" w:color="auto"/>
        <w:left w:val="none" w:sz="0" w:space="0" w:color="auto"/>
        <w:bottom w:val="none" w:sz="0" w:space="0" w:color="auto"/>
        <w:right w:val="none" w:sz="0" w:space="0" w:color="auto"/>
      </w:divBdr>
    </w:div>
    <w:div w:id="1105924766">
      <w:bodyDiv w:val="1"/>
      <w:marLeft w:val="0"/>
      <w:marRight w:val="0"/>
      <w:marTop w:val="0"/>
      <w:marBottom w:val="0"/>
      <w:divBdr>
        <w:top w:val="none" w:sz="0" w:space="0" w:color="auto"/>
        <w:left w:val="none" w:sz="0" w:space="0" w:color="auto"/>
        <w:bottom w:val="none" w:sz="0" w:space="0" w:color="auto"/>
        <w:right w:val="none" w:sz="0" w:space="0" w:color="auto"/>
      </w:divBdr>
      <w:divsChild>
        <w:div w:id="260912974">
          <w:marLeft w:val="0"/>
          <w:marRight w:val="0"/>
          <w:marTop w:val="0"/>
          <w:marBottom w:val="0"/>
          <w:divBdr>
            <w:top w:val="none" w:sz="0" w:space="0" w:color="auto"/>
            <w:left w:val="none" w:sz="0" w:space="0" w:color="auto"/>
            <w:bottom w:val="none" w:sz="0" w:space="0" w:color="auto"/>
            <w:right w:val="none" w:sz="0" w:space="0" w:color="auto"/>
          </w:divBdr>
        </w:div>
      </w:divsChild>
    </w:div>
    <w:div w:id="1109082539">
      <w:bodyDiv w:val="1"/>
      <w:marLeft w:val="0"/>
      <w:marRight w:val="0"/>
      <w:marTop w:val="0"/>
      <w:marBottom w:val="0"/>
      <w:divBdr>
        <w:top w:val="none" w:sz="0" w:space="0" w:color="auto"/>
        <w:left w:val="none" w:sz="0" w:space="0" w:color="auto"/>
        <w:bottom w:val="none" w:sz="0" w:space="0" w:color="auto"/>
        <w:right w:val="none" w:sz="0" w:space="0" w:color="auto"/>
      </w:divBdr>
      <w:divsChild>
        <w:div w:id="1234506837">
          <w:marLeft w:val="0"/>
          <w:marRight w:val="0"/>
          <w:marTop w:val="0"/>
          <w:marBottom w:val="0"/>
          <w:divBdr>
            <w:top w:val="none" w:sz="0" w:space="0" w:color="auto"/>
            <w:left w:val="none" w:sz="0" w:space="0" w:color="auto"/>
            <w:bottom w:val="none" w:sz="0" w:space="0" w:color="auto"/>
            <w:right w:val="none" w:sz="0" w:space="0" w:color="auto"/>
          </w:divBdr>
        </w:div>
        <w:div w:id="2136212437">
          <w:marLeft w:val="0"/>
          <w:marRight w:val="0"/>
          <w:marTop w:val="0"/>
          <w:marBottom w:val="0"/>
          <w:divBdr>
            <w:top w:val="none" w:sz="0" w:space="0" w:color="auto"/>
            <w:left w:val="none" w:sz="0" w:space="0" w:color="auto"/>
            <w:bottom w:val="none" w:sz="0" w:space="0" w:color="auto"/>
            <w:right w:val="none" w:sz="0" w:space="0" w:color="auto"/>
          </w:divBdr>
        </w:div>
        <w:div w:id="396561590">
          <w:marLeft w:val="0"/>
          <w:marRight w:val="0"/>
          <w:marTop w:val="0"/>
          <w:marBottom w:val="0"/>
          <w:divBdr>
            <w:top w:val="none" w:sz="0" w:space="0" w:color="auto"/>
            <w:left w:val="none" w:sz="0" w:space="0" w:color="auto"/>
            <w:bottom w:val="none" w:sz="0" w:space="0" w:color="auto"/>
            <w:right w:val="none" w:sz="0" w:space="0" w:color="auto"/>
          </w:divBdr>
        </w:div>
        <w:div w:id="800466274">
          <w:marLeft w:val="0"/>
          <w:marRight w:val="0"/>
          <w:marTop w:val="0"/>
          <w:marBottom w:val="0"/>
          <w:divBdr>
            <w:top w:val="none" w:sz="0" w:space="0" w:color="auto"/>
            <w:left w:val="none" w:sz="0" w:space="0" w:color="auto"/>
            <w:bottom w:val="none" w:sz="0" w:space="0" w:color="auto"/>
            <w:right w:val="none" w:sz="0" w:space="0" w:color="auto"/>
          </w:divBdr>
        </w:div>
        <w:div w:id="648510930">
          <w:marLeft w:val="0"/>
          <w:marRight w:val="0"/>
          <w:marTop w:val="0"/>
          <w:marBottom w:val="0"/>
          <w:divBdr>
            <w:top w:val="none" w:sz="0" w:space="0" w:color="auto"/>
            <w:left w:val="none" w:sz="0" w:space="0" w:color="auto"/>
            <w:bottom w:val="none" w:sz="0" w:space="0" w:color="auto"/>
            <w:right w:val="none" w:sz="0" w:space="0" w:color="auto"/>
          </w:divBdr>
        </w:div>
        <w:div w:id="375667377">
          <w:marLeft w:val="0"/>
          <w:marRight w:val="0"/>
          <w:marTop w:val="0"/>
          <w:marBottom w:val="0"/>
          <w:divBdr>
            <w:top w:val="none" w:sz="0" w:space="0" w:color="auto"/>
            <w:left w:val="none" w:sz="0" w:space="0" w:color="auto"/>
            <w:bottom w:val="none" w:sz="0" w:space="0" w:color="auto"/>
            <w:right w:val="none" w:sz="0" w:space="0" w:color="auto"/>
          </w:divBdr>
        </w:div>
        <w:div w:id="714551236">
          <w:marLeft w:val="0"/>
          <w:marRight w:val="0"/>
          <w:marTop w:val="0"/>
          <w:marBottom w:val="0"/>
          <w:divBdr>
            <w:top w:val="none" w:sz="0" w:space="0" w:color="auto"/>
            <w:left w:val="none" w:sz="0" w:space="0" w:color="auto"/>
            <w:bottom w:val="none" w:sz="0" w:space="0" w:color="auto"/>
            <w:right w:val="none" w:sz="0" w:space="0" w:color="auto"/>
          </w:divBdr>
        </w:div>
        <w:div w:id="1985044777">
          <w:marLeft w:val="0"/>
          <w:marRight w:val="0"/>
          <w:marTop w:val="0"/>
          <w:marBottom w:val="0"/>
          <w:divBdr>
            <w:top w:val="none" w:sz="0" w:space="0" w:color="auto"/>
            <w:left w:val="none" w:sz="0" w:space="0" w:color="auto"/>
            <w:bottom w:val="none" w:sz="0" w:space="0" w:color="auto"/>
            <w:right w:val="none" w:sz="0" w:space="0" w:color="auto"/>
          </w:divBdr>
        </w:div>
        <w:div w:id="2059039849">
          <w:marLeft w:val="0"/>
          <w:marRight w:val="0"/>
          <w:marTop w:val="0"/>
          <w:marBottom w:val="0"/>
          <w:divBdr>
            <w:top w:val="none" w:sz="0" w:space="0" w:color="auto"/>
            <w:left w:val="none" w:sz="0" w:space="0" w:color="auto"/>
            <w:bottom w:val="none" w:sz="0" w:space="0" w:color="auto"/>
            <w:right w:val="none" w:sz="0" w:space="0" w:color="auto"/>
          </w:divBdr>
        </w:div>
        <w:div w:id="40373848">
          <w:marLeft w:val="0"/>
          <w:marRight w:val="0"/>
          <w:marTop w:val="0"/>
          <w:marBottom w:val="0"/>
          <w:divBdr>
            <w:top w:val="none" w:sz="0" w:space="0" w:color="auto"/>
            <w:left w:val="none" w:sz="0" w:space="0" w:color="auto"/>
            <w:bottom w:val="none" w:sz="0" w:space="0" w:color="auto"/>
            <w:right w:val="none" w:sz="0" w:space="0" w:color="auto"/>
          </w:divBdr>
        </w:div>
        <w:div w:id="1195340715">
          <w:marLeft w:val="0"/>
          <w:marRight w:val="0"/>
          <w:marTop w:val="0"/>
          <w:marBottom w:val="0"/>
          <w:divBdr>
            <w:top w:val="none" w:sz="0" w:space="0" w:color="auto"/>
            <w:left w:val="none" w:sz="0" w:space="0" w:color="auto"/>
            <w:bottom w:val="none" w:sz="0" w:space="0" w:color="auto"/>
            <w:right w:val="none" w:sz="0" w:space="0" w:color="auto"/>
          </w:divBdr>
        </w:div>
        <w:div w:id="134379334">
          <w:marLeft w:val="0"/>
          <w:marRight w:val="0"/>
          <w:marTop w:val="0"/>
          <w:marBottom w:val="0"/>
          <w:divBdr>
            <w:top w:val="none" w:sz="0" w:space="0" w:color="auto"/>
            <w:left w:val="none" w:sz="0" w:space="0" w:color="auto"/>
            <w:bottom w:val="none" w:sz="0" w:space="0" w:color="auto"/>
            <w:right w:val="none" w:sz="0" w:space="0" w:color="auto"/>
          </w:divBdr>
        </w:div>
        <w:div w:id="1850480114">
          <w:marLeft w:val="0"/>
          <w:marRight w:val="0"/>
          <w:marTop w:val="0"/>
          <w:marBottom w:val="0"/>
          <w:divBdr>
            <w:top w:val="none" w:sz="0" w:space="0" w:color="auto"/>
            <w:left w:val="none" w:sz="0" w:space="0" w:color="auto"/>
            <w:bottom w:val="none" w:sz="0" w:space="0" w:color="auto"/>
            <w:right w:val="none" w:sz="0" w:space="0" w:color="auto"/>
          </w:divBdr>
        </w:div>
        <w:div w:id="2007243466">
          <w:marLeft w:val="0"/>
          <w:marRight w:val="0"/>
          <w:marTop w:val="0"/>
          <w:marBottom w:val="0"/>
          <w:divBdr>
            <w:top w:val="none" w:sz="0" w:space="0" w:color="auto"/>
            <w:left w:val="none" w:sz="0" w:space="0" w:color="auto"/>
            <w:bottom w:val="none" w:sz="0" w:space="0" w:color="auto"/>
            <w:right w:val="none" w:sz="0" w:space="0" w:color="auto"/>
          </w:divBdr>
        </w:div>
        <w:div w:id="1059330805">
          <w:marLeft w:val="0"/>
          <w:marRight w:val="0"/>
          <w:marTop w:val="0"/>
          <w:marBottom w:val="0"/>
          <w:divBdr>
            <w:top w:val="none" w:sz="0" w:space="0" w:color="auto"/>
            <w:left w:val="none" w:sz="0" w:space="0" w:color="auto"/>
            <w:bottom w:val="none" w:sz="0" w:space="0" w:color="auto"/>
            <w:right w:val="none" w:sz="0" w:space="0" w:color="auto"/>
          </w:divBdr>
        </w:div>
        <w:div w:id="686103535">
          <w:marLeft w:val="0"/>
          <w:marRight w:val="0"/>
          <w:marTop w:val="0"/>
          <w:marBottom w:val="0"/>
          <w:divBdr>
            <w:top w:val="none" w:sz="0" w:space="0" w:color="auto"/>
            <w:left w:val="none" w:sz="0" w:space="0" w:color="auto"/>
            <w:bottom w:val="none" w:sz="0" w:space="0" w:color="auto"/>
            <w:right w:val="none" w:sz="0" w:space="0" w:color="auto"/>
          </w:divBdr>
        </w:div>
        <w:div w:id="937906691">
          <w:marLeft w:val="0"/>
          <w:marRight w:val="0"/>
          <w:marTop w:val="0"/>
          <w:marBottom w:val="0"/>
          <w:divBdr>
            <w:top w:val="none" w:sz="0" w:space="0" w:color="auto"/>
            <w:left w:val="none" w:sz="0" w:space="0" w:color="auto"/>
            <w:bottom w:val="none" w:sz="0" w:space="0" w:color="auto"/>
            <w:right w:val="none" w:sz="0" w:space="0" w:color="auto"/>
          </w:divBdr>
        </w:div>
        <w:div w:id="1313753518">
          <w:marLeft w:val="0"/>
          <w:marRight w:val="0"/>
          <w:marTop w:val="0"/>
          <w:marBottom w:val="0"/>
          <w:divBdr>
            <w:top w:val="none" w:sz="0" w:space="0" w:color="auto"/>
            <w:left w:val="none" w:sz="0" w:space="0" w:color="auto"/>
            <w:bottom w:val="none" w:sz="0" w:space="0" w:color="auto"/>
            <w:right w:val="none" w:sz="0" w:space="0" w:color="auto"/>
          </w:divBdr>
        </w:div>
        <w:div w:id="606622958">
          <w:marLeft w:val="0"/>
          <w:marRight w:val="0"/>
          <w:marTop w:val="0"/>
          <w:marBottom w:val="0"/>
          <w:divBdr>
            <w:top w:val="none" w:sz="0" w:space="0" w:color="auto"/>
            <w:left w:val="none" w:sz="0" w:space="0" w:color="auto"/>
            <w:bottom w:val="none" w:sz="0" w:space="0" w:color="auto"/>
            <w:right w:val="none" w:sz="0" w:space="0" w:color="auto"/>
          </w:divBdr>
        </w:div>
        <w:div w:id="1082993133">
          <w:marLeft w:val="0"/>
          <w:marRight w:val="0"/>
          <w:marTop w:val="0"/>
          <w:marBottom w:val="0"/>
          <w:divBdr>
            <w:top w:val="none" w:sz="0" w:space="0" w:color="auto"/>
            <w:left w:val="none" w:sz="0" w:space="0" w:color="auto"/>
            <w:bottom w:val="none" w:sz="0" w:space="0" w:color="auto"/>
            <w:right w:val="none" w:sz="0" w:space="0" w:color="auto"/>
          </w:divBdr>
        </w:div>
        <w:div w:id="225454759">
          <w:marLeft w:val="0"/>
          <w:marRight w:val="0"/>
          <w:marTop w:val="0"/>
          <w:marBottom w:val="0"/>
          <w:divBdr>
            <w:top w:val="none" w:sz="0" w:space="0" w:color="auto"/>
            <w:left w:val="none" w:sz="0" w:space="0" w:color="auto"/>
            <w:bottom w:val="none" w:sz="0" w:space="0" w:color="auto"/>
            <w:right w:val="none" w:sz="0" w:space="0" w:color="auto"/>
          </w:divBdr>
        </w:div>
        <w:div w:id="1396273799">
          <w:marLeft w:val="0"/>
          <w:marRight w:val="0"/>
          <w:marTop w:val="0"/>
          <w:marBottom w:val="0"/>
          <w:divBdr>
            <w:top w:val="none" w:sz="0" w:space="0" w:color="auto"/>
            <w:left w:val="none" w:sz="0" w:space="0" w:color="auto"/>
            <w:bottom w:val="none" w:sz="0" w:space="0" w:color="auto"/>
            <w:right w:val="none" w:sz="0" w:space="0" w:color="auto"/>
          </w:divBdr>
        </w:div>
        <w:div w:id="1423917038">
          <w:marLeft w:val="0"/>
          <w:marRight w:val="0"/>
          <w:marTop w:val="0"/>
          <w:marBottom w:val="0"/>
          <w:divBdr>
            <w:top w:val="none" w:sz="0" w:space="0" w:color="auto"/>
            <w:left w:val="none" w:sz="0" w:space="0" w:color="auto"/>
            <w:bottom w:val="none" w:sz="0" w:space="0" w:color="auto"/>
            <w:right w:val="none" w:sz="0" w:space="0" w:color="auto"/>
          </w:divBdr>
        </w:div>
        <w:div w:id="757215247">
          <w:marLeft w:val="0"/>
          <w:marRight w:val="0"/>
          <w:marTop w:val="0"/>
          <w:marBottom w:val="0"/>
          <w:divBdr>
            <w:top w:val="none" w:sz="0" w:space="0" w:color="auto"/>
            <w:left w:val="none" w:sz="0" w:space="0" w:color="auto"/>
            <w:bottom w:val="none" w:sz="0" w:space="0" w:color="auto"/>
            <w:right w:val="none" w:sz="0" w:space="0" w:color="auto"/>
          </w:divBdr>
        </w:div>
      </w:divsChild>
    </w:div>
    <w:div w:id="1116020325">
      <w:bodyDiv w:val="1"/>
      <w:marLeft w:val="0"/>
      <w:marRight w:val="0"/>
      <w:marTop w:val="0"/>
      <w:marBottom w:val="0"/>
      <w:divBdr>
        <w:top w:val="none" w:sz="0" w:space="0" w:color="auto"/>
        <w:left w:val="none" w:sz="0" w:space="0" w:color="auto"/>
        <w:bottom w:val="none" w:sz="0" w:space="0" w:color="auto"/>
        <w:right w:val="none" w:sz="0" w:space="0" w:color="auto"/>
      </w:divBdr>
    </w:div>
    <w:div w:id="1162700225">
      <w:bodyDiv w:val="1"/>
      <w:marLeft w:val="0"/>
      <w:marRight w:val="0"/>
      <w:marTop w:val="0"/>
      <w:marBottom w:val="0"/>
      <w:divBdr>
        <w:top w:val="none" w:sz="0" w:space="0" w:color="auto"/>
        <w:left w:val="none" w:sz="0" w:space="0" w:color="auto"/>
        <w:bottom w:val="none" w:sz="0" w:space="0" w:color="auto"/>
        <w:right w:val="none" w:sz="0" w:space="0" w:color="auto"/>
      </w:divBdr>
      <w:divsChild>
        <w:div w:id="277950665">
          <w:marLeft w:val="0"/>
          <w:marRight w:val="0"/>
          <w:marTop w:val="0"/>
          <w:marBottom w:val="0"/>
          <w:divBdr>
            <w:top w:val="none" w:sz="0" w:space="0" w:color="auto"/>
            <w:left w:val="none" w:sz="0" w:space="0" w:color="auto"/>
            <w:bottom w:val="none" w:sz="0" w:space="0" w:color="auto"/>
            <w:right w:val="none" w:sz="0" w:space="0" w:color="auto"/>
          </w:divBdr>
        </w:div>
        <w:div w:id="599916671">
          <w:marLeft w:val="0"/>
          <w:marRight w:val="0"/>
          <w:marTop w:val="0"/>
          <w:marBottom w:val="0"/>
          <w:divBdr>
            <w:top w:val="none" w:sz="0" w:space="0" w:color="auto"/>
            <w:left w:val="none" w:sz="0" w:space="0" w:color="auto"/>
            <w:bottom w:val="none" w:sz="0" w:space="0" w:color="auto"/>
            <w:right w:val="none" w:sz="0" w:space="0" w:color="auto"/>
          </w:divBdr>
        </w:div>
        <w:div w:id="469980259">
          <w:marLeft w:val="0"/>
          <w:marRight w:val="0"/>
          <w:marTop w:val="0"/>
          <w:marBottom w:val="0"/>
          <w:divBdr>
            <w:top w:val="none" w:sz="0" w:space="0" w:color="auto"/>
            <w:left w:val="none" w:sz="0" w:space="0" w:color="auto"/>
            <w:bottom w:val="none" w:sz="0" w:space="0" w:color="auto"/>
            <w:right w:val="none" w:sz="0" w:space="0" w:color="auto"/>
          </w:divBdr>
        </w:div>
        <w:div w:id="2018146029">
          <w:marLeft w:val="0"/>
          <w:marRight w:val="0"/>
          <w:marTop w:val="0"/>
          <w:marBottom w:val="0"/>
          <w:divBdr>
            <w:top w:val="none" w:sz="0" w:space="0" w:color="auto"/>
            <w:left w:val="none" w:sz="0" w:space="0" w:color="auto"/>
            <w:bottom w:val="none" w:sz="0" w:space="0" w:color="auto"/>
            <w:right w:val="none" w:sz="0" w:space="0" w:color="auto"/>
          </w:divBdr>
        </w:div>
        <w:div w:id="124088215">
          <w:marLeft w:val="0"/>
          <w:marRight w:val="0"/>
          <w:marTop w:val="0"/>
          <w:marBottom w:val="0"/>
          <w:divBdr>
            <w:top w:val="none" w:sz="0" w:space="0" w:color="auto"/>
            <w:left w:val="none" w:sz="0" w:space="0" w:color="auto"/>
            <w:bottom w:val="none" w:sz="0" w:space="0" w:color="auto"/>
            <w:right w:val="none" w:sz="0" w:space="0" w:color="auto"/>
          </w:divBdr>
        </w:div>
        <w:div w:id="623080588">
          <w:marLeft w:val="0"/>
          <w:marRight w:val="0"/>
          <w:marTop w:val="0"/>
          <w:marBottom w:val="0"/>
          <w:divBdr>
            <w:top w:val="none" w:sz="0" w:space="0" w:color="auto"/>
            <w:left w:val="none" w:sz="0" w:space="0" w:color="auto"/>
            <w:bottom w:val="none" w:sz="0" w:space="0" w:color="auto"/>
            <w:right w:val="none" w:sz="0" w:space="0" w:color="auto"/>
          </w:divBdr>
        </w:div>
        <w:div w:id="1112671427">
          <w:marLeft w:val="0"/>
          <w:marRight w:val="0"/>
          <w:marTop w:val="0"/>
          <w:marBottom w:val="0"/>
          <w:divBdr>
            <w:top w:val="none" w:sz="0" w:space="0" w:color="auto"/>
            <w:left w:val="none" w:sz="0" w:space="0" w:color="auto"/>
            <w:bottom w:val="none" w:sz="0" w:space="0" w:color="auto"/>
            <w:right w:val="none" w:sz="0" w:space="0" w:color="auto"/>
          </w:divBdr>
        </w:div>
        <w:div w:id="861436734">
          <w:marLeft w:val="0"/>
          <w:marRight w:val="0"/>
          <w:marTop w:val="0"/>
          <w:marBottom w:val="0"/>
          <w:divBdr>
            <w:top w:val="none" w:sz="0" w:space="0" w:color="auto"/>
            <w:left w:val="none" w:sz="0" w:space="0" w:color="auto"/>
            <w:bottom w:val="none" w:sz="0" w:space="0" w:color="auto"/>
            <w:right w:val="none" w:sz="0" w:space="0" w:color="auto"/>
          </w:divBdr>
        </w:div>
        <w:div w:id="743255832">
          <w:marLeft w:val="0"/>
          <w:marRight w:val="0"/>
          <w:marTop w:val="0"/>
          <w:marBottom w:val="0"/>
          <w:divBdr>
            <w:top w:val="none" w:sz="0" w:space="0" w:color="auto"/>
            <w:left w:val="none" w:sz="0" w:space="0" w:color="auto"/>
            <w:bottom w:val="none" w:sz="0" w:space="0" w:color="auto"/>
            <w:right w:val="none" w:sz="0" w:space="0" w:color="auto"/>
          </w:divBdr>
        </w:div>
        <w:div w:id="1289779816">
          <w:marLeft w:val="0"/>
          <w:marRight w:val="0"/>
          <w:marTop w:val="0"/>
          <w:marBottom w:val="0"/>
          <w:divBdr>
            <w:top w:val="none" w:sz="0" w:space="0" w:color="auto"/>
            <w:left w:val="none" w:sz="0" w:space="0" w:color="auto"/>
            <w:bottom w:val="none" w:sz="0" w:space="0" w:color="auto"/>
            <w:right w:val="none" w:sz="0" w:space="0" w:color="auto"/>
          </w:divBdr>
        </w:div>
        <w:div w:id="213857634">
          <w:marLeft w:val="0"/>
          <w:marRight w:val="0"/>
          <w:marTop w:val="0"/>
          <w:marBottom w:val="0"/>
          <w:divBdr>
            <w:top w:val="none" w:sz="0" w:space="0" w:color="auto"/>
            <w:left w:val="none" w:sz="0" w:space="0" w:color="auto"/>
            <w:bottom w:val="none" w:sz="0" w:space="0" w:color="auto"/>
            <w:right w:val="none" w:sz="0" w:space="0" w:color="auto"/>
          </w:divBdr>
        </w:div>
        <w:div w:id="208034985">
          <w:marLeft w:val="0"/>
          <w:marRight w:val="0"/>
          <w:marTop w:val="0"/>
          <w:marBottom w:val="0"/>
          <w:divBdr>
            <w:top w:val="none" w:sz="0" w:space="0" w:color="auto"/>
            <w:left w:val="none" w:sz="0" w:space="0" w:color="auto"/>
            <w:bottom w:val="none" w:sz="0" w:space="0" w:color="auto"/>
            <w:right w:val="none" w:sz="0" w:space="0" w:color="auto"/>
          </w:divBdr>
        </w:div>
        <w:div w:id="1380978754">
          <w:marLeft w:val="0"/>
          <w:marRight w:val="0"/>
          <w:marTop w:val="0"/>
          <w:marBottom w:val="0"/>
          <w:divBdr>
            <w:top w:val="none" w:sz="0" w:space="0" w:color="auto"/>
            <w:left w:val="none" w:sz="0" w:space="0" w:color="auto"/>
            <w:bottom w:val="none" w:sz="0" w:space="0" w:color="auto"/>
            <w:right w:val="none" w:sz="0" w:space="0" w:color="auto"/>
          </w:divBdr>
        </w:div>
        <w:div w:id="1283347471">
          <w:marLeft w:val="0"/>
          <w:marRight w:val="0"/>
          <w:marTop w:val="0"/>
          <w:marBottom w:val="0"/>
          <w:divBdr>
            <w:top w:val="none" w:sz="0" w:space="0" w:color="auto"/>
            <w:left w:val="none" w:sz="0" w:space="0" w:color="auto"/>
            <w:bottom w:val="none" w:sz="0" w:space="0" w:color="auto"/>
            <w:right w:val="none" w:sz="0" w:space="0" w:color="auto"/>
          </w:divBdr>
        </w:div>
        <w:div w:id="1420559536">
          <w:marLeft w:val="0"/>
          <w:marRight w:val="0"/>
          <w:marTop w:val="0"/>
          <w:marBottom w:val="0"/>
          <w:divBdr>
            <w:top w:val="none" w:sz="0" w:space="0" w:color="auto"/>
            <w:left w:val="none" w:sz="0" w:space="0" w:color="auto"/>
            <w:bottom w:val="none" w:sz="0" w:space="0" w:color="auto"/>
            <w:right w:val="none" w:sz="0" w:space="0" w:color="auto"/>
          </w:divBdr>
        </w:div>
        <w:div w:id="1341153275">
          <w:marLeft w:val="0"/>
          <w:marRight w:val="0"/>
          <w:marTop w:val="0"/>
          <w:marBottom w:val="0"/>
          <w:divBdr>
            <w:top w:val="none" w:sz="0" w:space="0" w:color="auto"/>
            <w:left w:val="none" w:sz="0" w:space="0" w:color="auto"/>
            <w:bottom w:val="none" w:sz="0" w:space="0" w:color="auto"/>
            <w:right w:val="none" w:sz="0" w:space="0" w:color="auto"/>
          </w:divBdr>
        </w:div>
        <w:div w:id="1297176944">
          <w:marLeft w:val="0"/>
          <w:marRight w:val="0"/>
          <w:marTop w:val="0"/>
          <w:marBottom w:val="0"/>
          <w:divBdr>
            <w:top w:val="none" w:sz="0" w:space="0" w:color="auto"/>
            <w:left w:val="none" w:sz="0" w:space="0" w:color="auto"/>
            <w:bottom w:val="none" w:sz="0" w:space="0" w:color="auto"/>
            <w:right w:val="none" w:sz="0" w:space="0" w:color="auto"/>
          </w:divBdr>
        </w:div>
      </w:divsChild>
    </w:div>
    <w:div w:id="1196697661">
      <w:bodyDiv w:val="1"/>
      <w:marLeft w:val="0"/>
      <w:marRight w:val="0"/>
      <w:marTop w:val="0"/>
      <w:marBottom w:val="0"/>
      <w:divBdr>
        <w:top w:val="none" w:sz="0" w:space="0" w:color="auto"/>
        <w:left w:val="none" w:sz="0" w:space="0" w:color="auto"/>
        <w:bottom w:val="none" w:sz="0" w:space="0" w:color="auto"/>
        <w:right w:val="none" w:sz="0" w:space="0" w:color="auto"/>
      </w:divBdr>
    </w:div>
    <w:div w:id="1199975097">
      <w:bodyDiv w:val="1"/>
      <w:marLeft w:val="0"/>
      <w:marRight w:val="0"/>
      <w:marTop w:val="0"/>
      <w:marBottom w:val="0"/>
      <w:divBdr>
        <w:top w:val="none" w:sz="0" w:space="0" w:color="auto"/>
        <w:left w:val="none" w:sz="0" w:space="0" w:color="auto"/>
        <w:bottom w:val="none" w:sz="0" w:space="0" w:color="auto"/>
        <w:right w:val="none" w:sz="0" w:space="0" w:color="auto"/>
      </w:divBdr>
      <w:divsChild>
        <w:div w:id="1082875686">
          <w:marLeft w:val="0"/>
          <w:marRight w:val="0"/>
          <w:marTop w:val="0"/>
          <w:marBottom w:val="0"/>
          <w:divBdr>
            <w:top w:val="none" w:sz="0" w:space="0" w:color="auto"/>
            <w:left w:val="none" w:sz="0" w:space="0" w:color="auto"/>
            <w:bottom w:val="none" w:sz="0" w:space="0" w:color="auto"/>
            <w:right w:val="none" w:sz="0" w:space="0" w:color="auto"/>
          </w:divBdr>
        </w:div>
        <w:div w:id="1672492235">
          <w:marLeft w:val="0"/>
          <w:marRight w:val="0"/>
          <w:marTop w:val="0"/>
          <w:marBottom w:val="0"/>
          <w:divBdr>
            <w:top w:val="none" w:sz="0" w:space="0" w:color="auto"/>
            <w:left w:val="none" w:sz="0" w:space="0" w:color="auto"/>
            <w:bottom w:val="none" w:sz="0" w:space="0" w:color="auto"/>
            <w:right w:val="none" w:sz="0" w:space="0" w:color="auto"/>
          </w:divBdr>
        </w:div>
        <w:div w:id="2019505113">
          <w:marLeft w:val="0"/>
          <w:marRight w:val="0"/>
          <w:marTop w:val="0"/>
          <w:marBottom w:val="0"/>
          <w:divBdr>
            <w:top w:val="none" w:sz="0" w:space="0" w:color="auto"/>
            <w:left w:val="none" w:sz="0" w:space="0" w:color="auto"/>
            <w:bottom w:val="none" w:sz="0" w:space="0" w:color="auto"/>
            <w:right w:val="none" w:sz="0" w:space="0" w:color="auto"/>
          </w:divBdr>
        </w:div>
        <w:div w:id="705061823">
          <w:marLeft w:val="0"/>
          <w:marRight w:val="0"/>
          <w:marTop w:val="0"/>
          <w:marBottom w:val="0"/>
          <w:divBdr>
            <w:top w:val="none" w:sz="0" w:space="0" w:color="auto"/>
            <w:left w:val="none" w:sz="0" w:space="0" w:color="auto"/>
            <w:bottom w:val="none" w:sz="0" w:space="0" w:color="auto"/>
            <w:right w:val="none" w:sz="0" w:space="0" w:color="auto"/>
          </w:divBdr>
        </w:div>
        <w:div w:id="1118797722">
          <w:marLeft w:val="0"/>
          <w:marRight w:val="0"/>
          <w:marTop w:val="0"/>
          <w:marBottom w:val="0"/>
          <w:divBdr>
            <w:top w:val="none" w:sz="0" w:space="0" w:color="auto"/>
            <w:left w:val="none" w:sz="0" w:space="0" w:color="auto"/>
            <w:bottom w:val="none" w:sz="0" w:space="0" w:color="auto"/>
            <w:right w:val="none" w:sz="0" w:space="0" w:color="auto"/>
          </w:divBdr>
        </w:div>
        <w:div w:id="1948416716">
          <w:marLeft w:val="0"/>
          <w:marRight w:val="0"/>
          <w:marTop w:val="0"/>
          <w:marBottom w:val="0"/>
          <w:divBdr>
            <w:top w:val="none" w:sz="0" w:space="0" w:color="auto"/>
            <w:left w:val="none" w:sz="0" w:space="0" w:color="auto"/>
            <w:bottom w:val="none" w:sz="0" w:space="0" w:color="auto"/>
            <w:right w:val="none" w:sz="0" w:space="0" w:color="auto"/>
          </w:divBdr>
        </w:div>
        <w:div w:id="16584700">
          <w:marLeft w:val="0"/>
          <w:marRight w:val="0"/>
          <w:marTop w:val="0"/>
          <w:marBottom w:val="0"/>
          <w:divBdr>
            <w:top w:val="none" w:sz="0" w:space="0" w:color="auto"/>
            <w:left w:val="none" w:sz="0" w:space="0" w:color="auto"/>
            <w:bottom w:val="none" w:sz="0" w:space="0" w:color="auto"/>
            <w:right w:val="none" w:sz="0" w:space="0" w:color="auto"/>
          </w:divBdr>
        </w:div>
        <w:div w:id="1273320920">
          <w:marLeft w:val="0"/>
          <w:marRight w:val="0"/>
          <w:marTop w:val="0"/>
          <w:marBottom w:val="0"/>
          <w:divBdr>
            <w:top w:val="none" w:sz="0" w:space="0" w:color="auto"/>
            <w:left w:val="none" w:sz="0" w:space="0" w:color="auto"/>
            <w:bottom w:val="none" w:sz="0" w:space="0" w:color="auto"/>
            <w:right w:val="none" w:sz="0" w:space="0" w:color="auto"/>
          </w:divBdr>
        </w:div>
        <w:div w:id="1724061786">
          <w:marLeft w:val="0"/>
          <w:marRight w:val="0"/>
          <w:marTop w:val="0"/>
          <w:marBottom w:val="0"/>
          <w:divBdr>
            <w:top w:val="none" w:sz="0" w:space="0" w:color="auto"/>
            <w:left w:val="none" w:sz="0" w:space="0" w:color="auto"/>
            <w:bottom w:val="none" w:sz="0" w:space="0" w:color="auto"/>
            <w:right w:val="none" w:sz="0" w:space="0" w:color="auto"/>
          </w:divBdr>
        </w:div>
        <w:div w:id="1188759580">
          <w:marLeft w:val="0"/>
          <w:marRight w:val="0"/>
          <w:marTop w:val="0"/>
          <w:marBottom w:val="0"/>
          <w:divBdr>
            <w:top w:val="none" w:sz="0" w:space="0" w:color="auto"/>
            <w:left w:val="none" w:sz="0" w:space="0" w:color="auto"/>
            <w:bottom w:val="none" w:sz="0" w:space="0" w:color="auto"/>
            <w:right w:val="none" w:sz="0" w:space="0" w:color="auto"/>
          </w:divBdr>
        </w:div>
        <w:div w:id="607275373">
          <w:marLeft w:val="0"/>
          <w:marRight w:val="0"/>
          <w:marTop w:val="0"/>
          <w:marBottom w:val="0"/>
          <w:divBdr>
            <w:top w:val="none" w:sz="0" w:space="0" w:color="auto"/>
            <w:left w:val="none" w:sz="0" w:space="0" w:color="auto"/>
            <w:bottom w:val="none" w:sz="0" w:space="0" w:color="auto"/>
            <w:right w:val="none" w:sz="0" w:space="0" w:color="auto"/>
          </w:divBdr>
        </w:div>
        <w:div w:id="40132807">
          <w:marLeft w:val="0"/>
          <w:marRight w:val="0"/>
          <w:marTop w:val="0"/>
          <w:marBottom w:val="0"/>
          <w:divBdr>
            <w:top w:val="none" w:sz="0" w:space="0" w:color="auto"/>
            <w:left w:val="none" w:sz="0" w:space="0" w:color="auto"/>
            <w:bottom w:val="none" w:sz="0" w:space="0" w:color="auto"/>
            <w:right w:val="none" w:sz="0" w:space="0" w:color="auto"/>
          </w:divBdr>
        </w:div>
      </w:divsChild>
    </w:div>
    <w:div w:id="1216238790">
      <w:bodyDiv w:val="1"/>
      <w:marLeft w:val="0"/>
      <w:marRight w:val="0"/>
      <w:marTop w:val="0"/>
      <w:marBottom w:val="0"/>
      <w:divBdr>
        <w:top w:val="none" w:sz="0" w:space="0" w:color="auto"/>
        <w:left w:val="none" w:sz="0" w:space="0" w:color="auto"/>
        <w:bottom w:val="none" w:sz="0" w:space="0" w:color="auto"/>
        <w:right w:val="none" w:sz="0" w:space="0" w:color="auto"/>
      </w:divBdr>
    </w:div>
    <w:div w:id="1231815778">
      <w:bodyDiv w:val="1"/>
      <w:marLeft w:val="0"/>
      <w:marRight w:val="0"/>
      <w:marTop w:val="0"/>
      <w:marBottom w:val="0"/>
      <w:divBdr>
        <w:top w:val="none" w:sz="0" w:space="0" w:color="auto"/>
        <w:left w:val="none" w:sz="0" w:space="0" w:color="auto"/>
        <w:bottom w:val="none" w:sz="0" w:space="0" w:color="auto"/>
        <w:right w:val="none" w:sz="0" w:space="0" w:color="auto"/>
      </w:divBdr>
    </w:div>
    <w:div w:id="1267886592">
      <w:bodyDiv w:val="1"/>
      <w:marLeft w:val="0"/>
      <w:marRight w:val="0"/>
      <w:marTop w:val="0"/>
      <w:marBottom w:val="0"/>
      <w:divBdr>
        <w:top w:val="none" w:sz="0" w:space="0" w:color="auto"/>
        <w:left w:val="none" w:sz="0" w:space="0" w:color="auto"/>
        <w:bottom w:val="none" w:sz="0" w:space="0" w:color="auto"/>
        <w:right w:val="none" w:sz="0" w:space="0" w:color="auto"/>
      </w:divBdr>
    </w:div>
    <w:div w:id="1296637921">
      <w:bodyDiv w:val="1"/>
      <w:marLeft w:val="0"/>
      <w:marRight w:val="0"/>
      <w:marTop w:val="0"/>
      <w:marBottom w:val="0"/>
      <w:divBdr>
        <w:top w:val="none" w:sz="0" w:space="0" w:color="auto"/>
        <w:left w:val="none" w:sz="0" w:space="0" w:color="auto"/>
        <w:bottom w:val="none" w:sz="0" w:space="0" w:color="auto"/>
        <w:right w:val="none" w:sz="0" w:space="0" w:color="auto"/>
      </w:divBdr>
      <w:divsChild>
        <w:div w:id="819926506">
          <w:marLeft w:val="0"/>
          <w:marRight w:val="0"/>
          <w:marTop w:val="0"/>
          <w:marBottom w:val="0"/>
          <w:divBdr>
            <w:top w:val="none" w:sz="0" w:space="0" w:color="auto"/>
            <w:left w:val="none" w:sz="0" w:space="0" w:color="auto"/>
            <w:bottom w:val="none" w:sz="0" w:space="0" w:color="auto"/>
            <w:right w:val="none" w:sz="0" w:space="0" w:color="auto"/>
          </w:divBdr>
        </w:div>
      </w:divsChild>
    </w:div>
    <w:div w:id="1303803311">
      <w:bodyDiv w:val="1"/>
      <w:marLeft w:val="0"/>
      <w:marRight w:val="0"/>
      <w:marTop w:val="0"/>
      <w:marBottom w:val="0"/>
      <w:divBdr>
        <w:top w:val="none" w:sz="0" w:space="0" w:color="auto"/>
        <w:left w:val="none" w:sz="0" w:space="0" w:color="auto"/>
        <w:bottom w:val="none" w:sz="0" w:space="0" w:color="auto"/>
        <w:right w:val="none" w:sz="0" w:space="0" w:color="auto"/>
      </w:divBdr>
      <w:divsChild>
        <w:div w:id="452024434">
          <w:marLeft w:val="0"/>
          <w:marRight w:val="0"/>
          <w:marTop w:val="0"/>
          <w:marBottom w:val="0"/>
          <w:divBdr>
            <w:top w:val="none" w:sz="0" w:space="0" w:color="auto"/>
            <w:left w:val="none" w:sz="0" w:space="0" w:color="auto"/>
            <w:bottom w:val="none" w:sz="0" w:space="0" w:color="auto"/>
            <w:right w:val="none" w:sz="0" w:space="0" w:color="auto"/>
          </w:divBdr>
        </w:div>
        <w:div w:id="851188813">
          <w:marLeft w:val="0"/>
          <w:marRight w:val="0"/>
          <w:marTop w:val="0"/>
          <w:marBottom w:val="0"/>
          <w:divBdr>
            <w:top w:val="none" w:sz="0" w:space="0" w:color="auto"/>
            <w:left w:val="none" w:sz="0" w:space="0" w:color="auto"/>
            <w:bottom w:val="none" w:sz="0" w:space="0" w:color="auto"/>
            <w:right w:val="none" w:sz="0" w:space="0" w:color="auto"/>
          </w:divBdr>
        </w:div>
      </w:divsChild>
    </w:div>
    <w:div w:id="1305548421">
      <w:bodyDiv w:val="1"/>
      <w:marLeft w:val="0"/>
      <w:marRight w:val="0"/>
      <w:marTop w:val="0"/>
      <w:marBottom w:val="0"/>
      <w:divBdr>
        <w:top w:val="none" w:sz="0" w:space="0" w:color="auto"/>
        <w:left w:val="none" w:sz="0" w:space="0" w:color="auto"/>
        <w:bottom w:val="none" w:sz="0" w:space="0" w:color="auto"/>
        <w:right w:val="none" w:sz="0" w:space="0" w:color="auto"/>
      </w:divBdr>
      <w:divsChild>
        <w:div w:id="20028548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36023">
      <w:bodyDiv w:val="1"/>
      <w:marLeft w:val="0"/>
      <w:marRight w:val="0"/>
      <w:marTop w:val="0"/>
      <w:marBottom w:val="0"/>
      <w:divBdr>
        <w:top w:val="none" w:sz="0" w:space="0" w:color="auto"/>
        <w:left w:val="none" w:sz="0" w:space="0" w:color="auto"/>
        <w:bottom w:val="none" w:sz="0" w:space="0" w:color="auto"/>
        <w:right w:val="none" w:sz="0" w:space="0" w:color="auto"/>
      </w:divBdr>
    </w:div>
    <w:div w:id="1357468407">
      <w:bodyDiv w:val="1"/>
      <w:marLeft w:val="0"/>
      <w:marRight w:val="0"/>
      <w:marTop w:val="0"/>
      <w:marBottom w:val="0"/>
      <w:divBdr>
        <w:top w:val="none" w:sz="0" w:space="0" w:color="auto"/>
        <w:left w:val="none" w:sz="0" w:space="0" w:color="auto"/>
        <w:bottom w:val="none" w:sz="0" w:space="0" w:color="auto"/>
        <w:right w:val="none" w:sz="0" w:space="0" w:color="auto"/>
      </w:divBdr>
    </w:div>
    <w:div w:id="1366447739">
      <w:bodyDiv w:val="1"/>
      <w:marLeft w:val="0"/>
      <w:marRight w:val="0"/>
      <w:marTop w:val="0"/>
      <w:marBottom w:val="0"/>
      <w:divBdr>
        <w:top w:val="none" w:sz="0" w:space="0" w:color="auto"/>
        <w:left w:val="none" w:sz="0" w:space="0" w:color="auto"/>
        <w:bottom w:val="none" w:sz="0" w:space="0" w:color="auto"/>
        <w:right w:val="none" w:sz="0" w:space="0" w:color="auto"/>
      </w:divBdr>
    </w:div>
    <w:div w:id="1383868758">
      <w:bodyDiv w:val="1"/>
      <w:marLeft w:val="0"/>
      <w:marRight w:val="0"/>
      <w:marTop w:val="0"/>
      <w:marBottom w:val="0"/>
      <w:divBdr>
        <w:top w:val="none" w:sz="0" w:space="0" w:color="auto"/>
        <w:left w:val="none" w:sz="0" w:space="0" w:color="auto"/>
        <w:bottom w:val="none" w:sz="0" w:space="0" w:color="auto"/>
        <w:right w:val="none" w:sz="0" w:space="0" w:color="auto"/>
      </w:divBdr>
      <w:divsChild>
        <w:div w:id="949625440">
          <w:marLeft w:val="0"/>
          <w:marRight w:val="0"/>
          <w:marTop w:val="0"/>
          <w:marBottom w:val="0"/>
          <w:divBdr>
            <w:top w:val="none" w:sz="0" w:space="0" w:color="auto"/>
            <w:left w:val="none" w:sz="0" w:space="0" w:color="auto"/>
            <w:bottom w:val="none" w:sz="0" w:space="0" w:color="auto"/>
            <w:right w:val="none" w:sz="0" w:space="0" w:color="auto"/>
          </w:divBdr>
          <w:divsChild>
            <w:div w:id="1178957114">
              <w:marLeft w:val="0"/>
              <w:marRight w:val="0"/>
              <w:marTop w:val="0"/>
              <w:marBottom w:val="0"/>
              <w:divBdr>
                <w:top w:val="none" w:sz="0" w:space="0" w:color="auto"/>
                <w:left w:val="none" w:sz="0" w:space="0" w:color="auto"/>
                <w:bottom w:val="none" w:sz="0" w:space="0" w:color="auto"/>
                <w:right w:val="none" w:sz="0" w:space="0" w:color="auto"/>
              </w:divBdr>
            </w:div>
            <w:div w:id="1543639967">
              <w:marLeft w:val="0"/>
              <w:marRight w:val="0"/>
              <w:marTop w:val="0"/>
              <w:marBottom w:val="0"/>
              <w:divBdr>
                <w:top w:val="none" w:sz="0" w:space="0" w:color="auto"/>
                <w:left w:val="none" w:sz="0" w:space="0" w:color="auto"/>
                <w:bottom w:val="none" w:sz="0" w:space="0" w:color="auto"/>
                <w:right w:val="none" w:sz="0" w:space="0" w:color="auto"/>
              </w:divBdr>
            </w:div>
            <w:div w:id="1180895929">
              <w:marLeft w:val="0"/>
              <w:marRight w:val="0"/>
              <w:marTop w:val="0"/>
              <w:marBottom w:val="0"/>
              <w:divBdr>
                <w:top w:val="none" w:sz="0" w:space="0" w:color="auto"/>
                <w:left w:val="none" w:sz="0" w:space="0" w:color="auto"/>
                <w:bottom w:val="none" w:sz="0" w:space="0" w:color="auto"/>
                <w:right w:val="none" w:sz="0" w:space="0" w:color="auto"/>
              </w:divBdr>
            </w:div>
            <w:div w:id="1808277424">
              <w:marLeft w:val="0"/>
              <w:marRight w:val="0"/>
              <w:marTop w:val="0"/>
              <w:marBottom w:val="0"/>
              <w:divBdr>
                <w:top w:val="none" w:sz="0" w:space="0" w:color="auto"/>
                <w:left w:val="none" w:sz="0" w:space="0" w:color="auto"/>
                <w:bottom w:val="none" w:sz="0" w:space="0" w:color="auto"/>
                <w:right w:val="none" w:sz="0" w:space="0" w:color="auto"/>
              </w:divBdr>
            </w:div>
            <w:div w:id="772046212">
              <w:marLeft w:val="0"/>
              <w:marRight w:val="0"/>
              <w:marTop w:val="0"/>
              <w:marBottom w:val="0"/>
              <w:divBdr>
                <w:top w:val="none" w:sz="0" w:space="0" w:color="auto"/>
                <w:left w:val="none" w:sz="0" w:space="0" w:color="auto"/>
                <w:bottom w:val="none" w:sz="0" w:space="0" w:color="auto"/>
                <w:right w:val="none" w:sz="0" w:space="0" w:color="auto"/>
              </w:divBdr>
            </w:div>
            <w:div w:id="1823548477">
              <w:marLeft w:val="0"/>
              <w:marRight w:val="0"/>
              <w:marTop w:val="0"/>
              <w:marBottom w:val="0"/>
              <w:divBdr>
                <w:top w:val="none" w:sz="0" w:space="0" w:color="auto"/>
                <w:left w:val="none" w:sz="0" w:space="0" w:color="auto"/>
                <w:bottom w:val="none" w:sz="0" w:space="0" w:color="auto"/>
                <w:right w:val="none" w:sz="0" w:space="0" w:color="auto"/>
              </w:divBdr>
            </w:div>
            <w:div w:id="1103234176">
              <w:marLeft w:val="0"/>
              <w:marRight w:val="0"/>
              <w:marTop w:val="0"/>
              <w:marBottom w:val="0"/>
              <w:divBdr>
                <w:top w:val="none" w:sz="0" w:space="0" w:color="auto"/>
                <w:left w:val="none" w:sz="0" w:space="0" w:color="auto"/>
                <w:bottom w:val="none" w:sz="0" w:space="0" w:color="auto"/>
                <w:right w:val="none" w:sz="0" w:space="0" w:color="auto"/>
              </w:divBdr>
            </w:div>
            <w:div w:id="1033728257">
              <w:marLeft w:val="0"/>
              <w:marRight w:val="0"/>
              <w:marTop w:val="0"/>
              <w:marBottom w:val="0"/>
              <w:divBdr>
                <w:top w:val="none" w:sz="0" w:space="0" w:color="auto"/>
                <w:left w:val="none" w:sz="0" w:space="0" w:color="auto"/>
                <w:bottom w:val="none" w:sz="0" w:space="0" w:color="auto"/>
                <w:right w:val="none" w:sz="0" w:space="0" w:color="auto"/>
              </w:divBdr>
            </w:div>
            <w:div w:id="1502743195">
              <w:marLeft w:val="0"/>
              <w:marRight w:val="0"/>
              <w:marTop w:val="0"/>
              <w:marBottom w:val="0"/>
              <w:divBdr>
                <w:top w:val="none" w:sz="0" w:space="0" w:color="auto"/>
                <w:left w:val="none" w:sz="0" w:space="0" w:color="auto"/>
                <w:bottom w:val="none" w:sz="0" w:space="0" w:color="auto"/>
                <w:right w:val="none" w:sz="0" w:space="0" w:color="auto"/>
              </w:divBdr>
            </w:div>
            <w:div w:id="1573157690">
              <w:marLeft w:val="0"/>
              <w:marRight w:val="0"/>
              <w:marTop w:val="0"/>
              <w:marBottom w:val="0"/>
              <w:divBdr>
                <w:top w:val="none" w:sz="0" w:space="0" w:color="auto"/>
                <w:left w:val="none" w:sz="0" w:space="0" w:color="auto"/>
                <w:bottom w:val="none" w:sz="0" w:space="0" w:color="auto"/>
                <w:right w:val="none" w:sz="0" w:space="0" w:color="auto"/>
              </w:divBdr>
            </w:div>
            <w:div w:id="362752031">
              <w:marLeft w:val="0"/>
              <w:marRight w:val="0"/>
              <w:marTop w:val="0"/>
              <w:marBottom w:val="0"/>
              <w:divBdr>
                <w:top w:val="none" w:sz="0" w:space="0" w:color="auto"/>
                <w:left w:val="none" w:sz="0" w:space="0" w:color="auto"/>
                <w:bottom w:val="none" w:sz="0" w:space="0" w:color="auto"/>
                <w:right w:val="none" w:sz="0" w:space="0" w:color="auto"/>
              </w:divBdr>
            </w:div>
            <w:div w:id="1208375666">
              <w:marLeft w:val="0"/>
              <w:marRight w:val="0"/>
              <w:marTop w:val="0"/>
              <w:marBottom w:val="0"/>
              <w:divBdr>
                <w:top w:val="none" w:sz="0" w:space="0" w:color="auto"/>
                <w:left w:val="none" w:sz="0" w:space="0" w:color="auto"/>
                <w:bottom w:val="none" w:sz="0" w:space="0" w:color="auto"/>
                <w:right w:val="none" w:sz="0" w:space="0" w:color="auto"/>
              </w:divBdr>
            </w:div>
            <w:div w:id="279799597">
              <w:marLeft w:val="0"/>
              <w:marRight w:val="0"/>
              <w:marTop w:val="0"/>
              <w:marBottom w:val="0"/>
              <w:divBdr>
                <w:top w:val="none" w:sz="0" w:space="0" w:color="auto"/>
                <w:left w:val="none" w:sz="0" w:space="0" w:color="auto"/>
                <w:bottom w:val="none" w:sz="0" w:space="0" w:color="auto"/>
                <w:right w:val="none" w:sz="0" w:space="0" w:color="auto"/>
              </w:divBdr>
            </w:div>
            <w:div w:id="1272319673">
              <w:marLeft w:val="0"/>
              <w:marRight w:val="0"/>
              <w:marTop w:val="0"/>
              <w:marBottom w:val="0"/>
              <w:divBdr>
                <w:top w:val="none" w:sz="0" w:space="0" w:color="auto"/>
                <w:left w:val="none" w:sz="0" w:space="0" w:color="auto"/>
                <w:bottom w:val="none" w:sz="0" w:space="0" w:color="auto"/>
                <w:right w:val="none" w:sz="0" w:space="0" w:color="auto"/>
              </w:divBdr>
            </w:div>
            <w:div w:id="1378050319">
              <w:marLeft w:val="0"/>
              <w:marRight w:val="0"/>
              <w:marTop w:val="0"/>
              <w:marBottom w:val="0"/>
              <w:divBdr>
                <w:top w:val="none" w:sz="0" w:space="0" w:color="auto"/>
                <w:left w:val="none" w:sz="0" w:space="0" w:color="auto"/>
                <w:bottom w:val="none" w:sz="0" w:space="0" w:color="auto"/>
                <w:right w:val="none" w:sz="0" w:space="0" w:color="auto"/>
              </w:divBdr>
            </w:div>
            <w:div w:id="555942004">
              <w:marLeft w:val="0"/>
              <w:marRight w:val="0"/>
              <w:marTop w:val="0"/>
              <w:marBottom w:val="0"/>
              <w:divBdr>
                <w:top w:val="none" w:sz="0" w:space="0" w:color="auto"/>
                <w:left w:val="none" w:sz="0" w:space="0" w:color="auto"/>
                <w:bottom w:val="none" w:sz="0" w:space="0" w:color="auto"/>
                <w:right w:val="none" w:sz="0" w:space="0" w:color="auto"/>
              </w:divBdr>
            </w:div>
            <w:div w:id="1992130245">
              <w:marLeft w:val="0"/>
              <w:marRight w:val="0"/>
              <w:marTop w:val="0"/>
              <w:marBottom w:val="0"/>
              <w:divBdr>
                <w:top w:val="none" w:sz="0" w:space="0" w:color="auto"/>
                <w:left w:val="none" w:sz="0" w:space="0" w:color="auto"/>
                <w:bottom w:val="none" w:sz="0" w:space="0" w:color="auto"/>
                <w:right w:val="none" w:sz="0" w:space="0" w:color="auto"/>
              </w:divBdr>
            </w:div>
            <w:div w:id="2065830494">
              <w:marLeft w:val="0"/>
              <w:marRight w:val="0"/>
              <w:marTop w:val="0"/>
              <w:marBottom w:val="0"/>
              <w:divBdr>
                <w:top w:val="none" w:sz="0" w:space="0" w:color="auto"/>
                <w:left w:val="none" w:sz="0" w:space="0" w:color="auto"/>
                <w:bottom w:val="none" w:sz="0" w:space="0" w:color="auto"/>
                <w:right w:val="none" w:sz="0" w:space="0" w:color="auto"/>
              </w:divBdr>
            </w:div>
            <w:div w:id="850148223">
              <w:marLeft w:val="0"/>
              <w:marRight w:val="0"/>
              <w:marTop w:val="0"/>
              <w:marBottom w:val="0"/>
              <w:divBdr>
                <w:top w:val="none" w:sz="0" w:space="0" w:color="auto"/>
                <w:left w:val="none" w:sz="0" w:space="0" w:color="auto"/>
                <w:bottom w:val="none" w:sz="0" w:space="0" w:color="auto"/>
                <w:right w:val="none" w:sz="0" w:space="0" w:color="auto"/>
              </w:divBdr>
            </w:div>
            <w:div w:id="17392660">
              <w:marLeft w:val="0"/>
              <w:marRight w:val="0"/>
              <w:marTop w:val="0"/>
              <w:marBottom w:val="0"/>
              <w:divBdr>
                <w:top w:val="none" w:sz="0" w:space="0" w:color="auto"/>
                <w:left w:val="none" w:sz="0" w:space="0" w:color="auto"/>
                <w:bottom w:val="none" w:sz="0" w:space="0" w:color="auto"/>
                <w:right w:val="none" w:sz="0" w:space="0" w:color="auto"/>
              </w:divBdr>
            </w:div>
            <w:div w:id="98650154">
              <w:marLeft w:val="0"/>
              <w:marRight w:val="0"/>
              <w:marTop w:val="0"/>
              <w:marBottom w:val="0"/>
              <w:divBdr>
                <w:top w:val="none" w:sz="0" w:space="0" w:color="auto"/>
                <w:left w:val="none" w:sz="0" w:space="0" w:color="auto"/>
                <w:bottom w:val="none" w:sz="0" w:space="0" w:color="auto"/>
                <w:right w:val="none" w:sz="0" w:space="0" w:color="auto"/>
              </w:divBdr>
            </w:div>
            <w:div w:id="2109109745">
              <w:marLeft w:val="0"/>
              <w:marRight w:val="0"/>
              <w:marTop w:val="0"/>
              <w:marBottom w:val="0"/>
              <w:divBdr>
                <w:top w:val="none" w:sz="0" w:space="0" w:color="auto"/>
                <w:left w:val="none" w:sz="0" w:space="0" w:color="auto"/>
                <w:bottom w:val="none" w:sz="0" w:space="0" w:color="auto"/>
                <w:right w:val="none" w:sz="0" w:space="0" w:color="auto"/>
              </w:divBdr>
            </w:div>
            <w:div w:id="1141768362">
              <w:marLeft w:val="0"/>
              <w:marRight w:val="0"/>
              <w:marTop w:val="0"/>
              <w:marBottom w:val="0"/>
              <w:divBdr>
                <w:top w:val="none" w:sz="0" w:space="0" w:color="auto"/>
                <w:left w:val="none" w:sz="0" w:space="0" w:color="auto"/>
                <w:bottom w:val="none" w:sz="0" w:space="0" w:color="auto"/>
                <w:right w:val="none" w:sz="0" w:space="0" w:color="auto"/>
              </w:divBdr>
            </w:div>
            <w:div w:id="2011444779">
              <w:marLeft w:val="0"/>
              <w:marRight w:val="0"/>
              <w:marTop w:val="0"/>
              <w:marBottom w:val="0"/>
              <w:divBdr>
                <w:top w:val="none" w:sz="0" w:space="0" w:color="auto"/>
                <w:left w:val="none" w:sz="0" w:space="0" w:color="auto"/>
                <w:bottom w:val="none" w:sz="0" w:space="0" w:color="auto"/>
                <w:right w:val="none" w:sz="0" w:space="0" w:color="auto"/>
              </w:divBdr>
            </w:div>
            <w:div w:id="962806160">
              <w:marLeft w:val="0"/>
              <w:marRight w:val="0"/>
              <w:marTop w:val="0"/>
              <w:marBottom w:val="0"/>
              <w:divBdr>
                <w:top w:val="none" w:sz="0" w:space="0" w:color="auto"/>
                <w:left w:val="none" w:sz="0" w:space="0" w:color="auto"/>
                <w:bottom w:val="none" w:sz="0" w:space="0" w:color="auto"/>
                <w:right w:val="none" w:sz="0" w:space="0" w:color="auto"/>
              </w:divBdr>
            </w:div>
            <w:div w:id="990988283">
              <w:marLeft w:val="0"/>
              <w:marRight w:val="0"/>
              <w:marTop w:val="0"/>
              <w:marBottom w:val="0"/>
              <w:divBdr>
                <w:top w:val="none" w:sz="0" w:space="0" w:color="auto"/>
                <w:left w:val="none" w:sz="0" w:space="0" w:color="auto"/>
                <w:bottom w:val="none" w:sz="0" w:space="0" w:color="auto"/>
                <w:right w:val="none" w:sz="0" w:space="0" w:color="auto"/>
              </w:divBdr>
            </w:div>
            <w:div w:id="2093351919">
              <w:marLeft w:val="0"/>
              <w:marRight w:val="0"/>
              <w:marTop w:val="0"/>
              <w:marBottom w:val="0"/>
              <w:divBdr>
                <w:top w:val="none" w:sz="0" w:space="0" w:color="auto"/>
                <w:left w:val="none" w:sz="0" w:space="0" w:color="auto"/>
                <w:bottom w:val="none" w:sz="0" w:space="0" w:color="auto"/>
                <w:right w:val="none" w:sz="0" w:space="0" w:color="auto"/>
              </w:divBdr>
            </w:div>
            <w:div w:id="2006930153">
              <w:marLeft w:val="0"/>
              <w:marRight w:val="0"/>
              <w:marTop w:val="0"/>
              <w:marBottom w:val="0"/>
              <w:divBdr>
                <w:top w:val="none" w:sz="0" w:space="0" w:color="auto"/>
                <w:left w:val="none" w:sz="0" w:space="0" w:color="auto"/>
                <w:bottom w:val="none" w:sz="0" w:space="0" w:color="auto"/>
                <w:right w:val="none" w:sz="0" w:space="0" w:color="auto"/>
              </w:divBdr>
            </w:div>
            <w:div w:id="1566336053">
              <w:marLeft w:val="0"/>
              <w:marRight w:val="0"/>
              <w:marTop w:val="0"/>
              <w:marBottom w:val="0"/>
              <w:divBdr>
                <w:top w:val="none" w:sz="0" w:space="0" w:color="auto"/>
                <w:left w:val="none" w:sz="0" w:space="0" w:color="auto"/>
                <w:bottom w:val="none" w:sz="0" w:space="0" w:color="auto"/>
                <w:right w:val="none" w:sz="0" w:space="0" w:color="auto"/>
              </w:divBdr>
            </w:div>
            <w:div w:id="1692099231">
              <w:marLeft w:val="0"/>
              <w:marRight w:val="0"/>
              <w:marTop w:val="0"/>
              <w:marBottom w:val="0"/>
              <w:divBdr>
                <w:top w:val="none" w:sz="0" w:space="0" w:color="auto"/>
                <w:left w:val="none" w:sz="0" w:space="0" w:color="auto"/>
                <w:bottom w:val="none" w:sz="0" w:space="0" w:color="auto"/>
                <w:right w:val="none" w:sz="0" w:space="0" w:color="auto"/>
              </w:divBdr>
            </w:div>
            <w:div w:id="500580693">
              <w:marLeft w:val="0"/>
              <w:marRight w:val="0"/>
              <w:marTop w:val="0"/>
              <w:marBottom w:val="0"/>
              <w:divBdr>
                <w:top w:val="none" w:sz="0" w:space="0" w:color="auto"/>
                <w:left w:val="none" w:sz="0" w:space="0" w:color="auto"/>
                <w:bottom w:val="none" w:sz="0" w:space="0" w:color="auto"/>
                <w:right w:val="none" w:sz="0" w:space="0" w:color="auto"/>
              </w:divBdr>
            </w:div>
            <w:div w:id="1824614942">
              <w:marLeft w:val="0"/>
              <w:marRight w:val="0"/>
              <w:marTop w:val="0"/>
              <w:marBottom w:val="0"/>
              <w:divBdr>
                <w:top w:val="none" w:sz="0" w:space="0" w:color="auto"/>
                <w:left w:val="none" w:sz="0" w:space="0" w:color="auto"/>
                <w:bottom w:val="none" w:sz="0" w:space="0" w:color="auto"/>
                <w:right w:val="none" w:sz="0" w:space="0" w:color="auto"/>
              </w:divBdr>
            </w:div>
            <w:div w:id="545147200">
              <w:marLeft w:val="0"/>
              <w:marRight w:val="0"/>
              <w:marTop w:val="0"/>
              <w:marBottom w:val="0"/>
              <w:divBdr>
                <w:top w:val="none" w:sz="0" w:space="0" w:color="auto"/>
                <w:left w:val="none" w:sz="0" w:space="0" w:color="auto"/>
                <w:bottom w:val="none" w:sz="0" w:space="0" w:color="auto"/>
                <w:right w:val="none" w:sz="0" w:space="0" w:color="auto"/>
              </w:divBdr>
            </w:div>
            <w:div w:id="787234044">
              <w:marLeft w:val="0"/>
              <w:marRight w:val="0"/>
              <w:marTop w:val="0"/>
              <w:marBottom w:val="0"/>
              <w:divBdr>
                <w:top w:val="none" w:sz="0" w:space="0" w:color="auto"/>
                <w:left w:val="none" w:sz="0" w:space="0" w:color="auto"/>
                <w:bottom w:val="none" w:sz="0" w:space="0" w:color="auto"/>
                <w:right w:val="none" w:sz="0" w:space="0" w:color="auto"/>
              </w:divBdr>
            </w:div>
            <w:div w:id="382600876">
              <w:marLeft w:val="0"/>
              <w:marRight w:val="0"/>
              <w:marTop w:val="0"/>
              <w:marBottom w:val="0"/>
              <w:divBdr>
                <w:top w:val="none" w:sz="0" w:space="0" w:color="auto"/>
                <w:left w:val="none" w:sz="0" w:space="0" w:color="auto"/>
                <w:bottom w:val="none" w:sz="0" w:space="0" w:color="auto"/>
                <w:right w:val="none" w:sz="0" w:space="0" w:color="auto"/>
              </w:divBdr>
            </w:div>
            <w:div w:id="2128767269">
              <w:marLeft w:val="0"/>
              <w:marRight w:val="0"/>
              <w:marTop w:val="0"/>
              <w:marBottom w:val="0"/>
              <w:divBdr>
                <w:top w:val="none" w:sz="0" w:space="0" w:color="auto"/>
                <w:left w:val="none" w:sz="0" w:space="0" w:color="auto"/>
                <w:bottom w:val="none" w:sz="0" w:space="0" w:color="auto"/>
                <w:right w:val="none" w:sz="0" w:space="0" w:color="auto"/>
              </w:divBdr>
            </w:div>
            <w:div w:id="1518538682">
              <w:marLeft w:val="0"/>
              <w:marRight w:val="0"/>
              <w:marTop w:val="0"/>
              <w:marBottom w:val="0"/>
              <w:divBdr>
                <w:top w:val="none" w:sz="0" w:space="0" w:color="auto"/>
                <w:left w:val="none" w:sz="0" w:space="0" w:color="auto"/>
                <w:bottom w:val="none" w:sz="0" w:space="0" w:color="auto"/>
                <w:right w:val="none" w:sz="0" w:space="0" w:color="auto"/>
              </w:divBdr>
            </w:div>
            <w:div w:id="1306469602">
              <w:marLeft w:val="0"/>
              <w:marRight w:val="0"/>
              <w:marTop w:val="0"/>
              <w:marBottom w:val="0"/>
              <w:divBdr>
                <w:top w:val="none" w:sz="0" w:space="0" w:color="auto"/>
                <w:left w:val="none" w:sz="0" w:space="0" w:color="auto"/>
                <w:bottom w:val="none" w:sz="0" w:space="0" w:color="auto"/>
                <w:right w:val="none" w:sz="0" w:space="0" w:color="auto"/>
              </w:divBdr>
            </w:div>
            <w:div w:id="253630707">
              <w:marLeft w:val="0"/>
              <w:marRight w:val="0"/>
              <w:marTop w:val="0"/>
              <w:marBottom w:val="0"/>
              <w:divBdr>
                <w:top w:val="none" w:sz="0" w:space="0" w:color="auto"/>
                <w:left w:val="none" w:sz="0" w:space="0" w:color="auto"/>
                <w:bottom w:val="none" w:sz="0" w:space="0" w:color="auto"/>
                <w:right w:val="none" w:sz="0" w:space="0" w:color="auto"/>
              </w:divBdr>
            </w:div>
            <w:div w:id="962810475">
              <w:marLeft w:val="0"/>
              <w:marRight w:val="0"/>
              <w:marTop w:val="0"/>
              <w:marBottom w:val="0"/>
              <w:divBdr>
                <w:top w:val="none" w:sz="0" w:space="0" w:color="auto"/>
                <w:left w:val="none" w:sz="0" w:space="0" w:color="auto"/>
                <w:bottom w:val="none" w:sz="0" w:space="0" w:color="auto"/>
                <w:right w:val="none" w:sz="0" w:space="0" w:color="auto"/>
              </w:divBdr>
            </w:div>
            <w:div w:id="1776175369">
              <w:marLeft w:val="0"/>
              <w:marRight w:val="0"/>
              <w:marTop w:val="0"/>
              <w:marBottom w:val="0"/>
              <w:divBdr>
                <w:top w:val="none" w:sz="0" w:space="0" w:color="auto"/>
                <w:left w:val="none" w:sz="0" w:space="0" w:color="auto"/>
                <w:bottom w:val="none" w:sz="0" w:space="0" w:color="auto"/>
                <w:right w:val="none" w:sz="0" w:space="0" w:color="auto"/>
              </w:divBdr>
            </w:div>
            <w:div w:id="1791784275">
              <w:marLeft w:val="0"/>
              <w:marRight w:val="0"/>
              <w:marTop w:val="0"/>
              <w:marBottom w:val="0"/>
              <w:divBdr>
                <w:top w:val="none" w:sz="0" w:space="0" w:color="auto"/>
                <w:left w:val="none" w:sz="0" w:space="0" w:color="auto"/>
                <w:bottom w:val="none" w:sz="0" w:space="0" w:color="auto"/>
                <w:right w:val="none" w:sz="0" w:space="0" w:color="auto"/>
              </w:divBdr>
            </w:div>
            <w:div w:id="176888461">
              <w:marLeft w:val="0"/>
              <w:marRight w:val="0"/>
              <w:marTop w:val="0"/>
              <w:marBottom w:val="0"/>
              <w:divBdr>
                <w:top w:val="none" w:sz="0" w:space="0" w:color="auto"/>
                <w:left w:val="none" w:sz="0" w:space="0" w:color="auto"/>
                <w:bottom w:val="none" w:sz="0" w:space="0" w:color="auto"/>
                <w:right w:val="none" w:sz="0" w:space="0" w:color="auto"/>
              </w:divBdr>
            </w:div>
            <w:div w:id="619342545">
              <w:marLeft w:val="0"/>
              <w:marRight w:val="0"/>
              <w:marTop w:val="0"/>
              <w:marBottom w:val="0"/>
              <w:divBdr>
                <w:top w:val="none" w:sz="0" w:space="0" w:color="auto"/>
                <w:left w:val="none" w:sz="0" w:space="0" w:color="auto"/>
                <w:bottom w:val="none" w:sz="0" w:space="0" w:color="auto"/>
                <w:right w:val="none" w:sz="0" w:space="0" w:color="auto"/>
              </w:divBdr>
            </w:div>
            <w:div w:id="2054189876">
              <w:marLeft w:val="0"/>
              <w:marRight w:val="0"/>
              <w:marTop w:val="0"/>
              <w:marBottom w:val="0"/>
              <w:divBdr>
                <w:top w:val="none" w:sz="0" w:space="0" w:color="auto"/>
                <w:left w:val="none" w:sz="0" w:space="0" w:color="auto"/>
                <w:bottom w:val="none" w:sz="0" w:space="0" w:color="auto"/>
                <w:right w:val="none" w:sz="0" w:space="0" w:color="auto"/>
              </w:divBdr>
            </w:div>
            <w:div w:id="1173686157">
              <w:marLeft w:val="0"/>
              <w:marRight w:val="0"/>
              <w:marTop w:val="0"/>
              <w:marBottom w:val="0"/>
              <w:divBdr>
                <w:top w:val="none" w:sz="0" w:space="0" w:color="auto"/>
                <w:left w:val="none" w:sz="0" w:space="0" w:color="auto"/>
                <w:bottom w:val="none" w:sz="0" w:space="0" w:color="auto"/>
                <w:right w:val="none" w:sz="0" w:space="0" w:color="auto"/>
              </w:divBdr>
            </w:div>
            <w:div w:id="679088809">
              <w:marLeft w:val="0"/>
              <w:marRight w:val="0"/>
              <w:marTop w:val="0"/>
              <w:marBottom w:val="0"/>
              <w:divBdr>
                <w:top w:val="none" w:sz="0" w:space="0" w:color="auto"/>
                <w:left w:val="none" w:sz="0" w:space="0" w:color="auto"/>
                <w:bottom w:val="none" w:sz="0" w:space="0" w:color="auto"/>
                <w:right w:val="none" w:sz="0" w:space="0" w:color="auto"/>
              </w:divBdr>
            </w:div>
            <w:div w:id="1516967251">
              <w:marLeft w:val="0"/>
              <w:marRight w:val="0"/>
              <w:marTop w:val="0"/>
              <w:marBottom w:val="0"/>
              <w:divBdr>
                <w:top w:val="none" w:sz="0" w:space="0" w:color="auto"/>
                <w:left w:val="none" w:sz="0" w:space="0" w:color="auto"/>
                <w:bottom w:val="none" w:sz="0" w:space="0" w:color="auto"/>
                <w:right w:val="none" w:sz="0" w:space="0" w:color="auto"/>
              </w:divBdr>
            </w:div>
            <w:div w:id="652370651">
              <w:marLeft w:val="0"/>
              <w:marRight w:val="0"/>
              <w:marTop w:val="0"/>
              <w:marBottom w:val="0"/>
              <w:divBdr>
                <w:top w:val="none" w:sz="0" w:space="0" w:color="auto"/>
                <w:left w:val="none" w:sz="0" w:space="0" w:color="auto"/>
                <w:bottom w:val="none" w:sz="0" w:space="0" w:color="auto"/>
                <w:right w:val="none" w:sz="0" w:space="0" w:color="auto"/>
              </w:divBdr>
            </w:div>
            <w:div w:id="302080537">
              <w:marLeft w:val="0"/>
              <w:marRight w:val="0"/>
              <w:marTop w:val="0"/>
              <w:marBottom w:val="0"/>
              <w:divBdr>
                <w:top w:val="none" w:sz="0" w:space="0" w:color="auto"/>
                <w:left w:val="none" w:sz="0" w:space="0" w:color="auto"/>
                <w:bottom w:val="none" w:sz="0" w:space="0" w:color="auto"/>
                <w:right w:val="none" w:sz="0" w:space="0" w:color="auto"/>
              </w:divBdr>
            </w:div>
            <w:div w:id="276448741">
              <w:marLeft w:val="0"/>
              <w:marRight w:val="0"/>
              <w:marTop w:val="0"/>
              <w:marBottom w:val="0"/>
              <w:divBdr>
                <w:top w:val="none" w:sz="0" w:space="0" w:color="auto"/>
                <w:left w:val="none" w:sz="0" w:space="0" w:color="auto"/>
                <w:bottom w:val="none" w:sz="0" w:space="0" w:color="auto"/>
                <w:right w:val="none" w:sz="0" w:space="0" w:color="auto"/>
              </w:divBdr>
            </w:div>
            <w:div w:id="1832482044">
              <w:marLeft w:val="0"/>
              <w:marRight w:val="0"/>
              <w:marTop w:val="0"/>
              <w:marBottom w:val="0"/>
              <w:divBdr>
                <w:top w:val="none" w:sz="0" w:space="0" w:color="auto"/>
                <w:left w:val="none" w:sz="0" w:space="0" w:color="auto"/>
                <w:bottom w:val="none" w:sz="0" w:space="0" w:color="auto"/>
                <w:right w:val="none" w:sz="0" w:space="0" w:color="auto"/>
              </w:divBdr>
            </w:div>
            <w:div w:id="593779866">
              <w:marLeft w:val="0"/>
              <w:marRight w:val="0"/>
              <w:marTop w:val="0"/>
              <w:marBottom w:val="0"/>
              <w:divBdr>
                <w:top w:val="none" w:sz="0" w:space="0" w:color="auto"/>
                <w:left w:val="none" w:sz="0" w:space="0" w:color="auto"/>
                <w:bottom w:val="none" w:sz="0" w:space="0" w:color="auto"/>
                <w:right w:val="none" w:sz="0" w:space="0" w:color="auto"/>
              </w:divBdr>
            </w:div>
            <w:div w:id="609044037">
              <w:marLeft w:val="0"/>
              <w:marRight w:val="0"/>
              <w:marTop w:val="0"/>
              <w:marBottom w:val="0"/>
              <w:divBdr>
                <w:top w:val="none" w:sz="0" w:space="0" w:color="auto"/>
                <w:left w:val="none" w:sz="0" w:space="0" w:color="auto"/>
                <w:bottom w:val="none" w:sz="0" w:space="0" w:color="auto"/>
                <w:right w:val="none" w:sz="0" w:space="0" w:color="auto"/>
              </w:divBdr>
            </w:div>
            <w:div w:id="1497381376">
              <w:marLeft w:val="0"/>
              <w:marRight w:val="0"/>
              <w:marTop w:val="0"/>
              <w:marBottom w:val="0"/>
              <w:divBdr>
                <w:top w:val="none" w:sz="0" w:space="0" w:color="auto"/>
                <w:left w:val="none" w:sz="0" w:space="0" w:color="auto"/>
                <w:bottom w:val="none" w:sz="0" w:space="0" w:color="auto"/>
                <w:right w:val="none" w:sz="0" w:space="0" w:color="auto"/>
              </w:divBdr>
            </w:div>
            <w:div w:id="438335041">
              <w:marLeft w:val="0"/>
              <w:marRight w:val="0"/>
              <w:marTop w:val="0"/>
              <w:marBottom w:val="0"/>
              <w:divBdr>
                <w:top w:val="none" w:sz="0" w:space="0" w:color="auto"/>
                <w:left w:val="none" w:sz="0" w:space="0" w:color="auto"/>
                <w:bottom w:val="none" w:sz="0" w:space="0" w:color="auto"/>
                <w:right w:val="none" w:sz="0" w:space="0" w:color="auto"/>
              </w:divBdr>
            </w:div>
            <w:div w:id="1145128646">
              <w:marLeft w:val="0"/>
              <w:marRight w:val="0"/>
              <w:marTop w:val="0"/>
              <w:marBottom w:val="0"/>
              <w:divBdr>
                <w:top w:val="none" w:sz="0" w:space="0" w:color="auto"/>
                <w:left w:val="none" w:sz="0" w:space="0" w:color="auto"/>
                <w:bottom w:val="none" w:sz="0" w:space="0" w:color="auto"/>
                <w:right w:val="none" w:sz="0" w:space="0" w:color="auto"/>
              </w:divBdr>
            </w:div>
            <w:div w:id="654455504">
              <w:marLeft w:val="0"/>
              <w:marRight w:val="0"/>
              <w:marTop w:val="0"/>
              <w:marBottom w:val="0"/>
              <w:divBdr>
                <w:top w:val="none" w:sz="0" w:space="0" w:color="auto"/>
                <w:left w:val="none" w:sz="0" w:space="0" w:color="auto"/>
                <w:bottom w:val="none" w:sz="0" w:space="0" w:color="auto"/>
                <w:right w:val="none" w:sz="0" w:space="0" w:color="auto"/>
              </w:divBdr>
            </w:div>
            <w:div w:id="2006280683">
              <w:marLeft w:val="0"/>
              <w:marRight w:val="0"/>
              <w:marTop w:val="0"/>
              <w:marBottom w:val="0"/>
              <w:divBdr>
                <w:top w:val="none" w:sz="0" w:space="0" w:color="auto"/>
                <w:left w:val="none" w:sz="0" w:space="0" w:color="auto"/>
                <w:bottom w:val="none" w:sz="0" w:space="0" w:color="auto"/>
                <w:right w:val="none" w:sz="0" w:space="0" w:color="auto"/>
              </w:divBdr>
            </w:div>
            <w:div w:id="142164722">
              <w:marLeft w:val="0"/>
              <w:marRight w:val="0"/>
              <w:marTop w:val="0"/>
              <w:marBottom w:val="0"/>
              <w:divBdr>
                <w:top w:val="none" w:sz="0" w:space="0" w:color="auto"/>
                <w:left w:val="none" w:sz="0" w:space="0" w:color="auto"/>
                <w:bottom w:val="none" w:sz="0" w:space="0" w:color="auto"/>
                <w:right w:val="none" w:sz="0" w:space="0" w:color="auto"/>
              </w:divBdr>
            </w:div>
            <w:div w:id="1361512685">
              <w:marLeft w:val="0"/>
              <w:marRight w:val="0"/>
              <w:marTop w:val="0"/>
              <w:marBottom w:val="0"/>
              <w:divBdr>
                <w:top w:val="none" w:sz="0" w:space="0" w:color="auto"/>
                <w:left w:val="none" w:sz="0" w:space="0" w:color="auto"/>
                <w:bottom w:val="none" w:sz="0" w:space="0" w:color="auto"/>
                <w:right w:val="none" w:sz="0" w:space="0" w:color="auto"/>
              </w:divBdr>
            </w:div>
            <w:div w:id="134108936">
              <w:marLeft w:val="0"/>
              <w:marRight w:val="0"/>
              <w:marTop w:val="0"/>
              <w:marBottom w:val="0"/>
              <w:divBdr>
                <w:top w:val="none" w:sz="0" w:space="0" w:color="auto"/>
                <w:left w:val="none" w:sz="0" w:space="0" w:color="auto"/>
                <w:bottom w:val="none" w:sz="0" w:space="0" w:color="auto"/>
                <w:right w:val="none" w:sz="0" w:space="0" w:color="auto"/>
              </w:divBdr>
            </w:div>
            <w:div w:id="1970823460">
              <w:marLeft w:val="0"/>
              <w:marRight w:val="0"/>
              <w:marTop w:val="0"/>
              <w:marBottom w:val="0"/>
              <w:divBdr>
                <w:top w:val="none" w:sz="0" w:space="0" w:color="auto"/>
                <w:left w:val="none" w:sz="0" w:space="0" w:color="auto"/>
                <w:bottom w:val="none" w:sz="0" w:space="0" w:color="auto"/>
                <w:right w:val="none" w:sz="0" w:space="0" w:color="auto"/>
              </w:divBdr>
            </w:div>
            <w:div w:id="1471631404">
              <w:marLeft w:val="0"/>
              <w:marRight w:val="0"/>
              <w:marTop w:val="0"/>
              <w:marBottom w:val="0"/>
              <w:divBdr>
                <w:top w:val="none" w:sz="0" w:space="0" w:color="auto"/>
                <w:left w:val="none" w:sz="0" w:space="0" w:color="auto"/>
                <w:bottom w:val="none" w:sz="0" w:space="0" w:color="auto"/>
                <w:right w:val="none" w:sz="0" w:space="0" w:color="auto"/>
              </w:divBdr>
            </w:div>
            <w:div w:id="1082994411">
              <w:marLeft w:val="0"/>
              <w:marRight w:val="0"/>
              <w:marTop w:val="0"/>
              <w:marBottom w:val="0"/>
              <w:divBdr>
                <w:top w:val="none" w:sz="0" w:space="0" w:color="auto"/>
                <w:left w:val="none" w:sz="0" w:space="0" w:color="auto"/>
                <w:bottom w:val="none" w:sz="0" w:space="0" w:color="auto"/>
                <w:right w:val="none" w:sz="0" w:space="0" w:color="auto"/>
              </w:divBdr>
            </w:div>
            <w:div w:id="345519625">
              <w:marLeft w:val="0"/>
              <w:marRight w:val="0"/>
              <w:marTop w:val="0"/>
              <w:marBottom w:val="0"/>
              <w:divBdr>
                <w:top w:val="none" w:sz="0" w:space="0" w:color="auto"/>
                <w:left w:val="none" w:sz="0" w:space="0" w:color="auto"/>
                <w:bottom w:val="none" w:sz="0" w:space="0" w:color="auto"/>
                <w:right w:val="none" w:sz="0" w:space="0" w:color="auto"/>
              </w:divBdr>
            </w:div>
            <w:div w:id="115683992">
              <w:marLeft w:val="0"/>
              <w:marRight w:val="0"/>
              <w:marTop w:val="0"/>
              <w:marBottom w:val="0"/>
              <w:divBdr>
                <w:top w:val="none" w:sz="0" w:space="0" w:color="auto"/>
                <w:left w:val="none" w:sz="0" w:space="0" w:color="auto"/>
                <w:bottom w:val="none" w:sz="0" w:space="0" w:color="auto"/>
                <w:right w:val="none" w:sz="0" w:space="0" w:color="auto"/>
              </w:divBdr>
            </w:div>
            <w:div w:id="79449461">
              <w:marLeft w:val="0"/>
              <w:marRight w:val="0"/>
              <w:marTop w:val="0"/>
              <w:marBottom w:val="0"/>
              <w:divBdr>
                <w:top w:val="none" w:sz="0" w:space="0" w:color="auto"/>
                <w:left w:val="none" w:sz="0" w:space="0" w:color="auto"/>
                <w:bottom w:val="none" w:sz="0" w:space="0" w:color="auto"/>
                <w:right w:val="none" w:sz="0" w:space="0" w:color="auto"/>
              </w:divBdr>
            </w:div>
            <w:div w:id="313723390">
              <w:marLeft w:val="0"/>
              <w:marRight w:val="0"/>
              <w:marTop w:val="0"/>
              <w:marBottom w:val="0"/>
              <w:divBdr>
                <w:top w:val="none" w:sz="0" w:space="0" w:color="auto"/>
                <w:left w:val="none" w:sz="0" w:space="0" w:color="auto"/>
                <w:bottom w:val="none" w:sz="0" w:space="0" w:color="auto"/>
                <w:right w:val="none" w:sz="0" w:space="0" w:color="auto"/>
              </w:divBdr>
            </w:div>
            <w:div w:id="1719089271">
              <w:marLeft w:val="0"/>
              <w:marRight w:val="0"/>
              <w:marTop w:val="0"/>
              <w:marBottom w:val="0"/>
              <w:divBdr>
                <w:top w:val="none" w:sz="0" w:space="0" w:color="auto"/>
                <w:left w:val="none" w:sz="0" w:space="0" w:color="auto"/>
                <w:bottom w:val="none" w:sz="0" w:space="0" w:color="auto"/>
                <w:right w:val="none" w:sz="0" w:space="0" w:color="auto"/>
              </w:divBdr>
            </w:div>
            <w:div w:id="1474786301">
              <w:marLeft w:val="0"/>
              <w:marRight w:val="0"/>
              <w:marTop w:val="0"/>
              <w:marBottom w:val="0"/>
              <w:divBdr>
                <w:top w:val="none" w:sz="0" w:space="0" w:color="auto"/>
                <w:left w:val="none" w:sz="0" w:space="0" w:color="auto"/>
                <w:bottom w:val="none" w:sz="0" w:space="0" w:color="auto"/>
                <w:right w:val="none" w:sz="0" w:space="0" w:color="auto"/>
              </w:divBdr>
            </w:div>
            <w:div w:id="1703625031">
              <w:marLeft w:val="0"/>
              <w:marRight w:val="0"/>
              <w:marTop w:val="0"/>
              <w:marBottom w:val="0"/>
              <w:divBdr>
                <w:top w:val="none" w:sz="0" w:space="0" w:color="auto"/>
                <w:left w:val="none" w:sz="0" w:space="0" w:color="auto"/>
                <w:bottom w:val="none" w:sz="0" w:space="0" w:color="auto"/>
                <w:right w:val="none" w:sz="0" w:space="0" w:color="auto"/>
              </w:divBdr>
            </w:div>
            <w:div w:id="1603416607">
              <w:marLeft w:val="0"/>
              <w:marRight w:val="0"/>
              <w:marTop w:val="0"/>
              <w:marBottom w:val="0"/>
              <w:divBdr>
                <w:top w:val="none" w:sz="0" w:space="0" w:color="auto"/>
                <w:left w:val="none" w:sz="0" w:space="0" w:color="auto"/>
                <w:bottom w:val="none" w:sz="0" w:space="0" w:color="auto"/>
                <w:right w:val="none" w:sz="0" w:space="0" w:color="auto"/>
              </w:divBdr>
            </w:div>
            <w:div w:id="2003925408">
              <w:marLeft w:val="0"/>
              <w:marRight w:val="0"/>
              <w:marTop w:val="0"/>
              <w:marBottom w:val="0"/>
              <w:divBdr>
                <w:top w:val="none" w:sz="0" w:space="0" w:color="auto"/>
                <w:left w:val="none" w:sz="0" w:space="0" w:color="auto"/>
                <w:bottom w:val="none" w:sz="0" w:space="0" w:color="auto"/>
                <w:right w:val="none" w:sz="0" w:space="0" w:color="auto"/>
              </w:divBdr>
            </w:div>
            <w:div w:id="527565747">
              <w:marLeft w:val="0"/>
              <w:marRight w:val="0"/>
              <w:marTop w:val="0"/>
              <w:marBottom w:val="0"/>
              <w:divBdr>
                <w:top w:val="none" w:sz="0" w:space="0" w:color="auto"/>
                <w:left w:val="none" w:sz="0" w:space="0" w:color="auto"/>
                <w:bottom w:val="none" w:sz="0" w:space="0" w:color="auto"/>
                <w:right w:val="none" w:sz="0" w:space="0" w:color="auto"/>
              </w:divBdr>
            </w:div>
            <w:div w:id="2128574563">
              <w:marLeft w:val="0"/>
              <w:marRight w:val="0"/>
              <w:marTop w:val="0"/>
              <w:marBottom w:val="0"/>
              <w:divBdr>
                <w:top w:val="none" w:sz="0" w:space="0" w:color="auto"/>
                <w:left w:val="none" w:sz="0" w:space="0" w:color="auto"/>
                <w:bottom w:val="none" w:sz="0" w:space="0" w:color="auto"/>
                <w:right w:val="none" w:sz="0" w:space="0" w:color="auto"/>
              </w:divBdr>
            </w:div>
            <w:div w:id="376660937">
              <w:marLeft w:val="0"/>
              <w:marRight w:val="0"/>
              <w:marTop w:val="0"/>
              <w:marBottom w:val="0"/>
              <w:divBdr>
                <w:top w:val="none" w:sz="0" w:space="0" w:color="auto"/>
                <w:left w:val="none" w:sz="0" w:space="0" w:color="auto"/>
                <w:bottom w:val="none" w:sz="0" w:space="0" w:color="auto"/>
                <w:right w:val="none" w:sz="0" w:space="0" w:color="auto"/>
              </w:divBdr>
            </w:div>
            <w:div w:id="818306785">
              <w:marLeft w:val="0"/>
              <w:marRight w:val="0"/>
              <w:marTop w:val="0"/>
              <w:marBottom w:val="0"/>
              <w:divBdr>
                <w:top w:val="none" w:sz="0" w:space="0" w:color="auto"/>
                <w:left w:val="none" w:sz="0" w:space="0" w:color="auto"/>
                <w:bottom w:val="none" w:sz="0" w:space="0" w:color="auto"/>
                <w:right w:val="none" w:sz="0" w:space="0" w:color="auto"/>
              </w:divBdr>
            </w:div>
            <w:div w:id="1941794602">
              <w:marLeft w:val="0"/>
              <w:marRight w:val="0"/>
              <w:marTop w:val="0"/>
              <w:marBottom w:val="0"/>
              <w:divBdr>
                <w:top w:val="none" w:sz="0" w:space="0" w:color="auto"/>
                <w:left w:val="none" w:sz="0" w:space="0" w:color="auto"/>
                <w:bottom w:val="none" w:sz="0" w:space="0" w:color="auto"/>
                <w:right w:val="none" w:sz="0" w:space="0" w:color="auto"/>
              </w:divBdr>
            </w:div>
            <w:div w:id="1167327446">
              <w:marLeft w:val="0"/>
              <w:marRight w:val="0"/>
              <w:marTop w:val="0"/>
              <w:marBottom w:val="0"/>
              <w:divBdr>
                <w:top w:val="none" w:sz="0" w:space="0" w:color="auto"/>
                <w:left w:val="none" w:sz="0" w:space="0" w:color="auto"/>
                <w:bottom w:val="none" w:sz="0" w:space="0" w:color="auto"/>
                <w:right w:val="none" w:sz="0" w:space="0" w:color="auto"/>
              </w:divBdr>
            </w:div>
            <w:div w:id="594675398">
              <w:marLeft w:val="0"/>
              <w:marRight w:val="0"/>
              <w:marTop w:val="0"/>
              <w:marBottom w:val="0"/>
              <w:divBdr>
                <w:top w:val="none" w:sz="0" w:space="0" w:color="auto"/>
                <w:left w:val="none" w:sz="0" w:space="0" w:color="auto"/>
                <w:bottom w:val="none" w:sz="0" w:space="0" w:color="auto"/>
                <w:right w:val="none" w:sz="0" w:space="0" w:color="auto"/>
              </w:divBdr>
            </w:div>
            <w:div w:id="1889222395">
              <w:marLeft w:val="0"/>
              <w:marRight w:val="0"/>
              <w:marTop w:val="0"/>
              <w:marBottom w:val="0"/>
              <w:divBdr>
                <w:top w:val="none" w:sz="0" w:space="0" w:color="auto"/>
                <w:left w:val="none" w:sz="0" w:space="0" w:color="auto"/>
                <w:bottom w:val="none" w:sz="0" w:space="0" w:color="auto"/>
                <w:right w:val="none" w:sz="0" w:space="0" w:color="auto"/>
              </w:divBdr>
            </w:div>
            <w:div w:id="769156593">
              <w:marLeft w:val="0"/>
              <w:marRight w:val="0"/>
              <w:marTop w:val="0"/>
              <w:marBottom w:val="0"/>
              <w:divBdr>
                <w:top w:val="none" w:sz="0" w:space="0" w:color="auto"/>
                <w:left w:val="none" w:sz="0" w:space="0" w:color="auto"/>
                <w:bottom w:val="none" w:sz="0" w:space="0" w:color="auto"/>
                <w:right w:val="none" w:sz="0" w:space="0" w:color="auto"/>
              </w:divBdr>
            </w:div>
            <w:div w:id="1781533295">
              <w:marLeft w:val="0"/>
              <w:marRight w:val="0"/>
              <w:marTop w:val="0"/>
              <w:marBottom w:val="0"/>
              <w:divBdr>
                <w:top w:val="none" w:sz="0" w:space="0" w:color="auto"/>
                <w:left w:val="none" w:sz="0" w:space="0" w:color="auto"/>
                <w:bottom w:val="none" w:sz="0" w:space="0" w:color="auto"/>
                <w:right w:val="none" w:sz="0" w:space="0" w:color="auto"/>
              </w:divBdr>
            </w:div>
            <w:div w:id="144985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714858">
      <w:bodyDiv w:val="1"/>
      <w:marLeft w:val="0"/>
      <w:marRight w:val="0"/>
      <w:marTop w:val="0"/>
      <w:marBottom w:val="0"/>
      <w:divBdr>
        <w:top w:val="none" w:sz="0" w:space="0" w:color="auto"/>
        <w:left w:val="none" w:sz="0" w:space="0" w:color="auto"/>
        <w:bottom w:val="none" w:sz="0" w:space="0" w:color="auto"/>
        <w:right w:val="none" w:sz="0" w:space="0" w:color="auto"/>
      </w:divBdr>
      <w:divsChild>
        <w:div w:id="1050810518">
          <w:marLeft w:val="0"/>
          <w:marRight w:val="0"/>
          <w:marTop w:val="0"/>
          <w:marBottom w:val="0"/>
          <w:divBdr>
            <w:top w:val="none" w:sz="0" w:space="0" w:color="auto"/>
            <w:left w:val="none" w:sz="0" w:space="0" w:color="auto"/>
            <w:bottom w:val="none" w:sz="0" w:space="0" w:color="auto"/>
            <w:right w:val="none" w:sz="0" w:space="0" w:color="auto"/>
          </w:divBdr>
        </w:div>
        <w:div w:id="976032484">
          <w:marLeft w:val="0"/>
          <w:marRight w:val="0"/>
          <w:marTop w:val="0"/>
          <w:marBottom w:val="0"/>
          <w:divBdr>
            <w:top w:val="none" w:sz="0" w:space="0" w:color="auto"/>
            <w:left w:val="none" w:sz="0" w:space="0" w:color="auto"/>
            <w:bottom w:val="none" w:sz="0" w:space="0" w:color="auto"/>
            <w:right w:val="none" w:sz="0" w:space="0" w:color="auto"/>
          </w:divBdr>
        </w:div>
      </w:divsChild>
    </w:div>
    <w:div w:id="1407417452">
      <w:bodyDiv w:val="1"/>
      <w:marLeft w:val="0"/>
      <w:marRight w:val="0"/>
      <w:marTop w:val="0"/>
      <w:marBottom w:val="0"/>
      <w:divBdr>
        <w:top w:val="none" w:sz="0" w:space="0" w:color="auto"/>
        <w:left w:val="none" w:sz="0" w:space="0" w:color="auto"/>
        <w:bottom w:val="none" w:sz="0" w:space="0" w:color="auto"/>
        <w:right w:val="none" w:sz="0" w:space="0" w:color="auto"/>
      </w:divBdr>
    </w:div>
    <w:div w:id="1438526548">
      <w:bodyDiv w:val="1"/>
      <w:marLeft w:val="0"/>
      <w:marRight w:val="0"/>
      <w:marTop w:val="0"/>
      <w:marBottom w:val="0"/>
      <w:divBdr>
        <w:top w:val="none" w:sz="0" w:space="0" w:color="auto"/>
        <w:left w:val="none" w:sz="0" w:space="0" w:color="auto"/>
        <w:bottom w:val="none" w:sz="0" w:space="0" w:color="auto"/>
        <w:right w:val="none" w:sz="0" w:space="0" w:color="auto"/>
      </w:divBdr>
    </w:div>
    <w:div w:id="1451628990">
      <w:bodyDiv w:val="1"/>
      <w:marLeft w:val="0"/>
      <w:marRight w:val="0"/>
      <w:marTop w:val="0"/>
      <w:marBottom w:val="0"/>
      <w:divBdr>
        <w:top w:val="none" w:sz="0" w:space="0" w:color="auto"/>
        <w:left w:val="none" w:sz="0" w:space="0" w:color="auto"/>
        <w:bottom w:val="none" w:sz="0" w:space="0" w:color="auto"/>
        <w:right w:val="none" w:sz="0" w:space="0" w:color="auto"/>
      </w:divBdr>
    </w:div>
    <w:div w:id="1461799809">
      <w:bodyDiv w:val="1"/>
      <w:marLeft w:val="0"/>
      <w:marRight w:val="0"/>
      <w:marTop w:val="0"/>
      <w:marBottom w:val="0"/>
      <w:divBdr>
        <w:top w:val="none" w:sz="0" w:space="0" w:color="auto"/>
        <w:left w:val="none" w:sz="0" w:space="0" w:color="auto"/>
        <w:bottom w:val="none" w:sz="0" w:space="0" w:color="auto"/>
        <w:right w:val="none" w:sz="0" w:space="0" w:color="auto"/>
      </w:divBdr>
    </w:div>
    <w:div w:id="1467510928">
      <w:bodyDiv w:val="1"/>
      <w:marLeft w:val="0"/>
      <w:marRight w:val="0"/>
      <w:marTop w:val="0"/>
      <w:marBottom w:val="0"/>
      <w:divBdr>
        <w:top w:val="none" w:sz="0" w:space="0" w:color="auto"/>
        <w:left w:val="none" w:sz="0" w:space="0" w:color="auto"/>
        <w:bottom w:val="none" w:sz="0" w:space="0" w:color="auto"/>
        <w:right w:val="none" w:sz="0" w:space="0" w:color="auto"/>
      </w:divBdr>
      <w:divsChild>
        <w:div w:id="2055302079">
          <w:marLeft w:val="0"/>
          <w:marRight w:val="0"/>
          <w:marTop w:val="0"/>
          <w:marBottom w:val="0"/>
          <w:divBdr>
            <w:top w:val="none" w:sz="0" w:space="0" w:color="auto"/>
            <w:left w:val="none" w:sz="0" w:space="0" w:color="auto"/>
            <w:bottom w:val="none" w:sz="0" w:space="0" w:color="auto"/>
            <w:right w:val="none" w:sz="0" w:space="0" w:color="auto"/>
          </w:divBdr>
        </w:div>
        <w:div w:id="640430146">
          <w:marLeft w:val="0"/>
          <w:marRight w:val="0"/>
          <w:marTop w:val="0"/>
          <w:marBottom w:val="0"/>
          <w:divBdr>
            <w:top w:val="none" w:sz="0" w:space="0" w:color="auto"/>
            <w:left w:val="none" w:sz="0" w:space="0" w:color="auto"/>
            <w:bottom w:val="none" w:sz="0" w:space="0" w:color="auto"/>
            <w:right w:val="none" w:sz="0" w:space="0" w:color="auto"/>
          </w:divBdr>
        </w:div>
        <w:div w:id="1697847001">
          <w:marLeft w:val="0"/>
          <w:marRight w:val="0"/>
          <w:marTop w:val="0"/>
          <w:marBottom w:val="0"/>
          <w:divBdr>
            <w:top w:val="none" w:sz="0" w:space="0" w:color="auto"/>
            <w:left w:val="none" w:sz="0" w:space="0" w:color="auto"/>
            <w:bottom w:val="none" w:sz="0" w:space="0" w:color="auto"/>
            <w:right w:val="none" w:sz="0" w:space="0" w:color="auto"/>
          </w:divBdr>
        </w:div>
        <w:div w:id="256988573">
          <w:marLeft w:val="0"/>
          <w:marRight w:val="0"/>
          <w:marTop w:val="0"/>
          <w:marBottom w:val="0"/>
          <w:divBdr>
            <w:top w:val="none" w:sz="0" w:space="0" w:color="auto"/>
            <w:left w:val="none" w:sz="0" w:space="0" w:color="auto"/>
            <w:bottom w:val="none" w:sz="0" w:space="0" w:color="auto"/>
            <w:right w:val="none" w:sz="0" w:space="0" w:color="auto"/>
          </w:divBdr>
        </w:div>
        <w:div w:id="115218349">
          <w:marLeft w:val="0"/>
          <w:marRight w:val="0"/>
          <w:marTop w:val="0"/>
          <w:marBottom w:val="0"/>
          <w:divBdr>
            <w:top w:val="none" w:sz="0" w:space="0" w:color="auto"/>
            <w:left w:val="none" w:sz="0" w:space="0" w:color="auto"/>
            <w:bottom w:val="none" w:sz="0" w:space="0" w:color="auto"/>
            <w:right w:val="none" w:sz="0" w:space="0" w:color="auto"/>
          </w:divBdr>
        </w:div>
        <w:div w:id="1675644582">
          <w:marLeft w:val="0"/>
          <w:marRight w:val="0"/>
          <w:marTop w:val="0"/>
          <w:marBottom w:val="0"/>
          <w:divBdr>
            <w:top w:val="none" w:sz="0" w:space="0" w:color="auto"/>
            <w:left w:val="none" w:sz="0" w:space="0" w:color="auto"/>
            <w:bottom w:val="none" w:sz="0" w:space="0" w:color="auto"/>
            <w:right w:val="none" w:sz="0" w:space="0" w:color="auto"/>
          </w:divBdr>
        </w:div>
        <w:div w:id="1715228303">
          <w:marLeft w:val="0"/>
          <w:marRight w:val="0"/>
          <w:marTop w:val="0"/>
          <w:marBottom w:val="0"/>
          <w:divBdr>
            <w:top w:val="none" w:sz="0" w:space="0" w:color="auto"/>
            <w:left w:val="none" w:sz="0" w:space="0" w:color="auto"/>
            <w:bottom w:val="none" w:sz="0" w:space="0" w:color="auto"/>
            <w:right w:val="none" w:sz="0" w:space="0" w:color="auto"/>
          </w:divBdr>
        </w:div>
        <w:div w:id="1919558119">
          <w:marLeft w:val="0"/>
          <w:marRight w:val="0"/>
          <w:marTop w:val="0"/>
          <w:marBottom w:val="0"/>
          <w:divBdr>
            <w:top w:val="none" w:sz="0" w:space="0" w:color="auto"/>
            <w:left w:val="none" w:sz="0" w:space="0" w:color="auto"/>
            <w:bottom w:val="none" w:sz="0" w:space="0" w:color="auto"/>
            <w:right w:val="none" w:sz="0" w:space="0" w:color="auto"/>
          </w:divBdr>
        </w:div>
        <w:div w:id="690644748">
          <w:marLeft w:val="0"/>
          <w:marRight w:val="0"/>
          <w:marTop w:val="0"/>
          <w:marBottom w:val="0"/>
          <w:divBdr>
            <w:top w:val="none" w:sz="0" w:space="0" w:color="auto"/>
            <w:left w:val="none" w:sz="0" w:space="0" w:color="auto"/>
            <w:bottom w:val="none" w:sz="0" w:space="0" w:color="auto"/>
            <w:right w:val="none" w:sz="0" w:space="0" w:color="auto"/>
          </w:divBdr>
        </w:div>
        <w:div w:id="1818569393">
          <w:marLeft w:val="0"/>
          <w:marRight w:val="0"/>
          <w:marTop w:val="0"/>
          <w:marBottom w:val="0"/>
          <w:divBdr>
            <w:top w:val="none" w:sz="0" w:space="0" w:color="auto"/>
            <w:left w:val="none" w:sz="0" w:space="0" w:color="auto"/>
            <w:bottom w:val="none" w:sz="0" w:space="0" w:color="auto"/>
            <w:right w:val="none" w:sz="0" w:space="0" w:color="auto"/>
          </w:divBdr>
        </w:div>
        <w:div w:id="1241911423">
          <w:marLeft w:val="0"/>
          <w:marRight w:val="0"/>
          <w:marTop w:val="0"/>
          <w:marBottom w:val="0"/>
          <w:divBdr>
            <w:top w:val="none" w:sz="0" w:space="0" w:color="auto"/>
            <w:left w:val="none" w:sz="0" w:space="0" w:color="auto"/>
            <w:bottom w:val="none" w:sz="0" w:space="0" w:color="auto"/>
            <w:right w:val="none" w:sz="0" w:space="0" w:color="auto"/>
          </w:divBdr>
        </w:div>
        <w:div w:id="1887374769">
          <w:marLeft w:val="0"/>
          <w:marRight w:val="0"/>
          <w:marTop w:val="0"/>
          <w:marBottom w:val="0"/>
          <w:divBdr>
            <w:top w:val="none" w:sz="0" w:space="0" w:color="auto"/>
            <w:left w:val="none" w:sz="0" w:space="0" w:color="auto"/>
            <w:bottom w:val="none" w:sz="0" w:space="0" w:color="auto"/>
            <w:right w:val="none" w:sz="0" w:space="0" w:color="auto"/>
          </w:divBdr>
        </w:div>
        <w:div w:id="1478180796">
          <w:marLeft w:val="0"/>
          <w:marRight w:val="0"/>
          <w:marTop w:val="0"/>
          <w:marBottom w:val="0"/>
          <w:divBdr>
            <w:top w:val="none" w:sz="0" w:space="0" w:color="auto"/>
            <w:left w:val="none" w:sz="0" w:space="0" w:color="auto"/>
            <w:bottom w:val="none" w:sz="0" w:space="0" w:color="auto"/>
            <w:right w:val="none" w:sz="0" w:space="0" w:color="auto"/>
          </w:divBdr>
        </w:div>
        <w:div w:id="762647652">
          <w:marLeft w:val="0"/>
          <w:marRight w:val="0"/>
          <w:marTop w:val="0"/>
          <w:marBottom w:val="0"/>
          <w:divBdr>
            <w:top w:val="none" w:sz="0" w:space="0" w:color="auto"/>
            <w:left w:val="none" w:sz="0" w:space="0" w:color="auto"/>
            <w:bottom w:val="none" w:sz="0" w:space="0" w:color="auto"/>
            <w:right w:val="none" w:sz="0" w:space="0" w:color="auto"/>
          </w:divBdr>
        </w:div>
      </w:divsChild>
    </w:div>
    <w:div w:id="1472136852">
      <w:bodyDiv w:val="1"/>
      <w:marLeft w:val="0"/>
      <w:marRight w:val="0"/>
      <w:marTop w:val="0"/>
      <w:marBottom w:val="0"/>
      <w:divBdr>
        <w:top w:val="none" w:sz="0" w:space="0" w:color="auto"/>
        <w:left w:val="none" w:sz="0" w:space="0" w:color="auto"/>
        <w:bottom w:val="none" w:sz="0" w:space="0" w:color="auto"/>
        <w:right w:val="none" w:sz="0" w:space="0" w:color="auto"/>
      </w:divBdr>
      <w:divsChild>
        <w:div w:id="571090114">
          <w:marLeft w:val="0"/>
          <w:marRight w:val="0"/>
          <w:marTop w:val="0"/>
          <w:marBottom w:val="0"/>
          <w:divBdr>
            <w:top w:val="none" w:sz="0" w:space="0" w:color="auto"/>
            <w:left w:val="none" w:sz="0" w:space="0" w:color="auto"/>
            <w:bottom w:val="none" w:sz="0" w:space="0" w:color="auto"/>
            <w:right w:val="none" w:sz="0" w:space="0" w:color="auto"/>
          </w:divBdr>
        </w:div>
        <w:div w:id="1131557065">
          <w:marLeft w:val="0"/>
          <w:marRight w:val="0"/>
          <w:marTop w:val="0"/>
          <w:marBottom w:val="0"/>
          <w:divBdr>
            <w:top w:val="none" w:sz="0" w:space="0" w:color="auto"/>
            <w:left w:val="none" w:sz="0" w:space="0" w:color="auto"/>
            <w:bottom w:val="none" w:sz="0" w:space="0" w:color="auto"/>
            <w:right w:val="none" w:sz="0" w:space="0" w:color="auto"/>
          </w:divBdr>
        </w:div>
        <w:div w:id="570771680">
          <w:marLeft w:val="0"/>
          <w:marRight w:val="0"/>
          <w:marTop w:val="0"/>
          <w:marBottom w:val="0"/>
          <w:divBdr>
            <w:top w:val="none" w:sz="0" w:space="0" w:color="auto"/>
            <w:left w:val="none" w:sz="0" w:space="0" w:color="auto"/>
            <w:bottom w:val="none" w:sz="0" w:space="0" w:color="auto"/>
            <w:right w:val="none" w:sz="0" w:space="0" w:color="auto"/>
          </w:divBdr>
        </w:div>
        <w:div w:id="1570193280">
          <w:marLeft w:val="0"/>
          <w:marRight w:val="0"/>
          <w:marTop w:val="0"/>
          <w:marBottom w:val="0"/>
          <w:divBdr>
            <w:top w:val="none" w:sz="0" w:space="0" w:color="auto"/>
            <w:left w:val="none" w:sz="0" w:space="0" w:color="auto"/>
            <w:bottom w:val="none" w:sz="0" w:space="0" w:color="auto"/>
            <w:right w:val="none" w:sz="0" w:space="0" w:color="auto"/>
          </w:divBdr>
        </w:div>
        <w:div w:id="613365405">
          <w:marLeft w:val="0"/>
          <w:marRight w:val="0"/>
          <w:marTop w:val="0"/>
          <w:marBottom w:val="0"/>
          <w:divBdr>
            <w:top w:val="none" w:sz="0" w:space="0" w:color="auto"/>
            <w:left w:val="none" w:sz="0" w:space="0" w:color="auto"/>
            <w:bottom w:val="none" w:sz="0" w:space="0" w:color="auto"/>
            <w:right w:val="none" w:sz="0" w:space="0" w:color="auto"/>
          </w:divBdr>
        </w:div>
        <w:div w:id="815731179">
          <w:marLeft w:val="0"/>
          <w:marRight w:val="0"/>
          <w:marTop w:val="0"/>
          <w:marBottom w:val="0"/>
          <w:divBdr>
            <w:top w:val="none" w:sz="0" w:space="0" w:color="auto"/>
            <w:left w:val="none" w:sz="0" w:space="0" w:color="auto"/>
            <w:bottom w:val="none" w:sz="0" w:space="0" w:color="auto"/>
            <w:right w:val="none" w:sz="0" w:space="0" w:color="auto"/>
          </w:divBdr>
        </w:div>
        <w:div w:id="8992168">
          <w:marLeft w:val="0"/>
          <w:marRight w:val="0"/>
          <w:marTop w:val="0"/>
          <w:marBottom w:val="0"/>
          <w:divBdr>
            <w:top w:val="none" w:sz="0" w:space="0" w:color="auto"/>
            <w:left w:val="none" w:sz="0" w:space="0" w:color="auto"/>
            <w:bottom w:val="none" w:sz="0" w:space="0" w:color="auto"/>
            <w:right w:val="none" w:sz="0" w:space="0" w:color="auto"/>
          </w:divBdr>
        </w:div>
        <w:div w:id="221063081">
          <w:marLeft w:val="0"/>
          <w:marRight w:val="0"/>
          <w:marTop w:val="0"/>
          <w:marBottom w:val="0"/>
          <w:divBdr>
            <w:top w:val="none" w:sz="0" w:space="0" w:color="auto"/>
            <w:left w:val="none" w:sz="0" w:space="0" w:color="auto"/>
            <w:bottom w:val="none" w:sz="0" w:space="0" w:color="auto"/>
            <w:right w:val="none" w:sz="0" w:space="0" w:color="auto"/>
          </w:divBdr>
        </w:div>
        <w:div w:id="335500813">
          <w:marLeft w:val="0"/>
          <w:marRight w:val="0"/>
          <w:marTop w:val="0"/>
          <w:marBottom w:val="0"/>
          <w:divBdr>
            <w:top w:val="none" w:sz="0" w:space="0" w:color="auto"/>
            <w:left w:val="none" w:sz="0" w:space="0" w:color="auto"/>
            <w:bottom w:val="none" w:sz="0" w:space="0" w:color="auto"/>
            <w:right w:val="none" w:sz="0" w:space="0" w:color="auto"/>
          </w:divBdr>
        </w:div>
        <w:div w:id="1387220579">
          <w:marLeft w:val="0"/>
          <w:marRight w:val="0"/>
          <w:marTop w:val="0"/>
          <w:marBottom w:val="0"/>
          <w:divBdr>
            <w:top w:val="none" w:sz="0" w:space="0" w:color="auto"/>
            <w:left w:val="none" w:sz="0" w:space="0" w:color="auto"/>
            <w:bottom w:val="none" w:sz="0" w:space="0" w:color="auto"/>
            <w:right w:val="none" w:sz="0" w:space="0" w:color="auto"/>
          </w:divBdr>
        </w:div>
        <w:div w:id="1225751878">
          <w:marLeft w:val="0"/>
          <w:marRight w:val="0"/>
          <w:marTop w:val="0"/>
          <w:marBottom w:val="0"/>
          <w:divBdr>
            <w:top w:val="none" w:sz="0" w:space="0" w:color="auto"/>
            <w:left w:val="none" w:sz="0" w:space="0" w:color="auto"/>
            <w:bottom w:val="none" w:sz="0" w:space="0" w:color="auto"/>
            <w:right w:val="none" w:sz="0" w:space="0" w:color="auto"/>
          </w:divBdr>
        </w:div>
        <w:div w:id="155342416">
          <w:marLeft w:val="0"/>
          <w:marRight w:val="0"/>
          <w:marTop w:val="0"/>
          <w:marBottom w:val="0"/>
          <w:divBdr>
            <w:top w:val="none" w:sz="0" w:space="0" w:color="auto"/>
            <w:left w:val="none" w:sz="0" w:space="0" w:color="auto"/>
            <w:bottom w:val="none" w:sz="0" w:space="0" w:color="auto"/>
            <w:right w:val="none" w:sz="0" w:space="0" w:color="auto"/>
          </w:divBdr>
        </w:div>
        <w:div w:id="1257133764">
          <w:marLeft w:val="0"/>
          <w:marRight w:val="0"/>
          <w:marTop w:val="0"/>
          <w:marBottom w:val="0"/>
          <w:divBdr>
            <w:top w:val="none" w:sz="0" w:space="0" w:color="auto"/>
            <w:left w:val="none" w:sz="0" w:space="0" w:color="auto"/>
            <w:bottom w:val="none" w:sz="0" w:space="0" w:color="auto"/>
            <w:right w:val="none" w:sz="0" w:space="0" w:color="auto"/>
          </w:divBdr>
        </w:div>
        <w:div w:id="1031539076">
          <w:marLeft w:val="0"/>
          <w:marRight w:val="0"/>
          <w:marTop w:val="0"/>
          <w:marBottom w:val="0"/>
          <w:divBdr>
            <w:top w:val="none" w:sz="0" w:space="0" w:color="auto"/>
            <w:left w:val="none" w:sz="0" w:space="0" w:color="auto"/>
            <w:bottom w:val="none" w:sz="0" w:space="0" w:color="auto"/>
            <w:right w:val="none" w:sz="0" w:space="0" w:color="auto"/>
          </w:divBdr>
        </w:div>
        <w:div w:id="157499570">
          <w:marLeft w:val="0"/>
          <w:marRight w:val="0"/>
          <w:marTop w:val="0"/>
          <w:marBottom w:val="0"/>
          <w:divBdr>
            <w:top w:val="none" w:sz="0" w:space="0" w:color="auto"/>
            <w:left w:val="none" w:sz="0" w:space="0" w:color="auto"/>
            <w:bottom w:val="none" w:sz="0" w:space="0" w:color="auto"/>
            <w:right w:val="none" w:sz="0" w:space="0" w:color="auto"/>
          </w:divBdr>
        </w:div>
        <w:div w:id="199361490">
          <w:marLeft w:val="0"/>
          <w:marRight w:val="0"/>
          <w:marTop w:val="0"/>
          <w:marBottom w:val="0"/>
          <w:divBdr>
            <w:top w:val="none" w:sz="0" w:space="0" w:color="auto"/>
            <w:left w:val="none" w:sz="0" w:space="0" w:color="auto"/>
            <w:bottom w:val="none" w:sz="0" w:space="0" w:color="auto"/>
            <w:right w:val="none" w:sz="0" w:space="0" w:color="auto"/>
          </w:divBdr>
        </w:div>
        <w:div w:id="598296228">
          <w:marLeft w:val="0"/>
          <w:marRight w:val="0"/>
          <w:marTop w:val="0"/>
          <w:marBottom w:val="0"/>
          <w:divBdr>
            <w:top w:val="none" w:sz="0" w:space="0" w:color="auto"/>
            <w:left w:val="none" w:sz="0" w:space="0" w:color="auto"/>
            <w:bottom w:val="none" w:sz="0" w:space="0" w:color="auto"/>
            <w:right w:val="none" w:sz="0" w:space="0" w:color="auto"/>
          </w:divBdr>
        </w:div>
        <w:div w:id="284895729">
          <w:marLeft w:val="0"/>
          <w:marRight w:val="0"/>
          <w:marTop w:val="0"/>
          <w:marBottom w:val="0"/>
          <w:divBdr>
            <w:top w:val="none" w:sz="0" w:space="0" w:color="auto"/>
            <w:left w:val="none" w:sz="0" w:space="0" w:color="auto"/>
            <w:bottom w:val="none" w:sz="0" w:space="0" w:color="auto"/>
            <w:right w:val="none" w:sz="0" w:space="0" w:color="auto"/>
          </w:divBdr>
        </w:div>
        <w:div w:id="425394373">
          <w:marLeft w:val="0"/>
          <w:marRight w:val="0"/>
          <w:marTop w:val="0"/>
          <w:marBottom w:val="0"/>
          <w:divBdr>
            <w:top w:val="none" w:sz="0" w:space="0" w:color="auto"/>
            <w:left w:val="none" w:sz="0" w:space="0" w:color="auto"/>
            <w:bottom w:val="none" w:sz="0" w:space="0" w:color="auto"/>
            <w:right w:val="none" w:sz="0" w:space="0" w:color="auto"/>
          </w:divBdr>
        </w:div>
        <w:div w:id="122846450">
          <w:marLeft w:val="0"/>
          <w:marRight w:val="0"/>
          <w:marTop w:val="0"/>
          <w:marBottom w:val="0"/>
          <w:divBdr>
            <w:top w:val="none" w:sz="0" w:space="0" w:color="auto"/>
            <w:left w:val="none" w:sz="0" w:space="0" w:color="auto"/>
            <w:bottom w:val="none" w:sz="0" w:space="0" w:color="auto"/>
            <w:right w:val="none" w:sz="0" w:space="0" w:color="auto"/>
          </w:divBdr>
        </w:div>
        <w:div w:id="254484204">
          <w:marLeft w:val="0"/>
          <w:marRight w:val="0"/>
          <w:marTop w:val="0"/>
          <w:marBottom w:val="0"/>
          <w:divBdr>
            <w:top w:val="none" w:sz="0" w:space="0" w:color="auto"/>
            <w:left w:val="none" w:sz="0" w:space="0" w:color="auto"/>
            <w:bottom w:val="none" w:sz="0" w:space="0" w:color="auto"/>
            <w:right w:val="none" w:sz="0" w:space="0" w:color="auto"/>
          </w:divBdr>
        </w:div>
        <w:div w:id="1667395438">
          <w:marLeft w:val="0"/>
          <w:marRight w:val="0"/>
          <w:marTop w:val="0"/>
          <w:marBottom w:val="0"/>
          <w:divBdr>
            <w:top w:val="none" w:sz="0" w:space="0" w:color="auto"/>
            <w:left w:val="none" w:sz="0" w:space="0" w:color="auto"/>
            <w:bottom w:val="none" w:sz="0" w:space="0" w:color="auto"/>
            <w:right w:val="none" w:sz="0" w:space="0" w:color="auto"/>
          </w:divBdr>
        </w:div>
        <w:div w:id="2056389861">
          <w:marLeft w:val="0"/>
          <w:marRight w:val="0"/>
          <w:marTop w:val="0"/>
          <w:marBottom w:val="0"/>
          <w:divBdr>
            <w:top w:val="none" w:sz="0" w:space="0" w:color="auto"/>
            <w:left w:val="none" w:sz="0" w:space="0" w:color="auto"/>
            <w:bottom w:val="none" w:sz="0" w:space="0" w:color="auto"/>
            <w:right w:val="none" w:sz="0" w:space="0" w:color="auto"/>
          </w:divBdr>
        </w:div>
      </w:divsChild>
    </w:div>
    <w:div w:id="1476750748">
      <w:bodyDiv w:val="1"/>
      <w:marLeft w:val="0"/>
      <w:marRight w:val="0"/>
      <w:marTop w:val="0"/>
      <w:marBottom w:val="0"/>
      <w:divBdr>
        <w:top w:val="none" w:sz="0" w:space="0" w:color="auto"/>
        <w:left w:val="none" w:sz="0" w:space="0" w:color="auto"/>
        <w:bottom w:val="none" w:sz="0" w:space="0" w:color="auto"/>
        <w:right w:val="none" w:sz="0" w:space="0" w:color="auto"/>
      </w:divBdr>
      <w:divsChild>
        <w:div w:id="1652368377">
          <w:marLeft w:val="0"/>
          <w:marRight w:val="0"/>
          <w:marTop w:val="0"/>
          <w:marBottom w:val="0"/>
          <w:divBdr>
            <w:top w:val="none" w:sz="0" w:space="0" w:color="auto"/>
            <w:left w:val="none" w:sz="0" w:space="0" w:color="auto"/>
            <w:bottom w:val="none" w:sz="0" w:space="0" w:color="auto"/>
            <w:right w:val="none" w:sz="0" w:space="0" w:color="auto"/>
          </w:divBdr>
        </w:div>
        <w:div w:id="643699189">
          <w:marLeft w:val="0"/>
          <w:marRight w:val="0"/>
          <w:marTop w:val="0"/>
          <w:marBottom w:val="0"/>
          <w:divBdr>
            <w:top w:val="none" w:sz="0" w:space="0" w:color="auto"/>
            <w:left w:val="none" w:sz="0" w:space="0" w:color="auto"/>
            <w:bottom w:val="none" w:sz="0" w:space="0" w:color="auto"/>
            <w:right w:val="none" w:sz="0" w:space="0" w:color="auto"/>
          </w:divBdr>
        </w:div>
        <w:div w:id="2041853072">
          <w:marLeft w:val="0"/>
          <w:marRight w:val="0"/>
          <w:marTop w:val="0"/>
          <w:marBottom w:val="0"/>
          <w:divBdr>
            <w:top w:val="none" w:sz="0" w:space="0" w:color="auto"/>
            <w:left w:val="none" w:sz="0" w:space="0" w:color="auto"/>
            <w:bottom w:val="none" w:sz="0" w:space="0" w:color="auto"/>
            <w:right w:val="none" w:sz="0" w:space="0" w:color="auto"/>
          </w:divBdr>
        </w:div>
        <w:div w:id="2093505977">
          <w:marLeft w:val="0"/>
          <w:marRight w:val="0"/>
          <w:marTop w:val="0"/>
          <w:marBottom w:val="0"/>
          <w:divBdr>
            <w:top w:val="none" w:sz="0" w:space="0" w:color="auto"/>
            <w:left w:val="none" w:sz="0" w:space="0" w:color="auto"/>
            <w:bottom w:val="none" w:sz="0" w:space="0" w:color="auto"/>
            <w:right w:val="none" w:sz="0" w:space="0" w:color="auto"/>
          </w:divBdr>
        </w:div>
        <w:div w:id="845828882">
          <w:marLeft w:val="0"/>
          <w:marRight w:val="0"/>
          <w:marTop w:val="0"/>
          <w:marBottom w:val="0"/>
          <w:divBdr>
            <w:top w:val="none" w:sz="0" w:space="0" w:color="auto"/>
            <w:left w:val="none" w:sz="0" w:space="0" w:color="auto"/>
            <w:bottom w:val="none" w:sz="0" w:space="0" w:color="auto"/>
            <w:right w:val="none" w:sz="0" w:space="0" w:color="auto"/>
          </w:divBdr>
        </w:div>
        <w:div w:id="2061902254">
          <w:marLeft w:val="0"/>
          <w:marRight w:val="0"/>
          <w:marTop w:val="0"/>
          <w:marBottom w:val="0"/>
          <w:divBdr>
            <w:top w:val="none" w:sz="0" w:space="0" w:color="auto"/>
            <w:left w:val="none" w:sz="0" w:space="0" w:color="auto"/>
            <w:bottom w:val="none" w:sz="0" w:space="0" w:color="auto"/>
            <w:right w:val="none" w:sz="0" w:space="0" w:color="auto"/>
          </w:divBdr>
        </w:div>
        <w:div w:id="489374498">
          <w:marLeft w:val="0"/>
          <w:marRight w:val="0"/>
          <w:marTop w:val="0"/>
          <w:marBottom w:val="0"/>
          <w:divBdr>
            <w:top w:val="none" w:sz="0" w:space="0" w:color="auto"/>
            <w:left w:val="none" w:sz="0" w:space="0" w:color="auto"/>
            <w:bottom w:val="none" w:sz="0" w:space="0" w:color="auto"/>
            <w:right w:val="none" w:sz="0" w:space="0" w:color="auto"/>
          </w:divBdr>
        </w:div>
        <w:div w:id="147938232">
          <w:marLeft w:val="0"/>
          <w:marRight w:val="0"/>
          <w:marTop w:val="0"/>
          <w:marBottom w:val="0"/>
          <w:divBdr>
            <w:top w:val="none" w:sz="0" w:space="0" w:color="auto"/>
            <w:left w:val="none" w:sz="0" w:space="0" w:color="auto"/>
            <w:bottom w:val="none" w:sz="0" w:space="0" w:color="auto"/>
            <w:right w:val="none" w:sz="0" w:space="0" w:color="auto"/>
          </w:divBdr>
        </w:div>
        <w:div w:id="901645493">
          <w:marLeft w:val="0"/>
          <w:marRight w:val="0"/>
          <w:marTop w:val="0"/>
          <w:marBottom w:val="0"/>
          <w:divBdr>
            <w:top w:val="none" w:sz="0" w:space="0" w:color="auto"/>
            <w:left w:val="none" w:sz="0" w:space="0" w:color="auto"/>
            <w:bottom w:val="none" w:sz="0" w:space="0" w:color="auto"/>
            <w:right w:val="none" w:sz="0" w:space="0" w:color="auto"/>
          </w:divBdr>
        </w:div>
        <w:div w:id="313720921">
          <w:marLeft w:val="0"/>
          <w:marRight w:val="0"/>
          <w:marTop w:val="0"/>
          <w:marBottom w:val="0"/>
          <w:divBdr>
            <w:top w:val="none" w:sz="0" w:space="0" w:color="auto"/>
            <w:left w:val="none" w:sz="0" w:space="0" w:color="auto"/>
            <w:bottom w:val="none" w:sz="0" w:space="0" w:color="auto"/>
            <w:right w:val="none" w:sz="0" w:space="0" w:color="auto"/>
          </w:divBdr>
        </w:div>
        <w:div w:id="1276136507">
          <w:marLeft w:val="0"/>
          <w:marRight w:val="0"/>
          <w:marTop w:val="0"/>
          <w:marBottom w:val="0"/>
          <w:divBdr>
            <w:top w:val="none" w:sz="0" w:space="0" w:color="auto"/>
            <w:left w:val="none" w:sz="0" w:space="0" w:color="auto"/>
            <w:bottom w:val="none" w:sz="0" w:space="0" w:color="auto"/>
            <w:right w:val="none" w:sz="0" w:space="0" w:color="auto"/>
          </w:divBdr>
        </w:div>
        <w:div w:id="11999871">
          <w:marLeft w:val="0"/>
          <w:marRight w:val="0"/>
          <w:marTop w:val="0"/>
          <w:marBottom w:val="0"/>
          <w:divBdr>
            <w:top w:val="none" w:sz="0" w:space="0" w:color="auto"/>
            <w:left w:val="none" w:sz="0" w:space="0" w:color="auto"/>
            <w:bottom w:val="none" w:sz="0" w:space="0" w:color="auto"/>
            <w:right w:val="none" w:sz="0" w:space="0" w:color="auto"/>
          </w:divBdr>
        </w:div>
        <w:div w:id="125784212">
          <w:marLeft w:val="0"/>
          <w:marRight w:val="0"/>
          <w:marTop w:val="0"/>
          <w:marBottom w:val="0"/>
          <w:divBdr>
            <w:top w:val="none" w:sz="0" w:space="0" w:color="auto"/>
            <w:left w:val="none" w:sz="0" w:space="0" w:color="auto"/>
            <w:bottom w:val="none" w:sz="0" w:space="0" w:color="auto"/>
            <w:right w:val="none" w:sz="0" w:space="0" w:color="auto"/>
          </w:divBdr>
        </w:div>
        <w:div w:id="1634286231">
          <w:marLeft w:val="0"/>
          <w:marRight w:val="0"/>
          <w:marTop w:val="0"/>
          <w:marBottom w:val="0"/>
          <w:divBdr>
            <w:top w:val="none" w:sz="0" w:space="0" w:color="auto"/>
            <w:left w:val="none" w:sz="0" w:space="0" w:color="auto"/>
            <w:bottom w:val="none" w:sz="0" w:space="0" w:color="auto"/>
            <w:right w:val="none" w:sz="0" w:space="0" w:color="auto"/>
          </w:divBdr>
        </w:div>
        <w:div w:id="1312441661">
          <w:marLeft w:val="0"/>
          <w:marRight w:val="0"/>
          <w:marTop w:val="0"/>
          <w:marBottom w:val="0"/>
          <w:divBdr>
            <w:top w:val="none" w:sz="0" w:space="0" w:color="auto"/>
            <w:left w:val="none" w:sz="0" w:space="0" w:color="auto"/>
            <w:bottom w:val="none" w:sz="0" w:space="0" w:color="auto"/>
            <w:right w:val="none" w:sz="0" w:space="0" w:color="auto"/>
          </w:divBdr>
        </w:div>
        <w:div w:id="1185634289">
          <w:marLeft w:val="0"/>
          <w:marRight w:val="0"/>
          <w:marTop w:val="0"/>
          <w:marBottom w:val="0"/>
          <w:divBdr>
            <w:top w:val="none" w:sz="0" w:space="0" w:color="auto"/>
            <w:left w:val="none" w:sz="0" w:space="0" w:color="auto"/>
            <w:bottom w:val="none" w:sz="0" w:space="0" w:color="auto"/>
            <w:right w:val="none" w:sz="0" w:space="0" w:color="auto"/>
          </w:divBdr>
        </w:div>
      </w:divsChild>
    </w:div>
    <w:div w:id="1477531332">
      <w:bodyDiv w:val="1"/>
      <w:marLeft w:val="0"/>
      <w:marRight w:val="0"/>
      <w:marTop w:val="0"/>
      <w:marBottom w:val="0"/>
      <w:divBdr>
        <w:top w:val="none" w:sz="0" w:space="0" w:color="auto"/>
        <w:left w:val="none" w:sz="0" w:space="0" w:color="auto"/>
        <w:bottom w:val="none" w:sz="0" w:space="0" w:color="auto"/>
        <w:right w:val="none" w:sz="0" w:space="0" w:color="auto"/>
      </w:divBdr>
    </w:div>
    <w:div w:id="1493837289">
      <w:bodyDiv w:val="1"/>
      <w:marLeft w:val="0"/>
      <w:marRight w:val="0"/>
      <w:marTop w:val="0"/>
      <w:marBottom w:val="0"/>
      <w:divBdr>
        <w:top w:val="none" w:sz="0" w:space="0" w:color="auto"/>
        <w:left w:val="none" w:sz="0" w:space="0" w:color="auto"/>
        <w:bottom w:val="none" w:sz="0" w:space="0" w:color="auto"/>
        <w:right w:val="none" w:sz="0" w:space="0" w:color="auto"/>
      </w:divBdr>
    </w:div>
    <w:div w:id="1506169997">
      <w:bodyDiv w:val="1"/>
      <w:marLeft w:val="0"/>
      <w:marRight w:val="0"/>
      <w:marTop w:val="0"/>
      <w:marBottom w:val="0"/>
      <w:divBdr>
        <w:top w:val="none" w:sz="0" w:space="0" w:color="auto"/>
        <w:left w:val="none" w:sz="0" w:space="0" w:color="auto"/>
        <w:bottom w:val="none" w:sz="0" w:space="0" w:color="auto"/>
        <w:right w:val="none" w:sz="0" w:space="0" w:color="auto"/>
      </w:divBdr>
    </w:div>
    <w:div w:id="1511871169">
      <w:bodyDiv w:val="1"/>
      <w:marLeft w:val="0"/>
      <w:marRight w:val="0"/>
      <w:marTop w:val="0"/>
      <w:marBottom w:val="0"/>
      <w:divBdr>
        <w:top w:val="none" w:sz="0" w:space="0" w:color="auto"/>
        <w:left w:val="none" w:sz="0" w:space="0" w:color="auto"/>
        <w:bottom w:val="none" w:sz="0" w:space="0" w:color="auto"/>
        <w:right w:val="none" w:sz="0" w:space="0" w:color="auto"/>
      </w:divBdr>
    </w:div>
    <w:div w:id="1515458355">
      <w:bodyDiv w:val="1"/>
      <w:marLeft w:val="0"/>
      <w:marRight w:val="0"/>
      <w:marTop w:val="0"/>
      <w:marBottom w:val="0"/>
      <w:divBdr>
        <w:top w:val="none" w:sz="0" w:space="0" w:color="auto"/>
        <w:left w:val="none" w:sz="0" w:space="0" w:color="auto"/>
        <w:bottom w:val="none" w:sz="0" w:space="0" w:color="auto"/>
        <w:right w:val="none" w:sz="0" w:space="0" w:color="auto"/>
      </w:divBdr>
    </w:div>
    <w:div w:id="1535342449">
      <w:bodyDiv w:val="1"/>
      <w:marLeft w:val="0"/>
      <w:marRight w:val="0"/>
      <w:marTop w:val="0"/>
      <w:marBottom w:val="0"/>
      <w:divBdr>
        <w:top w:val="none" w:sz="0" w:space="0" w:color="auto"/>
        <w:left w:val="none" w:sz="0" w:space="0" w:color="auto"/>
        <w:bottom w:val="none" w:sz="0" w:space="0" w:color="auto"/>
        <w:right w:val="none" w:sz="0" w:space="0" w:color="auto"/>
      </w:divBdr>
      <w:divsChild>
        <w:div w:id="246161523">
          <w:marLeft w:val="0"/>
          <w:marRight w:val="0"/>
          <w:marTop w:val="0"/>
          <w:marBottom w:val="0"/>
          <w:divBdr>
            <w:top w:val="none" w:sz="0" w:space="0" w:color="auto"/>
            <w:left w:val="none" w:sz="0" w:space="0" w:color="auto"/>
            <w:bottom w:val="none" w:sz="0" w:space="0" w:color="auto"/>
            <w:right w:val="none" w:sz="0" w:space="0" w:color="auto"/>
          </w:divBdr>
        </w:div>
      </w:divsChild>
    </w:div>
    <w:div w:id="1541165908">
      <w:bodyDiv w:val="1"/>
      <w:marLeft w:val="0"/>
      <w:marRight w:val="0"/>
      <w:marTop w:val="0"/>
      <w:marBottom w:val="0"/>
      <w:divBdr>
        <w:top w:val="none" w:sz="0" w:space="0" w:color="auto"/>
        <w:left w:val="none" w:sz="0" w:space="0" w:color="auto"/>
        <w:bottom w:val="none" w:sz="0" w:space="0" w:color="auto"/>
        <w:right w:val="none" w:sz="0" w:space="0" w:color="auto"/>
      </w:divBdr>
    </w:div>
    <w:div w:id="1549025677">
      <w:bodyDiv w:val="1"/>
      <w:marLeft w:val="0"/>
      <w:marRight w:val="0"/>
      <w:marTop w:val="0"/>
      <w:marBottom w:val="0"/>
      <w:divBdr>
        <w:top w:val="none" w:sz="0" w:space="0" w:color="auto"/>
        <w:left w:val="none" w:sz="0" w:space="0" w:color="auto"/>
        <w:bottom w:val="none" w:sz="0" w:space="0" w:color="auto"/>
        <w:right w:val="none" w:sz="0" w:space="0" w:color="auto"/>
      </w:divBdr>
    </w:div>
    <w:div w:id="1567837894">
      <w:bodyDiv w:val="1"/>
      <w:marLeft w:val="0"/>
      <w:marRight w:val="0"/>
      <w:marTop w:val="0"/>
      <w:marBottom w:val="0"/>
      <w:divBdr>
        <w:top w:val="none" w:sz="0" w:space="0" w:color="auto"/>
        <w:left w:val="none" w:sz="0" w:space="0" w:color="auto"/>
        <w:bottom w:val="none" w:sz="0" w:space="0" w:color="auto"/>
        <w:right w:val="none" w:sz="0" w:space="0" w:color="auto"/>
      </w:divBdr>
      <w:divsChild>
        <w:div w:id="1609849743">
          <w:marLeft w:val="0"/>
          <w:marRight w:val="0"/>
          <w:marTop w:val="0"/>
          <w:marBottom w:val="0"/>
          <w:divBdr>
            <w:top w:val="none" w:sz="0" w:space="0" w:color="auto"/>
            <w:left w:val="none" w:sz="0" w:space="0" w:color="auto"/>
            <w:bottom w:val="none" w:sz="0" w:space="0" w:color="auto"/>
            <w:right w:val="none" w:sz="0" w:space="0" w:color="auto"/>
          </w:divBdr>
        </w:div>
        <w:div w:id="745302339">
          <w:marLeft w:val="0"/>
          <w:marRight w:val="0"/>
          <w:marTop w:val="0"/>
          <w:marBottom w:val="0"/>
          <w:divBdr>
            <w:top w:val="none" w:sz="0" w:space="0" w:color="auto"/>
            <w:left w:val="none" w:sz="0" w:space="0" w:color="auto"/>
            <w:bottom w:val="none" w:sz="0" w:space="0" w:color="auto"/>
            <w:right w:val="none" w:sz="0" w:space="0" w:color="auto"/>
          </w:divBdr>
        </w:div>
        <w:div w:id="1351419576">
          <w:marLeft w:val="0"/>
          <w:marRight w:val="0"/>
          <w:marTop w:val="0"/>
          <w:marBottom w:val="0"/>
          <w:divBdr>
            <w:top w:val="none" w:sz="0" w:space="0" w:color="auto"/>
            <w:left w:val="none" w:sz="0" w:space="0" w:color="auto"/>
            <w:bottom w:val="none" w:sz="0" w:space="0" w:color="auto"/>
            <w:right w:val="none" w:sz="0" w:space="0" w:color="auto"/>
          </w:divBdr>
        </w:div>
        <w:div w:id="1196650730">
          <w:marLeft w:val="0"/>
          <w:marRight w:val="0"/>
          <w:marTop w:val="0"/>
          <w:marBottom w:val="0"/>
          <w:divBdr>
            <w:top w:val="none" w:sz="0" w:space="0" w:color="auto"/>
            <w:left w:val="none" w:sz="0" w:space="0" w:color="auto"/>
            <w:bottom w:val="none" w:sz="0" w:space="0" w:color="auto"/>
            <w:right w:val="none" w:sz="0" w:space="0" w:color="auto"/>
          </w:divBdr>
        </w:div>
        <w:div w:id="1948195570">
          <w:marLeft w:val="0"/>
          <w:marRight w:val="0"/>
          <w:marTop w:val="0"/>
          <w:marBottom w:val="0"/>
          <w:divBdr>
            <w:top w:val="none" w:sz="0" w:space="0" w:color="auto"/>
            <w:left w:val="none" w:sz="0" w:space="0" w:color="auto"/>
            <w:bottom w:val="none" w:sz="0" w:space="0" w:color="auto"/>
            <w:right w:val="none" w:sz="0" w:space="0" w:color="auto"/>
          </w:divBdr>
        </w:div>
        <w:div w:id="1293171289">
          <w:marLeft w:val="0"/>
          <w:marRight w:val="0"/>
          <w:marTop w:val="0"/>
          <w:marBottom w:val="0"/>
          <w:divBdr>
            <w:top w:val="none" w:sz="0" w:space="0" w:color="auto"/>
            <w:left w:val="none" w:sz="0" w:space="0" w:color="auto"/>
            <w:bottom w:val="none" w:sz="0" w:space="0" w:color="auto"/>
            <w:right w:val="none" w:sz="0" w:space="0" w:color="auto"/>
          </w:divBdr>
        </w:div>
        <w:div w:id="2025395556">
          <w:marLeft w:val="0"/>
          <w:marRight w:val="0"/>
          <w:marTop w:val="0"/>
          <w:marBottom w:val="0"/>
          <w:divBdr>
            <w:top w:val="none" w:sz="0" w:space="0" w:color="auto"/>
            <w:left w:val="none" w:sz="0" w:space="0" w:color="auto"/>
            <w:bottom w:val="none" w:sz="0" w:space="0" w:color="auto"/>
            <w:right w:val="none" w:sz="0" w:space="0" w:color="auto"/>
          </w:divBdr>
        </w:div>
        <w:div w:id="465439534">
          <w:marLeft w:val="0"/>
          <w:marRight w:val="0"/>
          <w:marTop w:val="0"/>
          <w:marBottom w:val="0"/>
          <w:divBdr>
            <w:top w:val="none" w:sz="0" w:space="0" w:color="auto"/>
            <w:left w:val="none" w:sz="0" w:space="0" w:color="auto"/>
            <w:bottom w:val="none" w:sz="0" w:space="0" w:color="auto"/>
            <w:right w:val="none" w:sz="0" w:space="0" w:color="auto"/>
          </w:divBdr>
        </w:div>
        <w:div w:id="30807429">
          <w:marLeft w:val="0"/>
          <w:marRight w:val="0"/>
          <w:marTop w:val="0"/>
          <w:marBottom w:val="0"/>
          <w:divBdr>
            <w:top w:val="none" w:sz="0" w:space="0" w:color="auto"/>
            <w:left w:val="none" w:sz="0" w:space="0" w:color="auto"/>
            <w:bottom w:val="none" w:sz="0" w:space="0" w:color="auto"/>
            <w:right w:val="none" w:sz="0" w:space="0" w:color="auto"/>
          </w:divBdr>
        </w:div>
        <w:div w:id="374233791">
          <w:marLeft w:val="0"/>
          <w:marRight w:val="0"/>
          <w:marTop w:val="0"/>
          <w:marBottom w:val="0"/>
          <w:divBdr>
            <w:top w:val="none" w:sz="0" w:space="0" w:color="auto"/>
            <w:left w:val="none" w:sz="0" w:space="0" w:color="auto"/>
            <w:bottom w:val="none" w:sz="0" w:space="0" w:color="auto"/>
            <w:right w:val="none" w:sz="0" w:space="0" w:color="auto"/>
          </w:divBdr>
        </w:div>
        <w:div w:id="1905220454">
          <w:marLeft w:val="0"/>
          <w:marRight w:val="0"/>
          <w:marTop w:val="0"/>
          <w:marBottom w:val="0"/>
          <w:divBdr>
            <w:top w:val="none" w:sz="0" w:space="0" w:color="auto"/>
            <w:left w:val="none" w:sz="0" w:space="0" w:color="auto"/>
            <w:bottom w:val="none" w:sz="0" w:space="0" w:color="auto"/>
            <w:right w:val="none" w:sz="0" w:space="0" w:color="auto"/>
          </w:divBdr>
        </w:div>
        <w:div w:id="1986271527">
          <w:marLeft w:val="0"/>
          <w:marRight w:val="0"/>
          <w:marTop w:val="0"/>
          <w:marBottom w:val="0"/>
          <w:divBdr>
            <w:top w:val="none" w:sz="0" w:space="0" w:color="auto"/>
            <w:left w:val="none" w:sz="0" w:space="0" w:color="auto"/>
            <w:bottom w:val="none" w:sz="0" w:space="0" w:color="auto"/>
            <w:right w:val="none" w:sz="0" w:space="0" w:color="auto"/>
          </w:divBdr>
        </w:div>
        <w:div w:id="1925799693">
          <w:marLeft w:val="0"/>
          <w:marRight w:val="0"/>
          <w:marTop w:val="0"/>
          <w:marBottom w:val="0"/>
          <w:divBdr>
            <w:top w:val="none" w:sz="0" w:space="0" w:color="auto"/>
            <w:left w:val="none" w:sz="0" w:space="0" w:color="auto"/>
            <w:bottom w:val="none" w:sz="0" w:space="0" w:color="auto"/>
            <w:right w:val="none" w:sz="0" w:space="0" w:color="auto"/>
          </w:divBdr>
        </w:div>
        <w:div w:id="278537002">
          <w:marLeft w:val="0"/>
          <w:marRight w:val="0"/>
          <w:marTop w:val="0"/>
          <w:marBottom w:val="0"/>
          <w:divBdr>
            <w:top w:val="none" w:sz="0" w:space="0" w:color="auto"/>
            <w:left w:val="none" w:sz="0" w:space="0" w:color="auto"/>
            <w:bottom w:val="none" w:sz="0" w:space="0" w:color="auto"/>
            <w:right w:val="none" w:sz="0" w:space="0" w:color="auto"/>
          </w:divBdr>
        </w:div>
        <w:div w:id="446312231">
          <w:marLeft w:val="0"/>
          <w:marRight w:val="0"/>
          <w:marTop w:val="0"/>
          <w:marBottom w:val="0"/>
          <w:divBdr>
            <w:top w:val="none" w:sz="0" w:space="0" w:color="auto"/>
            <w:left w:val="none" w:sz="0" w:space="0" w:color="auto"/>
            <w:bottom w:val="none" w:sz="0" w:space="0" w:color="auto"/>
            <w:right w:val="none" w:sz="0" w:space="0" w:color="auto"/>
          </w:divBdr>
        </w:div>
        <w:div w:id="1857288">
          <w:marLeft w:val="0"/>
          <w:marRight w:val="0"/>
          <w:marTop w:val="0"/>
          <w:marBottom w:val="0"/>
          <w:divBdr>
            <w:top w:val="none" w:sz="0" w:space="0" w:color="auto"/>
            <w:left w:val="none" w:sz="0" w:space="0" w:color="auto"/>
            <w:bottom w:val="none" w:sz="0" w:space="0" w:color="auto"/>
            <w:right w:val="none" w:sz="0" w:space="0" w:color="auto"/>
          </w:divBdr>
        </w:div>
        <w:div w:id="1843354171">
          <w:marLeft w:val="0"/>
          <w:marRight w:val="0"/>
          <w:marTop w:val="0"/>
          <w:marBottom w:val="0"/>
          <w:divBdr>
            <w:top w:val="none" w:sz="0" w:space="0" w:color="auto"/>
            <w:left w:val="none" w:sz="0" w:space="0" w:color="auto"/>
            <w:bottom w:val="none" w:sz="0" w:space="0" w:color="auto"/>
            <w:right w:val="none" w:sz="0" w:space="0" w:color="auto"/>
          </w:divBdr>
        </w:div>
        <w:div w:id="583074880">
          <w:marLeft w:val="0"/>
          <w:marRight w:val="0"/>
          <w:marTop w:val="0"/>
          <w:marBottom w:val="0"/>
          <w:divBdr>
            <w:top w:val="none" w:sz="0" w:space="0" w:color="auto"/>
            <w:left w:val="none" w:sz="0" w:space="0" w:color="auto"/>
            <w:bottom w:val="none" w:sz="0" w:space="0" w:color="auto"/>
            <w:right w:val="none" w:sz="0" w:space="0" w:color="auto"/>
          </w:divBdr>
        </w:div>
        <w:div w:id="417486247">
          <w:marLeft w:val="0"/>
          <w:marRight w:val="0"/>
          <w:marTop w:val="0"/>
          <w:marBottom w:val="0"/>
          <w:divBdr>
            <w:top w:val="none" w:sz="0" w:space="0" w:color="auto"/>
            <w:left w:val="none" w:sz="0" w:space="0" w:color="auto"/>
            <w:bottom w:val="none" w:sz="0" w:space="0" w:color="auto"/>
            <w:right w:val="none" w:sz="0" w:space="0" w:color="auto"/>
          </w:divBdr>
        </w:div>
        <w:div w:id="376778978">
          <w:marLeft w:val="0"/>
          <w:marRight w:val="0"/>
          <w:marTop w:val="0"/>
          <w:marBottom w:val="0"/>
          <w:divBdr>
            <w:top w:val="none" w:sz="0" w:space="0" w:color="auto"/>
            <w:left w:val="none" w:sz="0" w:space="0" w:color="auto"/>
            <w:bottom w:val="none" w:sz="0" w:space="0" w:color="auto"/>
            <w:right w:val="none" w:sz="0" w:space="0" w:color="auto"/>
          </w:divBdr>
        </w:div>
        <w:div w:id="1744134880">
          <w:marLeft w:val="0"/>
          <w:marRight w:val="0"/>
          <w:marTop w:val="0"/>
          <w:marBottom w:val="0"/>
          <w:divBdr>
            <w:top w:val="none" w:sz="0" w:space="0" w:color="auto"/>
            <w:left w:val="none" w:sz="0" w:space="0" w:color="auto"/>
            <w:bottom w:val="none" w:sz="0" w:space="0" w:color="auto"/>
            <w:right w:val="none" w:sz="0" w:space="0" w:color="auto"/>
          </w:divBdr>
        </w:div>
        <w:div w:id="1384788999">
          <w:marLeft w:val="0"/>
          <w:marRight w:val="0"/>
          <w:marTop w:val="0"/>
          <w:marBottom w:val="0"/>
          <w:divBdr>
            <w:top w:val="none" w:sz="0" w:space="0" w:color="auto"/>
            <w:left w:val="none" w:sz="0" w:space="0" w:color="auto"/>
            <w:bottom w:val="none" w:sz="0" w:space="0" w:color="auto"/>
            <w:right w:val="none" w:sz="0" w:space="0" w:color="auto"/>
          </w:divBdr>
        </w:div>
        <w:div w:id="81070274">
          <w:marLeft w:val="0"/>
          <w:marRight w:val="0"/>
          <w:marTop w:val="0"/>
          <w:marBottom w:val="0"/>
          <w:divBdr>
            <w:top w:val="none" w:sz="0" w:space="0" w:color="auto"/>
            <w:left w:val="none" w:sz="0" w:space="0" w:color="auto"/>
            <w:bottom w:val="none" w:sz="0" w:space="0" w:color="auto"/>
            <w:right w:val="none" w:sz="0" w:space="0" w:color="auto"/>
          </w:divBdr>
        </w:div>
        <w:div w:id="2132891677">
          <w:marLeft w:val="0"/>
          <w:marRight w:val="0"/>
          <w:marTop w:val="0"/>
          <w:marBottom w:val="0"/>
          <w:divBdr>
            <w:top w:val="none" w:sz="0" w:space="0" w:color="auto"/>
            <w:left w:val="none" w:sz="0" w:space="0" w:color="auto"/>
            <w:bottom w:val="none" w:sz="0" w:space="0" w:color="auto"/>
            <w:right w:val="none" w:sz="0" w:space="0" w:color="auto"/>
          </w:divBdr>
        </w:div>
        <w:div w:id="1912424994">
          <w:marLeft w:val="0"/>
          <w:marRight w:val="0"/>
          <w:marTop w:val="0"/>
          <w:marBottom w:val="0"/>
          <w:divBdr>
            <w:top w:val="none" w:sz="0" w:space="0" w:color="auto"/>
            <w:left w:val="none" w:sz="0" w:space="0" w:color="auto"/>
            <w:bottom w:val="none" w:sz="0" w:space="0" w:color="auto"/>
            <w:right w:val="none" w:sz="0" w:space="0" w:color="auto"/>
          </w:divBdr>
        </w:div>
        <w:div w:id="474420652">
          <w:marLeft w:val="0"/>
          <w:marRight w:val="0"/>
          <w:marTop w:val="0"/>
          <w:marBottom w:val="0"/>
          <w:divBdr>
            <w:top w:val="none" w:sz="0" w:space="0" w:color="auto"/>
            <w:left w:val="none" w:sz="0" w:space="0" w:color="auto"/>
            <w:bottom w:val="none" w:sz="0" w:space="0" w:color="auto"/>
            <w:right w:val="none" w:sz="0" w:space="0" w:color="auto"/>
          </w:divBdr>
        </w:div>
        <w:div w:id="1825924356">
          <w:marLeft w:val="0"/>
          <w:marRight w:val="0"/>
          <w:marTop w:val="0"/>
          <w:marBottom w:val="0"/>
          <w:divBdr>
            <w:top w:val="none" w:sz="0" w:space="0" w:color="auto"/>
            <w:left w:val="none" w:sz="0" w:space="0" w:color="auto"/>
            <w:bottom w:val="none" w:sz="0" w:space="0" w:color="auto"/>
            <w:right w:val="none" w:sz="0" w:space="0" w:color="auto"/>
          </w:divBdr>
        </w:div>
        <w:div w:id="1662200232">
          <w:marLeft w:val="0"/>
          <w:marRight w:val="0"/>
          <w:marTop w:val="0"/>
          <w:marBottom w:val="0"/>
          <w:divBdr>
            <w:top w:val="none" w:sz="0" w:space="0" w:color="auto"/>
            <w:left w:val="none" w:sz="0" w:space="0" w:color="auto"/>
            <w:bottom w:val="none" w:sz="0" w:space="0" w:color="auto"/>
            <w:right w:val="none" w:sz="0" w:space="0" w:color="auto"/>
          </w:divBdr>
        </w:div>
        <w:div w:id="345060147">
          <w:marLeft w:val="0"/>
          <w:marRight w:val="0"/>
          <w:marTop w:val="0"/>
          <w:marBottom w:val="0"/>
          <w:divBdr>
            <w:top w:val="none" w:sz="0" w:space="0" w:color="auto"/>
            <w:left w:val="none" w:sz="0" w:space="0" w:color="auto"/>
            <w:bottom w:val="none" w:sz="0" w:space="0" w:color="auto"/>
            <w:right w:val="none" w:sz="0" w:space="0" w:color="auto"/>
          </w:divBdr>
        </w:div>
        <w:div w:id="903175065">
          <w:marLeft w:val="0"/>
          <w:marRight w:val="0"/>
          <w:marTop w:val="0"/>
          <w:marBottom w:val="0"/>
          <w:divBdr>
            <w:top w:val="none" w:sz="0" w:space="0" w:color="auto"/>
            <w:left w:val="none" w:sz="0" w:space="0" w:color="auto"/>
            <w:bottom w:val="none" w:sz="0" w:space="0" w:color="auto"/>
            <w:right w:val="none" w:sz="0" w:space="0" w:color="auto"/>
          </w:divBdr>
        </w:div>
        <w:div w:id="748767726">
          <w:marLeft w:val="0"/>
          <w:marRight w:val="0"/>
          <w:marTop w:val="0"/>
          <w:marBottom w:val="0"/>
          <w:divBdr>
            <w:top w:val="none" w:sz="0" w:space="0" w:color="auto"/>
            <w:left w:val="none" w:sz="0" w:space="0" w:color="auto"/>
            <w:bottom w:val="none" w:sz="0" w:space="0" w:color="auto"/>
            <w:right w:val="none" w:sz="0" w:space="0" w:color="auto"/>
          </w:divBdr>
        </w:div>
        <w:div w:id="1128202939">
          <w:marLeft w:val="0"/>
          <w:marRight w:val="0"/>
          <w:marTop w:val="0"/>
          <w:marBottom w:val="0"/>
          <w:divBdr>
            <w:top w:val="none" w:sz="0" w:space="0" w:color="auto"/>
            <w:left w:val="none" w:sz="0" w:space="0" w:color="auto"/>
            <w:bottom w:val="none" w:sz="0" w:space="0" w:color="auto"/>
            <w:right w:val="none" w:sz="0" w:space="0" w:color="auto"/>
          </w:divBdr>
        </w:div>
        <w:div w:id="1226378211">
          <w:marLeft w:val="0"/>
          <w:marRight w:val="0"/>
          <w:marTop w:val="0"/>
          <w:marBottom w:val="0"/>
          <w:divBdr>
            <w:top w:val="none" w:sz="0" w:space="0" w:color="auto"/>
            <w:left w:val="none" w:sz="0" w:space="0" w:color="auto"/>
            <w:bottom w:val="none" w:sz="0" w:space="0" w:color="auto"/>
            <w:right w:val="none" w:sz="0" w:space="0" w:color="auto"/>
          </w:divBdr>
        </w:div>
        <w:div w:id="307250323">
          <w:marLeft w:val="0"/>
          <w:marRight w:val="0"/>
          <w:marTop w:val="0"/>
          <w:marBottom w:val="0"/>
          <w:divBdr>
            <w:top w:val="none" w:sz="0" w:space="0" w:color="auto"/>
            <w:left w:val="none" w:sz="0" w:space="0" w:color="auto"/>
            <w:bottom w:val="none" w:sz="0" w:space="0" w:color="auto"/>
            <w:right w:val="none" w:sz="0" w:space="0" w:color="auto"/>
          </w:divBdr>
        </w:div>
        <w:div w:id="1577082740">
          <w:marLeft w:val="0"/>
          <w:marRight w:val="0"/>
          <w:marTop w:val="0"/>
          <w:marBottom w:val="0"/>
          <w:divBdr>
            <w:top w:val="none" w:sz="0" w:space="0" w:color="auto"/>
            <w:left w:val="none" w:sz="0" w:space="0" w:color="auto"/>
            <w:bottom w:val="none" w:sz="0" w:space="0" w:color="auto"/>
            <w:right w:val="none" w:sz="0" w:space="0" w:color="auto"/>
          </w:divBdr>
        </w:div>
        <w:div w:id="323121874">
          <w:marLeft w:val="0"/>
          <w:marRight w:val="0"/>
          <w:marTop w:val="0"/>
          <w:marBottom w:val="0"/>
          <w:divBdr>
            <w:top w:val="none" w:sz="0" w:space="0" w:color="auto"/>
            <w:left w:val="none" w:sz="0" w:space="0" w:color="auto"/>
            <w:bottom w:val="none" w:sz="0" w:space="0" w:color="auto"/>
            <w:right w:val="none" w:sz="0" w:space="0" w:color="auto"/>
          </w:divBdr>
        </w:div>
        <w:div w:id="6296735">
          <w:marLeft w:val="0"/>
          <w:marRight w:val="0"/>
          <w:marTop w:val="0"/>
          <w:marBottom w:val="0"/>
          <w:divBdr>
            <w:top w:val="none" w:sz="0" w:space="0" w:color="auto"/>
            <w:left w:val="none" w:sz="0" w:space="0" w:color="auto"/>
            <w:bottom w:val="none" w:sz="0" w:space="0" w:color="auto"/>
            <w:right w:val="none" w:sz="0" w:space="0" w:color="auto"/>
          </w:divBdr>
        </w:div>
        <w:div w:id="767778569">
          <w:marLeft w:val="0"/>
          <w:marRight w:val="0"/>
          <w:marTop w:val="0"/>
          <w:marBottom w:val="0"/>
          <w:divBdr>
            <w:top w:val="none" w:sz="0" w:space="0" w:color="auto"/>
            <w:left w:val="none" w:sz="0" w:space="0" w:color="auto"/>
            <w:bottom w:val="none" w:sz="0" w:space="0" w:color="auto"/>
            <w:right w:val="none" w:sz="0" w:space="0" w:color="auto"/>
          </w:divBdr>
        </w:div>
        <w:div w:id="15229847">
          <w:marLeft w:val="0"/>
          <w:marRight w:val="0"/>
          <w:marTop w:val="0"/>
          <w:marBottom w:val="0"/>
          <w:divBdr>
            <w:top w:val="none" w:sz="0" w:space="0" w:color="auto"/>
            <w:left w:val="none" w:sz="0" w:space="0" w:color="auto"/>
            <w:bottom w:val="none" w:sz="0" w:space="0" w:color="auto"/>
            <w:right w:val="none" w:sz="0" w:space="0" w:color="auto"/>
          </w:divBdr>
        </w:div>
        <w:div w:id="1226523892">
          <w:marLeft w:val="0"/>
          <w:marRight w:val="0"/>
          <w:marTop w:val="0"/>
          <w:marBottom w:val="0"/>
          <w:divBdr>
            <w:top w:val="none" w:sz="0" w:space="0" w:color="auto"/>
            <w:left w:val="none" w:sz="0" w:space="0" w:color="auto"/>
            <w:bottom w:val="none" w:sz="0" w:space="0" w:color="auto"/>
            <w:right w:val="none" w:sz="0" w:space="0" w:color="auto"/>
          </w:divBdr>
        </w:div>
        <w:div w:id="1732344930">
          <w:marLeft w:val="0"/>
          <w:marRight w:val="0"/>
          <w:marTop w:val="0"/>
          <w:marBottom w:val="0"/>
          <w:divBdr>
            <w:top w:val="none" w:sz="0" w:space="0" w:color="auto"/>
            <w:left w:val="none" w:sz="0" w:space="0" w:color="auto"/>
            <w:bottom w:val="none" w:sz="0" w:space="0" w:color="auto"/>
            <w:right w:val="none" w:sz="0" w:space="0" w:color="auto"/>
          </w:divBdr>
        </w:div>
        <w:div w:id="1556089747">
          <w:marLeft w:val="0"/>
          <w:marRight w:val="0"/>
          <w:marTop w:val="0"/>
          <w:marBottom w:val="0"/>
          <w:divBdr>
            <w:top w:val="none" w:sz="0" w:space="0" w:color="auto"/>
            <w:left w:val="none" w:sz="0" w:space="0" w:color="auto"/>
            <w:bottom w:val="none" w:sz="0" w:space="0" w:color="auto"/>
            <w:right w:val="none" w:sz="0" w:space="0" w:color="auto"/>
          </w:divBdr>
        </w:div>
        <w:div w:id="487209324">
          <w:marLeft w:val="0"/>
          <w:marRight w:val="0"/>
          <w:marTop w:val="0"/>
          <w:marBottom w:val="0"/>
          <w:divBdr>
            <w:top w:val="none" w:sz="0" w:space="0" w:color="auto"/>
            <w:left w:val="none" w:sz="0" w:space="0" w:color="auto"/>
            <w:bottom w:val="none" w:sz="0" w:space="0" w:color="auto"/>
            <w:right w:val="none" w:sz="0" w:space="0" w:color="auto"/>
          </w:divBdr>
        </w:div>
        <w:div w:id="74593887">
          <w:marLeft w:val="0"/>
          <w:marRight w:val="0"/>
          <w:marTop w:val="0"/>
          <w:marBottom w:val="0"/>
          <w:divBdr>
            <w:top w:val="none" w:sz="0" w:space="0" w:color="auto"/>
            <w:left w:val="none" w:sz="0" w:space="0" w:color="auto"/>
            <w:bottom w:val="none" w:sz="0" w:space="0" w:color="auto"/>
            <w:right w:val="none" w:sz="0" w:space="0" w:color="auto"/>
          </w:divBdr>
        </w:div>
        <w:div w:id="1742214436">
          <w:marLeft w:val="0"/>
          <w:marRight w:val="0"/>
          <w:marTop w:val="0"/>
          <w:marBottom w:val="0"/>
          <w:divBdr>
            <w:top w:val="none" w:sz="0" w:space="0" w:color="auto"/>
            <w:left w:val="none" w:sz="0" w:space="0" w:color="auto"/>
            <w:bottom w:val="none" w:sz="0" w:space="0" w:color="auto"/>
            <w:right w:val="none" w:sz="0" w:space="0" w:color="auto"/>
          </w:divBdr>
        </w:div>
        <w:div w:id="392311451">
          <w:marLeft w:val="0"/>
          <w:marRight w:val="0"/>
          <w:marTop w:val="0"/>
          <w:marBottom w:val="0"/>
          <w:divBdr>
            <w:top w:val="none" w:sz="0" w:space="0" w:color="auto"/>
            <w:left w:val="none" w:sz="0" w:space="0" w:color="auto"/>
            <w:bottom w:val="none" w:sz="0" w:space="0" w:color="auto"/>
            <w:right w:val="none" w:sz="0" w:space="0" w:color="auto"/>
          </w:divBdr>
        </w:div>
        <w:div w:id="1984458291">
          <w:marLeft w:val="0"/>
          <w:marRight w:val="0"/>
          <w:marTop w:val="0"/>
          <w:marBottom w:val="0"/>
          <w:divBdr>
            <w:top w:val="none" w:sz="0" w:space="0" w:color="auto"/>
            <w:left w:val="none" w:sz="0" w:space="0" w:color="auto"/>
            <w:bottom w:val="none" w:sz="0" w:space="0" w:color="auto"/>
            <w:right w:val="none" w:sz="0" w:space="0" w:color="auto"/>
          </w:divBdr>
        </w:div>
        <w:div w:id="909652408">
          <w:marLeft w:val="0"/>
          <w:marRight w:val="0"/>
          <w:marTop w:val="0"/>
          <w:marBottom w:val="0"/>
          <w:divBdr>
            <w:top w:val="none" w:sz="0" w:space="0" w:color="auto"/>
            <w:left w:val="none" w:sz="0" w:space="0" w:color="auto"/>
            <w:bottom w:val="none" w:sz="0" w:space="0" w:color="auto"/>
            <w:right w:val="none" w:sz="0" w:space="0" w:color="auto"/>
          </w:divBdr>
        </w:div>
        <w:div w:id="162403235">
          <w:marLeft w:val="0"/>
          <w:marRight w:val="0"/>
          <w:marTop w:val="0"/>
          <w:marBottom w:val="0"/>
          <w:divBdr>
            <w:top w:val="none" w:sz="0" w:space="0" w:color="auto"/>
            <w:left w:val="none" w:sz="0" w:space="0" w:color="auto"/>
            <w:bottom w:val="none" w:sz="0" w:space="0" w:color="auto"/>
            <w:right w:val="none" w:sz="0" w:space="0" w:color="auto"/>
          </w:divBdr>
        </w:div>
        <w:div w:id="1956133134">
          <w:marLeft w:val="0"/>
          <w:marRight w:val="0"/>
          <w:marTop w:val="0"/>
          <w:marBottom w:val="0"/>
          <w:divBdr>
            <w:top w:val="none" w:sz="0" w:space="0" w:color="auto"/>
            <w:left w:val="none" w:sz="0" w:space="0" w:color="auto"/>
            <w:bottom w:val="none" w:sz="0" w:space="0" w:color="auto"/>
            <w:right w:val="none" w:sz="0" w:space="0" w:color="auto"/>
          </w:divBdr>
        </w:div>
      </w:divsChild>
    </w:div>
    <w:div w:id="1576865161">
      <w:bodyDiv w:val="1"/>
      <w:marLeft w:val="0"/>
      <w:marRight w:val="0"/>
      <w:marTop w:val="0"/>
      <w:marBottom w:val="0"/>
      <w:divBdr>
        <w:top w:val="none" w:sz="0" w:space="0" w:color="auto"/>
        <w:left w:val="none" w:sz="0" w:space="0" w:color="auto"/>
        <w:bottom w:val="none" w:sz="0" w:space="0" w:color="auto"/>
        <w:right w:val="none" w:sz="0" w:space="0" w:color="auto"/>
      </w:divBdr>
      <w:divsChild>
        <w:div w:id="995033879">
          <w:marLeft w:val="0"/>
          <w:marRight w:val="0"/>
          <w:marTop w:val="0"/>
          <w:marBottom w:val="0"/>
          <w:divBdr>
            <w:top w:val="none" w:sz="0" w:space="0" w:color="auto"/>
            <w:left w:val="none" w:sz="0" w:space="0" w:color="auto"/>
            <w:bottom w:val="none" w:sz="0" w:space="0" w:color="auto"/>
            <w:right w:val="none" w:sz="0" w:space="0" w:color="auto"/>
          </w:divBdr>
        </w:div>
        <w:div w:id="291255000">
          <w:marLeft w:val="0"/>
          <w:marRight w:val="0"/>
          <w:marTop w:val="0"/>
          <w:marBottom w:val="0"/>
          <w:divBdr>
            <w:top w:val="none" w:sz="0" w:space="0" w:color="auto"/>
            <w:left w:val="none" w:sz="0" w:space="0" w:color="auto"/>
            <w:bottom w:val="none" w:sz="0" w:space="0" w:color="auto"/>
            <w:right w:val="none" w:sz="0" w:space="0" w:color="auto"/>
          </w:divBdr>
        </w:div>
        <w:div w:id="476580767">
          <w:marLeft w:val="0"/>
          <w:marRight w:val="0"/>
          <w:marTop w:val="0"/>
          <w:marBottom w:val="0"/>
          <w:divBdr>
            <w:top w:val="none" w:sz="0" w:space="0" w:color="auto"/>
            <w:left w:val="none" w:sz="0" w:space="0" w:color="auto"/>
            <w:bottom w:val="none" w:sz="0" w:space="0" w:color="auto"/>
            <w:right w:val="none" w:sz="0" w:space="0" w:color="auto"/>
          </w:divBdr>
        </w:div>
        <w:div w:id="1630090485">
          <w:marLeft w:val="0"/>
          <w:marRight w:val="0"/>
          <w:marTop w:val="0"/>
          <w:marBottom w:val="0"/>
          <w:divBdr>
            <w:top w:val="none" w:sz="0" w:space="0" w:color="auto"/>
            <w:left w:val="none" w:sz="0" w:space="0" w:color="auto"/>
            <w:bottom w:val="none" w:sz="0" w:space="0" w:color="auto"/>
            <w:right w:val="none" w:sz="0" w:space="0" w:color="auto"/>
          </w:divBdr>
        </w:div>
        <w:div w:id="563681355">
          <w:marLeft w:val="0"/>
          <w:marRight w:val="0"/>
          <w:marTop w:val="0"/>
          <w:marBottom w:val="0"/>
          <w:divBdr>
            <w:top w:val="none" w:sz="0" w:space="0" w:color="auto"/>
            <w:left w:val="none" w:sz="0" w:space="0" w:color="auto"/>
            <w:bottom w:val="none" w:sz="0" w:space="0" w:color="auto"/>
            <w:right w:val="none" w:sz="0" w:space="0" w:color="auto"/>
          </w:divBdr>
        </w:div>
        <w:div w:id="2057774064">
          <w:marLeft w:val="0"/>
          <w:marRight w:val="0"/>
          <w:marTop w:val="0"/>
          <w:marBottom w:val="0"/>
          <w:divBdr>
            <w:top w:val="none" w:sz="0" w:space="0" w:color="auto"/>
            <w:left w:val="none" w:sz="0" w:space="0" w:color="auto"/>
            <w:bottom w:val="none" w:sz="0" w:space="0" w:color="auto"/>
            <w:right w:val="none" w:sz="0" w:space="0" w:color="auto"/>
          </w:divBdr>
        </w:div>
        <w:div w:id="944581282">
          <w:marLeft w:val="0"/>
          <w:marRight w:val="0"/>
          <w:marTop w:val="0"/>
          <w:marBottom w:val="0"/>
          <w:divBdr>
            <w:top w:val="none" w:sz="0" w:space="0" w:color="auto"/>
            <w:left w:val="none" w:sz="0" w:space="0" w:color="auto"/>
            <w:bottom w:val="none" w:sz="0" w:space="0" w:color="auto"/>
            <w:right w:val="none" w:sz="0" w:space="0" w:color="auto"/>
          </w:divBdr>
        </w:div>
        <w:div w:id="265501903">
          <w:marLeft w:val="0"/>
          <w:marRight w:val="0"/>
          <w:marTop w:val="0"/>
          <w:marBottom w:val="0"/>
          <w:divBdr>
            <w:top w:val="none" w:sz="0" w:space="0" w:color="auto"/>
            <w:left w:val="none" w:sz="0" w:space="0" w:color="auto"/>
            <w:bottom w:val="none" w:sz="0" w:space="0" w:color="auto"/>
            <w:right w:val="none" w:sz="0" w:space="0" w:color="auto"/>
          </w:divBdr>
        </w:div>
        <w:div w:id="1979646830">
          <w:marLeft w:val="0"/>
          <w:marRight w:val="0"/>
          <w:marTop w:val="0"/>
          <w:marBottom w:val="0"/>
          <w:divBdr>
            <w:top w:val="none" w:sz="0" w:space="0" w:color="auto"/>
            <w:left w:val="none" w:sz="0" w:space="0" w:color="auto"/>
            <w:bottom w:val="none" w:sz="0" w:space="0" w:color="auto"/>
            <w:right w:val="none" w:sz="0" w:space="0" w:color="auto"/>
          </w:divBdr>
        </w:div>
        <w:div w:id="489829983">
          <w:marLeft w:val="0"/>
          <w:marRight w:val="0"/>
          <w:marTop w:val="0"/>
          <w:marBottom w:val="0"/>
          <w:divBdr>
            <w:top w:val="none" w:sz="0" w:space="0" w:color="auto"/>
            <w:left w:val="none" w:sz="0" w:space="0" w:color="auto"/>
            <w:bottom w:val="none" w:sz="0" w:space="0" w:color="auto"/>
            <w:right w:val="none" w:sz="0" w:space="0" w:color="auto"/>
          </w:divBdr>
        </w:div>
        <w:div w:id="2046834181">
          <w:marLeft w:val="0"/>
          <w:marRight w:val="0"/>
          <w:marTop w:val="0"/>
          <w:marBottom w:val="0"/>
          <w:divBdr>
            <w:top w:val="none" w:sz="0" w:space="0" w:color="auto"/>
            <w:left w:val="none" w:sz="0" w:space="0" w:color="auto"/>
            <w:bottom w:val="none" w:sz="0" w:space="0" w:color="auto"/>
            <w:right w:val="none" w:sz="0" w:space="0" w:color="auto"/>
          </w:divBdr>
        </w:div>
        <w:div w:id="105083340">
          <w:marLeft w:val="0"/>
          <w:marRight w:val="0"/>
          <w:marTop w:val="0"/>
          <w:marBottom w:val="0"/>
          <w:divBdr>
            <w:top w:val="none" w:sz="0" w:space="0" w:color="auto"/>
            <w:left w:val="none" w:sz="0" w:space="0" w:color="auto"/>
            <w:bottom w:val="none" w:sz="0" w:space="0" w:color="auto"/>
            <w:right w:val="none" w:sz="0" w:space="0" w:color="auto"/>
          </w:divBdr>
        </w:div>
        <w:div w:id="1173258035">
          <w:marLeft w:val="0"/>
          <w:marRight w:val="0"/>
          <w:marTop w:val="0"/>
          <w:marBottom w:val="0"/>
          <w:divBdr>
            <w:top w:val="none" w:sz="0" w:space="0" w:color="auto"/>
            <w:left w:val="none" w:sz="0" w:space="0" w:color="auto"/>
            <w:bottom w:val="none" w:sz="0" w:space="0" w:color="auto"/>
            <w:right w:val="none" w:sz="0" w:space="0" w:color="auto"/>
          </w:divBdr>
        </w:div>
        <w:div w:id="2045518180">
          <w:marLeft w:val="0"/>
          <w:marRight w:val="0"/>
          <w:marTop w:val="0"/>
          <w:marBottom w:val="0"/>
          <w:divBdr>
            <w:top w:val="none" w:sz="0" w:space="0" w:color="auto"/>
            <w:left w:val="none" w:sz="0" w:space="0" w:color="auto"/>
            <w:bottom w:val="none" w:sz="0" w:space="0" w:color="auto"/>
            <w:right w:val="none" w:sz="0" w:space="0" w:color="auto"/>
          </w:divBdr>
        </w:div>
        <w:div w:id="417871221">
          <w:marLeft w:val="0"/>
          <w:marRight w:val="0"/>
          <w:marTop w:val="0"/>
          <w:marBottom w:val="0"/>
          <w:divBdr>
            <w:top w:val="none" w:sz="0" w:space="0" w:color="auto"/>
            <w:left w:val="none" w:sz="0" w:space="0" w:color="auto"/>
            <w:bottom w:val="none" w:sz="0" w:space="0" w:color="auto"/>
            <w:right w:val="none" w:sz="0" w:space="0" w:color="auto"/>
          </w:divBdr>
        </w:div>
      </w:divsChild>
    </w:div>
    <w:div w:id="1577087743">
      <w:bodyDiv w:val="1"/>
      <w:marLeft w:val="0"/>
      <w:marRight w:val="0"/>
      <w:marTop w:val="0"/>
      <w:marBottom w:val="0"/>
      <w:divBdr>
        <w:top w:val="none" w:sz="0" w:space="0" w:color="auto"/>
        <w:left w:val="none" w:sz="0" w:space="0" w:color="auto"/>
        <w:bottom w:val="none" w:sz="0" w:space="0" w:color="auto"/>
        <w:right w:val="none" w:sz="0" w:space="0" w:color="auto"/>
      </w:divBdr>
      <w:divsChild>
        <w:div w:id="1829900665">
          <w:marLeft w:val="0"/>
          <w:marRight w:val="0"/>
          <w:marTop w:val="0"/>
          <w:marBottom w:val="0"/>
          <w:divBdr>
            <w:top w:val="none" w:sz="0" w:space="0" w:color="auto"/>
            <w:left w:val="none" w:sz="0" w:space="0" w:color="auto"/>
            <w:bottom w:val="none" w:sz="0" w:space="0" w:color="auto"/>
            <w:right w:val="none" w:sz="0" w:space="0" w:color="auto"/>
          </w:divBdr>
        </w:div>
      </w:divsChild>
    </w:div>
    <w:div w:id="1593390276">
      <w:bodyDiv w:val="1"/>
      <w:marLeft w:val="0"/>
      <w:marRight w:val="0"/>
      <w:marTop w:val="0"/>
      <w:marBottom w:val="0"/>
      <w:divBdr>
        <w:top w:val="none" w:sz="0" w:space="0" w:color="auto"/>
        <w:left w:val="none" w:sz="0" w:space="0" w:color="auto"/>
        <w:bottom w:val="none" w:sz="0" w:space="0" w:color="auto"/>
        <w:right w:val="none" w:sz="0" w:space="0" w:color="auto"/>
      </w:divBdr>
    </w:div>
    <w:div w:id="1596479827">
      <w:bodyDiv w:val="1"/>
      <w:marLeft w:val="0"/>
      <w:marRight w:val="0"/>
      <w:marTop w:val="0"/>
      <w:marBottom w:val="0"/>
      <w:divBdr>
        <w:top w:val="none" w:sz="0" w:space="0" w:color="auto"/>
        <w:left w:val="none" w:sz="0" w:space="0" w:color="auto"/>
        <w:bottom w:val="none" w:sz="0" w:space="0" w:color="auto"/>
        <w:right w:val="none" w:sz="0" w:space="0" w:color="auto"/>
      </w:divBdr>
    </w:div>
    <w:div w:id="1606770101">
      <w:bodyDiv w:val="1"/>
      <w:marLeft w:val="0"/>
      <w:marRight w:val="0"/>
      <w:marTop w:val="0"/>
      <w:marBottom w:val="0"/>
      <w:divBdr>
        <w:top w:val="none" w:sz="0" w:space="0" w:color="auto"/>
        <w:left w:val="none" w:sz="0" w:space="0" w:color="auto"/>
        <w:bottom w:val="none" w:sz="0" w:space="0" w:color="auto"/>
        <w:right w:val="none" w:sz="0" w:space="0" w:color="auto"/>
      </w:divBdr>
    </w:div>
    <w:div w:id="1621571540">
      <w:bodyDiv w:val="1"/>
      <w:marLeft w:val="0"/>
      <w:marRight w:val="0"/>
      <w:marTop w:val="0"/>
      <w:marBottom w:val="0"/>
      <w:divBdr>
        <w:top w:val="none" w:sz="0" w:space="0" w:color="auto"/>
        <w:left w:val="none" w:sz="0" w:space="0" w:color="auto"/>
        <w:bottom w:val="none" w:sz="0" w:space="0" w:color="auto"/>
        <w:right w:val="none" w:sz="0" w:space="0" w:color="auto"/>
      </w:divBdr>
      <w:divsChild>
        <w:div w:id="508719691">
          <w:marLeft w:val="0"/>
          <w:marRight w:val="0"/>
          <w:marTop w:val="0"/>
          <w:marBottom w:val="0"/>
          <w:divBdr>
            <w:top w:val="none" w:sz="0" w:space="0" w:color="auto"/>
            <w:left w:val="none" w:sz="0" w:space="0" w:color="auto"/>
            <w:bottom w:val="none" w:sz="0" w:space="0" w:color="auto"/>
            <w:right w:val="none" w:sz="0" w:space="0" w:color="auto"/>
          </w:divBdr>
        </w:div>
        <w:div w:id="1418748637">
          <w:marLeft w:val="0"/>
          <w:marRight w:val="0"/>
          <w:marTop w:val="0"/>
          <w:marBottom w:val="0"/>
          <w:divBdr>
            <w:top w:val="none" w:sz="0" w:space="0" w:color="auto"/>
            <w:left w:val="none" w:sz="0" w:space="0" w:color="auto"/>
            <w:bottom w:val="none" w:sz="0" w:space="0" w:color="auto"/>
            <w:right w:val="none" w:sz="0" w:space="0" w:color="auto"/>
          </w:divBdr>
        </w:div>
      </w:divsChild>
    </w:div>
    <w:div w:id="1633560195">
      <w:bodyDiv w:val="1"/>
      <w:marLeft w:val="0"/>
      <w:marRight w:val="0"/>
      <w:marTop w:val="0"/>
      <w:marBottom w:val="0"/>
      <w:divBdr>
        <w:top w:val="none" w:sz="0" w:space="0" w:color="auto"/>
        <w:left w:val="none" w:sz="0" w:space="0" w:color="auto"/>
        <w:bottom w:val="none" w:sz="0" w:space="0" w:color="auto"/>
        <w:right w:val="none" w:sz="0" w:space="0" w:color="auto"/>
      </w:divBdr>
      <w:divsChild>
        <w:div w:id="488909388">
          <w:marLeft w:val="0"/>
          <w:marRight w:val="0"/>
          <w:marTop w:val="0"/>
          <w:marBottom w:val="0"/>
          <w:divBdr>
            <w:top w:val="none" w:sz="0" w:space="0" w:color="auto"/>
            <w:left w:val="none" w:sz="0" w:space="0" w:color="auto"/>
            <w:bottom w:val="none" w:sz="0" w:space="0" w:color="auto"/>
            <w:right w:val="none" w:sz="0" w:space="0" w:color="auto"/>
          </w:divBdr>
        </w:div>
        <w:div w:id="1191606362">
          <w:marLeft w:val="0"/>
          <w:marRight w:val="0"/>
          <w:marTop w:val="0"/>
          <w:marBottom w:val="0"/>
          <w:divBdr>
            <w:top w:val="none" w:sz="0" w:space="0" w:color="auto"/>
            <w:left w:val="none" w:sz="0" w:space="0" w:color="auto"/>
            <w:bottom w:val="none" w:sz="0" w:space="0" w:color="auto"/>
            <w:right w:val="none" w:sz="0" w:space="0" w:color="auto"/>
          </w:divBdr>
        </w:div>
        <w:div w:id="1352145233">
          <w:marLeft w:val="0"/>
          <w:marRight w:val="0"/>
          <w:marTop w:val="0"/>
          <w:marBottom w:val="0"/>
          <w:divBdr>
            <w:top w:val="none" w:sz="0" w:space="0" w:color="auto"/>
            <w:left w:val="none" w:sz="0" w:space="0" w:color="auto"/>
            <w:bottom w:val="none" w:sz="0" w:space="0" w:color="auto"/>
            <w:right w:val="none" w:sz="0" w:space="0" w:color="auto"/>
          </w:divBdr>
        </w:div>
        <w:div w:id="1134787851">
          <w:marLeft w:val="0"/>
          <w:marRight w:val="0"/>
          <w:marTop w:val="0"/>
          <w:marBottom w:val="0"/>
          <w:divBdr>
            <w:top w:val="none" w:sz="0" w:space="0" w:color="auto"/>
            <w:left w:val="none" w:sz="0" w:space="0" w:color="auto"/>
            <w:bottom w:val="none" w:sz="0" w:space="0" w:color="auto"/>
            <w:right w:val="none" w:sz="0" w:space="0" w:color="auto"/>
          </w:divBdr>
        </w:div>
        <w:div w:id="904340199">
          <w:marLeft w:val="0"/>
          <w:marRight w:val="0"/>
          <w:marTop w:val="0"/>
          <w:marBottom w:val="0"/>
          <w:divBdr>
            <w:top w:val="none" w:sz="0" w:space="0" w:color="auto"/>
            <w:left w:val="none" w:sz="0" w:space="0" w:color="auto"/>
            <w:bottom w:val="none" w:sz="0" w:space="0" w:color="auto"/>
            <w:right w:val="none" w:sz="0" w:space="0" w:color="auto"/>
          </w:divBdr>
        </w:div>
        <w:div w:id="479420596">
          <w:marLeft w:val="0"/>
          <w:marRight w:val="0"/>
          <w:marTop w:val="0"/>
          <w:marBottom w:val="0"/>
          <w:divBdr>
            <w:top w:val="none" w:sz="0" w:space="0" w:color="auto"/>
            <w:left w:val="none" w:sz="0" w:space="0" w:color="auto"/>
            <w:bottom w:val="none" w:sz="0" w:space="0" w:color="auto"/>
            <w:right w:val="none" w:sz="0" w:space="0" w:color="auto"/>
          </w:divBdr>
        </w:div>
        <w:div w:id="2078548493">
          <w:marLeft w:val="0"/>
          <w:marRight w:val="0"/>
          <w:marTop w:val="0"/>
          <w:marBottom w:val="0"/>
          <w:divBdr>
            <w:top w:val="none" w:sz="0" w:space="0" w:color="auto"/>
            <w:left w:val="none" w:sz="0" w:space="0" w:color="auto"/>
            <w:bottom w:val="none" w:sz="0" w:space="0" w:color="auto"/>
            <w:right w:val="none" w:sz="0" w:space="0" w:color="auto"/>
          </w:divBdr>
        </w:div>
        <w:div w:id="1407923882">
          <w:marLeft w:val="0"/>
          <w:marRight w:val="0"/>
          <w:marTop w:val="0"/>
          <w:marBottom w:val="0"/>
          <w:divBdr>
            <w:top w:val="none" w:sz="0" w:space="0" w:color="auto"/>
            <w:left w:val="none" w:sz="0" w:space="0" w:color="auto"/>
            <w:bottom w:val="none" w:sz="0" w:space="0" w:color="auto"/>
            <w:right w:val="none" w:sz="0" w:space="0" w:color="auto"/>
          </w:divBdr>
        </w:div>
        <w:div w:id="911428784">
          <w:marLeft w:val="0"/>
          <w:marRight w:val="0"/>
          <w:marTop w:val="0"/>
          <w:marBottom w:val="0"/>
          <w:divBdr>
            <w:top w:val="none" w:sz="0" w:space="0" w:color="auto"/>
            <w:left w:val="none" w:sz="0" w:space="0" w:color="auto"/>
            <w:bottom w:val="none" w:sz="0" w:space="0" w:color="auto"/>
            <w:right w:val="none" w:sz="0" w:space="0" w:color="auto"/>
          </w:divBdr>
        </w:div>
        <w:div w:id="624191116">
          <w:marLeft w:val="0"/>
          <w:marRight w:val="0"/>
          <w:marTop w:val="0"/>
          <w:marBottom w:val="0"/>
          <w:divBdr>
            <w:top w:val="none" w:sz="0" w:space="0" w:color="auto"/>
            <w:left w:val="none" w:sz="0" w:space="0" w:color="auto"/>
            <w:bottom w:val="none" w:sz="0" w:space="0" w:color="auto"/>
            <w:right w:val="none" w:sz="0" w:space="0" w:color="auto"/>
          </w:divBdr>
        </w:div>
        <w:div w:id="933123744">
          <w:marLeft w:val="0"/>
          <w:marRight w:val="0"/>
          <w:marTop w:val="0"/>
          <w:marBottom w:val="0"/>
          <w:divBdr>
            <w:top w:val="none" w:sz="0" w:space="0" w:color="auto"/>
            <w:left w:val="none" w:sz="0" w:space="0" w:color="auto"/>
            <w:bottom w:val="none" w:sz="0" w:space="0" w:color="auto"/>
            <w:right w:val="none" w:sz="0" w:space="0" w:color="auto"/>
          </w:divBdr>
        </w:div>
        <w:div w:id="1623071014">
          <w:marLeft w:val="0"/>
          <w:marRight w:val="0"/>
          <w:marTop w:val="0"/>
          <w:marBottom w:val="0"/>
          <w:divBdr>
            <w:top w:val="none" w:sz="0" w:space="0" w:color="auto"/>
            <w:left w:val="none" w:sz="0" w:space="0" w:color="auto"/>
            <w:bottom w:val="none" w:sz="0" w:space="0" w:color="auto"/>
            <w:right w:val="none" w:sz="0" w:space="0" w:color="auto"/>
          </w:divBdr>
        </w:div>
        <w:div w:id="1360551170">
          <w:marLeft w:val="0"/>
          <w:marRight w:val="0"/>
          <w:marTop w:val="0"/>
          <w:marBottom w:val="0"/>
          <w:divBdr>
            <w:top w:val="none" w:sz="0" w:space="0" w:color="auto"/>
            <w:left w:val="none" w:sz="0" w:space="0" w:color="auto"/>
            <w:bottom w:val="none" w:sz="0" w:space="0" w:color="auto"/>
            <w:right w:val="none" w:sz="0" w:space="0" w:color="auto"/>
          </w:divBdr>
        </w:div>
        <w:div w:id="753087005">
          <w:marLeft w:val="0"/>
          <w:marRight w:val="0"/>
          <w:marTop w:val="0"/>
          <w:marBottom w:val="0"/>
          <w:divBdr>
            <w:top w:val="none" w:sz="0" w:space="0" w:color="auto"/>
            <w:left w:val="none" w:sz="0" w:space="0" w:color="auto"/>
            <w:bottom w:val="none" w:sz="0" w:space="0" w:color="auto"/>
            <w:right w:val="none" w:sz="0" w:space="0" w:color="auto"/>
          </w:divBdr>
        </w:div>
        <w:div w:id="617027003">
          <w:marLeft w:val="0"/>
          <w:marRight w:val="0"/>
          <w:marTop w:val="0"/>
          <w:marBottom w:val="0"/>
          <w:divBdr>
            <w:top w:val="none" w:sz="0" w:space="0" w:color="auto"/>
            <w:left w:val="none" w:sz="0" w:space="0" w:color="auto"/>
            <w:bottom w:val="none" w:sz="0" w:space="0" w:color="auto"/>
            <w:right w:val="none" w:sz="0" w:space="0" w:color="auto"/>
          </w:divBdr>
        </w:div>
        <w:div w:id="713384290">
          <w:marLeft w:val="0"/>
          <w:marRight w:val="0"/>
          <w:marTop w:val="0"/>
          <w:marBottom w:val="0"/>
          <w:divBdr>
            <w:top w:val="none" w:sz="0" w:space="0" w:color="auto"/>
            <w:left w:val="none" w:sz="0" w:space="0" w:color="auto"/>
            <w:bottom w:val="none" w:sz="0" w:space="0" w:color="auto"/>
            <w:right w:val="none" w:sz="0" w:space="0" w:color="auto"/>
          </w:divBdr>
        </w:div>
        <w:div w:id="563562180">
          <w:marLeft w:val="0"/>
          <w:marRight w:val="0"/>
          <w:marTop w:val="0"/>
          <w:marBottom w:val="0"/>
          <w:divBdr>
            <w:top w:val="none" w:sz="0" w:space="0" w:color="auto"/>
            <w:left w:val="none" w:sz="0" w:space="0" w:color="auto"/>
            <w:bottom w:val="none" w:sz="0" w:space="0" w:color="auto"/>
            <w:right w:val="none" w:sz="0" w:space="0" w:color="auto"/>
          </w:divBdr>
        </w:div>
        <w:div w:id="1832981862">
          <w:marLeft w:val="0"/>
          <w:marRight w:val="0"/>
          <w:marTop w:val="0"/>
          <w:marBottom w:val="0"/>
          <w:divBdr>
            <w:top w:val="none" w:sz="0" w:space="0" w:color="auto"/>
            <w:left w:val="none" w:sz="0" w:space="0" w:color="auto"/>
            <w:bottom w:val="none" w:sz="0" w:space="0" w:color="auto"/>
            <w:right w:val="none" w:sz="0" w:space="0" w:color="auto"/>
          </w:divBdr>
        </w:div>
        <w:div w:id="1738286697">
          <w:marLeft w:val="0"/>
          <w:marRight w:val="0"/>
          <w:marTop w:val="0"/>
          <w:marBottom w:val="0"/>
          <w:divBdr>
            <w:top w:val="none" w:sz="0" w:space="0" w:color="auto"/>
            <w:left w:val="none" w:sz="0" w:space="0" w:color="auto"/>
            <w:bottom w:val="none" w:sz="0" w:space="0" w:color="auto"/>
            <w:right w:val="none" w:sz="0" w:space="0" w:color="auto"/>
          </w:divBdr>
        </w:div>
        <w:div w:id="455492762">
          <w:marLeft w:val="0"/>
          <w:marRight w:val="0"/>
          <w:marTop w:val="0"/>
          <w:marBottom w:val="0"/>
          <w:divBdr>
            <w:top w:val="none" w:sz="0" w:space="0" w:color="auto"/>
            <w:left w:val="none" w:sz="0" w:space="0" w:color="auto"/>
            <w:bottom w:val="none" w:sz="0" w:space="0" w:color="auto"/>
            <w:right w:val="none" w:sz="0" w:space="0" w:color="auto"/>
          </w:divBdr>
        </w:div>
        <w:div w:id="1525441559">
          <w:marLeft w:val="0"/>
          <w:marRight w:val="0"/>
          <w:marTop w:val="0"/>
          <w:marBottom w:val="0"/>
          <w:divBdr>
            <w:top w:val="none" w:sz="0" w:space="0" w:color="auto"/>
            <w:left w:val="none" w:sz="0" w:space="0" w:color="auto"/>
            <w:bottom w:val="none" w:sz="0" w:space="0" w:color="auto"/>
            <w:right w:val="none" w:sz="0" w:space="0" w:color="auto"/>
          </w:divBdr>
        </w:div>
        <w:div w:id="1741632867">
          <w:marLeft w:val="0"/>
          <w:marRight w:val="0"/>
          <w:marTop w:val="0"/>
          <w:marBottom w:val="0"/>
          <w:divBdr>
            <w:top w:val="none" w:sz="0" w:space="0" w:color="auto"/>
            <w:left w:val="none" w:sz="0" w:space="0" w:color="auto"/>
            <w:bottom w:val="none" w:sz="0" w:space="0" w:color="auto"/>
            <w:right w:val="none" w:sz="0" w:space="0" w:color="auto"/>
          </w:divBdr>
        </w:div>
        <w:div w:id="878204960">
          <w:marLeft w:val="0"/>
          <w:marRight w:val="0"/>
          <w:marTop w:val="0"/>
          <w:marBottom w:val="0"/>
          <w:divBdr>
            <w:top w:val="none" w:sz="0" w:space="0" w:color="auto"/>
            <w:left w:val="none" w:sz="0" w:space="0" w:color="auto"/>
            <w:bottom w:val="none" w:sz="0" w:space="0" w:color="auto"/>
            <w:right w:val="none" w:sz="0" w:space="0" w:color="auto"/>
          </w:divBdr>
        </w:div>
      </w:divsChild>
    </w:div>
    <w:div w:id="1647471798">
      <w:bodyDiv w:val="1"/>
      <w:marLeft w:val="0"/>
      <w:marRight w:val="0"/>
      <w:marTop w:val="0"/>
      <w:marBottom w:val="0"/>
      <w:divBdr>
        <w:top w:val="none" w:sz="0" w:space="0" w:color="auto"/>
        <w:left w:val="none" w:sz="0" w:space="0" w:color="auto"/>
        <w:bottom w:val="none" w:sz="0" w:space="0" w:color="auto"/>
        <w:right w:val="none" w:sz="0" w:space="0" w:color="auto"/>
      </w:divBdr>
      <w:divsChild>
        <w:div w:id="956719503">
          <w:marLeft w:val="0"/>
          <w:marRight w:val="0"/>
          <w:marTop w:val="0"/>
          <w:marBottom w:val="0"/>
          <w:divBdr>
            <w:top w:val="none" w:sz="0" w:space="0" w:color="auto"/>
            <w:left w:val="none" w:sz="0" w:space="0" w:color="auto"/>
            <w:bottom w:val="none" w:sz="0" w:space="0" w:color="auto"/>
            <w:right w:val="none" w:sz="0" w:space="0" w:color="auto"/>
          </w:divBdr>
        </w:div>
        <w:div w:id="1285648991">
          <w:marLeft w:val="0"/>
          <w:marRight w:val="0"/>
          <w:marTop w:val="0"/>
          <w:marBottom w:val="0"/>
          <w:divBdr>
            <w:top w:val="none" w:sz="0" w:space="0" w:color="auto"/>
            <w:left w:val="none" w:sz="0" w:space="0" w:color="auto"/>
            <w:bottom w:val="none" w:sz="0" w:space="0" w:color="auto"/>
            <w:right w:val="none" w:sz="0" w:space="0" w:color="auto"/>
          </w:divBdr>
        </w:div>
        <w:div w:id="1512798448">
          <w:marLeft w:val="0"/>
          <w:marRight w:val="0"/>
          <w:marTop w:val="0"/>
          <w:marBottom w:val="0"/>
          <w:divBdr>
            <w:top w:val="none" w:sz="0" w:space="0" w:color="auto"/>
            <w:left w:val="none" w:sz="0" w:space="0" w:color="auto"/>
            <w:bottom w:val="none" w:sz="0" w:space="0" w:color="auto"/>
            <w:right w:val="none" w:sz="0" w:space="0" w:color="auto"/>
          </w:divBdr>
        </w:div>
        <w:div w:id="674654955">
          <w:marLeft w:val="0"/>
          <w:marRight w:val="0"/>
          <w:marTop w:val="0"/>
          <w:marBottom w:val="0"/>
          <w:divBdr>
            <w:top w:val="none" w:sz="0" w:space="0" w:color="auto"/>
            <w:left w:val="none" w:sz="0" w:space="0" w:color="auto"/>
            <w:bottom w:val="none" w:sz="0" w:space="0" w:color="auto"/>
            <w:right w:val="none" w:sz="0" w:space="0" w:color="auto"/>
          </w:divBdr>
        </w:div>
      </w:divsChild>
    </w:div>
    <w:div w:id="1661081709">
      <w:bodyDiv w:val="1"/>
      <w:marLeft w:val="0"/>
      <w:marRight w:val="0"/>
      <w:marTop w:val="0"/>
      <w:marBottom w:val="0"/>
      <w:divBdr>
        <w:top w:val="none" w:sz="0" w:space="0" w:color="auto"/>
        <w:left w:val="none" w:sz="0" w:space="0" w:color="auto"/>
        <w:bottom w:val="none" w:sz="0" w:space="0" w:color="auto"/>
        <w:right w:val="none" w:sz="0" w:space="0" w:color="auto"/>
      </w:divBdr>
      <w:divsChild>
        <w:div w:id="761611481">
          <w:marLeft w:val="0"/>
          <w:marRight w:val="0"/>
          <w:marTop w:val="0"/>
          <w:marBottom w:val="0"/>
          <w:divBdr>
            <w:top w:val="none" w:sz="0" w:space="0" w:color="auto"/>
            <w:left w:val="none" w:sz="0" w:space="0" w:color="auto"/>
            <w:bottom w:val="none" w:sz="0" w:space="0" w:color="auto"/>
            <w:right w:val="none" w:sz="0" w:space="0" w:color="auto"/>
          </w:divBdr>
        </w:div>
        <w:div w:id="1715931827">
          <w:marLeft w:val="0"/>
          <w:marRight w:val="0"/>
          <w:marTop w:val="0"/>
          <w:marBottom w:val="0"/>
          <w:divBdr>
            <w:top w:val="none" w:sz="0" w:space="0" w:color="auto"/>
            <w:left w:val="none" w:sz="0" w:space="0" w:color="auto"/>
            <w:bottom w:val="none" w:sz="0" w:space="0" w:color="auto"/>
            <w:right w:val="none" w:sz="0" w:space="0" w:color="auto"/>
          </w:divBdr>
        </w:div>
        <w:div w:id="2090887225">
          <w:marLeft w:val="0"/>
          <w:marRight w:val="0"/>
          <w:marTop w:val="0"/>
          <w:marBottom w:val="0"/>
          <w:divBdr>
            <w:top w:val="none" w:sz="0" w:space="0" w:color="auto"/>
            <w:left w:val="none" w:sz="0" w:space="0" w:color="auto"/>
            <w:bottom w:val="none" w:sz="0" w:space="0" w:color="auto"/>
            <w:right w:val="none" w:sz="0" w:space="0" w:color="auto"/>
          </w:divBdr>
        </w:div>
        <w:div w:id="1840152425">
          <w:marLeft w:val="0"/>
          <w:marRight w:val="0"/>
          <w:marTop w:val="0"/>
          <w:marBottom w:val="0"/>
          <w:divBdr>
            <w:top w:val="none" w:sz="0" w:space="0" w:color="auto"/>
            <w:left w:val="none" w:sz="0" w:space="0" w:color="auto"/>
            <w:bottom w:val="none" w:sz="0" w:space="0" w:color="auto"/>
            <w:right w:val="none" w:sz="0" w:space="0" w:color="auto"/>
          </w:divBdr>
        </w:div>
        <w:div w:id="132068402">
          <w:marLeft w:val="0"/>
          <w:marRight w:val="0"/>
          <w:marTop w:val="0"/>
          <w:marBottom w:val="0"/>
          <w:divBdr>
            <w:top w:val="none" w:sz="0" w:space="0" w:color="auto"/>
            <w:left w:val="none" w:sz="0" w:space="0" w:color="auto"/>
            <w:bottom w:val="none" w:sz="0" w:space="0" w:color="auto"/>
            <w:right w:val="none" w:sz="0" w:space="0" w:color="auto"/>
          </w:divBdr>
        </w:div>
        <w:div w:id="1986737262">
          <w:marLeft w:val="0"/>
          <w:marRight w:val="0"/>
          <w:marTop w:val="0"/>
          <w:marBottom w:val="0"/>
          <w:divBdr>
            <w:top w:val="none" w:sz="0" w:space="0" w:color="auto"/>
            <w:left w:val="none" w:sz="0" w:space="0" w:color="auto"/>
            <w:bottom w:val="none" w:sz="0" w:space="0" w:color="auto"/>
            <w:right w:val="none" w:sz="0" w:space="0" w:color="auto"/>
          </w:divBdr>
        </w:div>
        <w:div w:id="43263351">
          <w:marLeft w:val="0"/>
          <w:marRight w:val="0"/>
          <w:marTop w:val="0"/>
          <w:marBottom w:val="0"/>
          <w:divBdr>
            <w:top w:val="none" w:sz="0" w:space="0" w:color="auto"/>
            <w:left w:val="none" w:sz="0" w:space="0" w:color="auto"/>
            <w:bottom w:val="none" w:sz="0" w:space="0" w:color="auto"/>
            <w:right w:val="none" w:sz="0" w:space="0" w:color="auto"/>
          </w:divBdr>
        </w:div>
        <w:div w:id="1664964023">
          <w:marLeft w:val="0"/>
          <w:marRight w:val="0"/>
          <w:marTop w:val="0"/>
          <w:marBottom w:val="0"/>
          <w:divBdr>
            <w:top w:val="none" w:sz="0" w:space="0" w:color="auto"/>
            <w:left w:val="none" w:sz="0" w:space="0" w:color="auto"/>
            <w:bottom w:val="none" w:sz="0" w:space="0" w:color="auto"/>
            <w:right w:val="none" w:sz="0" w:space="0" w:color="auto"/>
          </w:divBdr>
        </w:div>
        <w:div w:id="2115130980">
          <w:marLeft w:val="0"/>
          <w:marRight w:val="0"/>
          <w:marTop w:val="0"/>
          <w:marBottom w:val="0"/>
          <w:divBdr>
            <w:top w:val="none" w:sz="0" w:space="0" w:color="auto"/>
            <w:left w:val="none" w:sz="0" w:space="0" w:color="auto"/>
            <w:bottom w:val="none" w:sz="0" w:space="0" w:color="auto"/>
            <w:right w:val="none" w:sz="0" w:space="0" w:color="auto"/>
          </w:divBdr>
        </w:div>
        <w:div w:id="1653941975">
          <w:marLeft w:val="0"/>
          <w:marRight w:val="0"/>
          <w:marTop w:val="0"/>
          <w:marBottom w:val="0"/>
          <w:divBdr>
            <w:top w:val="none" w:sz="0" w:space="0" w:color="auto"/>
            <w:left w:val="none" w:sz="0" w:space="0" w:color="auto"/>
            <w:bottom w:val="none" w:sz="0" w:space="0" w:color="auto"/>
            <w:right w:val="none" w:sz="0" w:space="0" w:color="auto"/>
          </w:divBdr>
        </w:div>
        <w:div w:id="501119020">
          <w:marLeft w:val="0"/>
          <w:marRight w:val="0"/>
          <w:marTop w:val="0"/>
          <w:marBottom w:val="0"/>
          <w:divBdr>
            <w:top w:val="none" w:sz="0" w:space="0" w:color="auto"/>
            <w:left w:val="none" w:sz="0" w:space="0" w:color="auto"/>
            <w:bottom w:val="none" w:sz="0" w:space="0" w:color="auto"/>
            <w:right w:val="none" w:sz="0" w:space="0" w:color="auto"/>
          </w:divBdr>
        </w:div>
        <w:div w:id="1551529753">
          <w:marLeft w:val="0"/>
          <w:marRight w:val="0"/>
          <w:marTop w:val="0"/>
          <w:marBottom w:val="0"/>
          <w:divBdr>
            <w:top w:val="none" w:sz="0" w:space="0" w:color="auto"/>
            <w:left w:val="none" w:sz="0" w:space="0" w:color="auto"/>
            <w:bottom w:val="none" w:sz="0" w:space="0" w:color="auto"/>
            <w:right w:val="none" w:sz="0" w:space="0" w:color="auto"/>
          </w:divBdr>
        </w:div>
        <w:div w:id="519776677">
          <w:marLeft w:val="0"/>
          <w:marRight w:val="0"/>
          <w:marTop w:val="0"/>
          <w:marBottom w:val="0"/>
          <w:divBdr>
            <w:top w:val="none" w:sz="0" w:space="0" w:color="auto"/>
            <w:left w:val="none" w:sz="0" w:space="0" w:color="auto"/>
            <w:bottom w:val="none" w:sz="0" w:space="0" w:color="auto"/>
            <w:right w:val="none" w:sz="0" w:space="0" w:color="auto"/>
          </w:divBdr>
        </w:div>
        <w:div w:id="967051737">
          <w:marLeft w:val="0"/>
          <w:marRight w:val="0"/>
          <w:marTop w:val="0"/>
          <w:marBottom w:val="0"/>
          <w:divBdr>
            <w:top w:val="none" w:sz="0" w:space="0" w:color="auto"/>
            <w:left w:val="none" w:sz="0" w:space="0" w:color="auto"/>
            <w:bottom w:val="none" w:sz="0" w:space="0" w:color="auto"/>
            <w:right w:val="none" w:sz="0" w:space="0" w:color="auto"/>
          </w:divBdr>
        </w:div>
        <w:div w:id="1601065574">
          <w:marLeft w:val="0"/>
          <w:marRight w:val="0"/>
          <w:marTop w:val="0"/>
          <w:marBottom w:val="0"/>
          <w:divBdr>
            <w:top w:val="none" w:sz="0" w:space="0" w:color="auto"/>
            <w:left w:val="none" w:sz="0" w:space="0" w:color="auto"/>
            <w:bottom w:val="none" w:sz="0" w:space="0" w:color="auto"/>
            <w:right w:val="none" w:sz="0" w:space="0" w:color="auto"/>
          </w:divBdr>
        </w:div>
        <w:div w:id="735200383">
          <w:marLeft w:val="0"/>
          <w:marRight w:val="0"/>
          <w:marTop w:val="0"/>
          <w:marBottom w:val="0"/>
          <w:divBdr>
            <w:top w:val="none" w:sz="0" w:space="0" w:color="auto"/>
            <w:left w:val="none" w:sz="0" w:space="0" w:color="auto"/>
            <w:bottom w:val="none" w:sz="0" w:space="0" w:color="auto"/>
            <w:right w:val="none" w:sz="0" w:space="0" w:color="auto"/>
          </w:divBdr>
        </w:div>
        <w:div w:id="1223520386">
          <w:marLeft w:val="0"/>
          <w:marRight w:val="0"/>
          <w:marTop w:val="0"/>
          <w:marBottom w:val="0"/>
          <w:divBdr>
            <w:top w:val="none" w:sz="0" w:space="0" w:color="auto"/>
            <w:left w:val="none" w:sz="0" w:space="0" w:color="auto"/>
            <w:bottom w:val="none" w:sz="0" w:space="0" w:color="auto"/>
            <w:right w:val="none" w:sz="0" w:space="0" w:color="auto"/>
          </w:divBdr>
        </w:div>
        <w:div w:id="1330868903">
          <w:marLeft w:val="0"/>
          <w:marRight w:val="0"/>
          <w:marTop w:val="0"/>
          <w:marBottom w:val="0"/>
          <w:divBdr>
            <w:top w:val="none" w:sz="0" w:space="0" w:color="auto"/>
            <w:left w:val="none" w:sz="0" w:space="0" w:color="auto"/>
            <w:bottom w:val="none" w:sz="0" w:space="0" w:color="auto"/>
            <w:right w:val="none" w:sz="0" w:space="0" w:color="auto"/>
          </w:divBdr>
        </w:div>
        <w:div w:id="501354453">
          <w:marLeft w:val="0"/>
          <w:marRight w:val="0"/>
          <w:marTop w:val="0"/>
          <w:marBottom w:val="0"/>
          <w:divBdr>
            <w:top w:val="none" w:sz="0" w:space="0" w:color="auto"/>
            <w:left w:val="none" w:sz="0" w:space="0" w:color="auto"/>
            <w:bottom w:val="none" w:sz="0" w:space="0" w:color="auto"/>
            <w:right w:val="none" w:sz="0" w:space="0" w:color="auto"/>
          </w:divBdr>
        </w:div>
        <w:div w:id="1551190106">
          <w:marLeft w:val="0"/>
          <w:marRight w:val="0"/>
          <w:marTop w:val="0"/>
          <w:marBottom w:val="0"/>
          <w:divBdr>
            <w:top w:val="none" w:sz="0" w:space="0" w:color="auto"/>
            <w:left w:val="none" w:sz="0" w:space="0" w:color="auto"/>
            <w:bottom w:val="none" w:sz="0" w:space="0" w:color="auto"/>
            <w:right w:val="none" w:sz="0" w:space="0" w:color="auto"/>
          </w:divBdr>
        </w:div>
        <w:div w:id="1320302917">
          <w:marLeft w:val="0"/>
          <w:marRight w:val="0"/>
          <w:marTop w:val="0"/>
          <w:marBottom w:val="0"/>
          <w:divBdr>
            <w:top w:val="none" w:sz="0" w:space="0" w:color="auto"/>
            <w:left w:val="none" w:sz="0" w:space="0" w:color="auto"/>
            <w:bottom w:val="none" w:sz="0" w:space="0" w:color="auto"/>
            <w:right w:val="none" w:sz="0" w:space="0" w:color="auto"/>
          </w:divBdr>
        </w:div>
        <w:div w:id="890506678">
          <w:marLeft w:val="0"/>
          <w:marRight w:val="0"/>
          <w:marTop w:val="0"/>
          <w:marBottom w:val="0"/>
          <w:divBdr>
            <w:top w:val="none" w:sz="0" w:space="0" w:color="auto"/>
            <w:left w:val="none" w:sz="0" w:space="0" w:color="auto"/>
            <w:bottom w:val="none" w:sz="0" w:space="0" w:color="auto"/>
            <w:right w:val="none" w:sz="0" w:space="0" w:color="auto"/>
          </w:divBdr>
        </w:div>
        <w:div w:id="286736972">
          <w:marLeft w:val="0"/>
          <w:marRight w:val="0"/>
          <w:marTop w:val="0"/>
          <w:marBottom w:val="0"/>
          <w:divBdr>
            <w:top w:val="none" w:sz="0" w:space="0" w:color="auto"/>
            <w:left w:val="none" w:sz="0" w:space="0" w:color="auto"/>
            <w:bottom w:val="none" w:sz="0" w:space="0" w:color="auto"/>
            <w:right w:val="none" w:sz="0" w:space="0" w:color="auto"/>
          </w:divBdr>
        </w:div>
        <w:div w:id="99494373">
          <w:marLeft w:val="0"/>
          <w:marRight w:val="0"/>
          <w:marTop w:val="0"/>
          <w:marBottom w:val="0"/>
          <w:divBdr>
            <w:top w:val="none" w:sz="0" w:space="0" w:color="auto"/>
            <w:left w:val="none" w:sz="0" w:space="0" w:color="auto"/>
            <w:bottom w:val="none" w:sz="0" w:space="0" w:color="auto"/>
            <w:right w:val="none" w:sz="0" w:space="0" w:color="auto"/>
          </w:divBdr>
        </w:div>
        <w:div w:id="1465804542">
          <w:marLeft w:val="0"/>
          <w:marRight w:val="0"/>
          <w:marTop w:val="0"/>
          <w:marBottom w:val="0"/>
          <w:divBdr>
            <w:top w:val="none" w:sz="0" w:space="0" w:color="auto"/>
            <w:left w:val="none" w:sz="0" w:space="0" w:color="auto"/>
            <w:bottom w:val="none" w:sz="0" w:space="0" w:color="auto"/>
            <w:right w:val="none" w:sz="0" w:space="0" w:color="auto"/>
          </w:divBdr>
        </w:div>
        <w:div w:id="1233153176">
          <w:marLeft w:val="0"/>
          <w:marRight w:val="0"/>
          <w:marTop w:val="0"/>
          <w:marBottom w:val="0"/>
          <w:divBdr>
            <w:top w:val="none" w:sz="0" w:space="0" w:color="auto"/>
            <w:left w:val="none" w:sz="0" w:space="0" w:color="auto"/>
            <w:bottom w:val="none" w:sz="0" w:space="0" w:color="auto"/>
            <w:right w:val="none" w:sz="0" w:space="0" w:color="auto"/>
          </w:divBdr>
        </w:div>
        <w:div w:id="533277119">
          <w:marLeft w:val="0"/>
          <w:marRight w:val="0"/>
          <w:marTop w:val="0"/>
          <w:marBottom w:val="0"/>
          <w:divBdr>
            <w:top w:val="none" w:sz="0" w:space="0" w:color="auto"/>
            <w:left w:val="none" w:sz="0" w:space="0" w:color="auto"/>
            <w:bottom w:val="none" w:sz="0" w:space="0" w:color="auto"/>
            <w:right w:val="none" w:sz="0" w:space="0" w:color="auto"/>
          </w:divBdr>
        </w:div>
        <w:div w:id="393357509">
          <w:marLeft w:val="0"/>
          <w:marRight w:val="0"/>
          <w:marTop w:val="0"/>
          <w:marBottom w:val="0"/>
          <w:divBdr>
            <w:top w:val="none" w:sz="0" w:space="0" w:color="auto"/>
            <w:left w:val="none" w:sz="0" w:space="0" w:color="auto"/>
            <w:bottom w:val="none" w:sz="0" w:space="0" w:color="auto"/>
            <w:right w:val="none" w:sz="0" w:space="0" w:color="auto"/>
          </w:divBdr>
        </w:div>
        <w:div w:id="878273901">
          <w:marLeft w:val="0"/>
          <w:marRight w:val="0"/>
          <w:marTop w:val="0"/>
          <w:marBottom w:val="0"/>
          <w:divBdr>
            <w:top w:val="none" w:sz="0" w:space="0" w:color="auto"/>
            <w:left w:val="none" w:sz="0" w:space="0" w:color="auto"/>
            <w:bottom w:val="none" w:sz="0" w:space="0" w:color="auto"/>
            <w:right w:val="none" w:sz="0" w:space="0" w:color="auto"/>
          </w:divBdr>
        </w:div>
        <w:div w:id="630214971">
          <w:marLeft w:val="0"/>
          <w:marRight w:val="0"/>
          <w:marTop w:val="0"/>
          <w:marBottom w:val="0"/>
          <w:divBdr>
            <w:top w:val="none" w:sz="0" w:space="0" w:color="auto"/>
            <w:left w:val="none" w:sz="0" w:space="0" w:color="auto"/>
            <w:bottom w:val="none" w:sz="0" w:space="0" w:color="auto"/>
            <w:right w:val="none" w:sz="0" w:space="0" w:color="auto"/>
          </w:divBdr>
        </w:div>
      </w:divsChild>
    </w:div>
    <w:div w:id="1664502327">
      <w:bodyDiv w:val="1"/>
      <w:marLeft w:val="0"/>
      <w:marRight w:val="0"/>
      <w:marTop w:val="0"/>
      <w:marBottom w:val="0"/>
      <w:divBdr>
        <w:top w:val="none" w:sz="0" w:space="0" w:color="auto"/>
        <w:left w:val="none" w:sz="0" w:space="0" w:color="auto"/>
        <w:bottom w:val="none" w:sz="0" w:space="0" w:color="auto"/>
        <w:right w:val="none" w:sz="0" w:space="0" w:color="auto"/>
      </w:divBdr>
      <w:divsChild>
        <w:div w:id="520431863">
          <w:marLeft w:val="0"/>
          <w:marRight w:val="0"/>
          <w:marTop w:val="0"/>
          <w:marBottom w:val="0"/>
          <w:divBdr>
            <w:top w:val="none" w:sz="0" w:space="0" w:color="auto"/>
            <w:left w:val="none" w:sz="0" w:space="0" w:color="auto"/>
            <w:bottom w:val="none" w:sz="0" w:space="0" w:color="auto"/>
            <w:right w:val="none" w:sz="0" w:space="0" w:color="auto"/>
          </w:divBdr>
        </w:div>
        <w:div w:id="539443847">
          <w:marLeft w:val="0"/>
          <w:marRight w:val="0"/>
          <w:marTop w:val="0"/>
          <w:marBottom w:val="0"/>
          <w:divBdr>
            <w:top w:val="none" w:sz="0" w:space="0" w:color="auto"/>
            <w:left w:val="none" w:sz="0" w:space="0" w:color="auto"/>
            <w:bottom w:val="none" w:sz="0" w:space="0" w:color="auto"/>
            <w:right w:val="none" w:sz="0" w:space="0" w:color="auto"/>
          </w:divBdr>
        </w:div>
      </w:divsChild>
    </w:div>
    <w:div w:id="1667901189">
      <w:bodyDiv w:val="1"/>
      <w:marLeft w:val="0"/>
      <w:marRight w:val="0"/>
      <w:marTop w:val="0"/>
      <w:marBottom w:val="0"/>
      <w:divBdr>
        <w:top w:val="none" w:sz="0" w:space="0" w:color="auto"/>
        <w:left w:val="none" w:sz="0" w:space="0" w:color="auto"/>
        <w:bottom w:val="none" w:sz="0" w:space="0" w:color="auto"/>
        <w:right w:val="none" w:sz="0" w:space="0" w:color="auto"/>
      </w:divBdr>
    </w:div>
    <w:div w:id="1678582365">
      <w:bodyDiv w:val="1"/>
      <w:marLeft w:val="0"/>
      <w:marRight w:val="0"/>
      <w:marTop w:val="0"/>
      <w:marBottom w:val="0"/>
      <w:divBdr>
        <w:top w:val="none" w:sz="0" w:space="0" w:color="auto"/>
        <w:left w:val="none" w:sz="0" w:space="0" w:color="auto"/>
        <w:bottom w:val="none" w:sz="0" w:space="0" w:color="auto"/>
        <w:right w:val="none" w:sz="0" w:space="0" w:color="auto"/>
      </w:divBdr>
    </w:div>
    <w:div w:id="1701932097">
      <w:bodyDiv w:val="1"/>
      <w:marLeft w:val="0"/>
      <w:marRight w:val="0"/>
      <w:marTop w:val="0"/>
      <w:marBottom w:val="0"/>
      <w:divBdr>
        <w:top w:val="none" w:sz="0" w:space="0" w:color="auto"/>
        <w:left w:val="none" w:sz="0" w:space="0" w:color="auto"/>
        <w:bottom w:val="none" w:sz="0" w:space="0" w:color="auto"/>
        <w:right w:val="none" w:sz="0" w:space="0" w:color="auto"/>
      </w:divBdr>
    </w:div>
    <w:div w:id="1736776443">
      <w:bodyDiv w:val="1"/>
      <w:marLeft w:val="0"/>
      <w:marRight w:val="0"/>
      <w:marTop w:val="0"/>
      <w:marBottom w:val="0"/>
      <w:divBdr>
        <w:top w:val="none" w:sz="0" w:space="0" w:color="auto"/>
        <w:left w:val="none" w:sz="0" w:space="0" w:color="auto"/>
        <w:bottom w:val="none" w:sz="0" w:space="0" w:color="auto"/>
        <w:right w:val="none" w:sz="0" w:space="0" w:color="auto"/>
      </w:divBdr>
    </w:div>
    <w:div w:id="1783767415">
      <w:bodyDiv w:val="1"/>
      <w:marLeft w:val="0"/>
      <w:marRight w:val="0"/>
      <w:marTop w:val="0"/>
      <w:marBottom w:val="0"/>
      <w:divBdr>
        <w:top w:val="none" w:sz="0" w:space="0" w:color="auto"/>
        <w:left w:val="none" w:sz="0" w:space="0" w:color="auto"/>
        <w:bottom w:val="none" w:sz="0" w:space="0" w:color="auto"/>
        <w:right w:val="none" w:sz="0" w:space="0" w:color="auto"/>
      </w:divBdr>
    </w:div>
    <w:div w:id="1784229911">
      <w:bodyDiv w:val="1"/>
      <w:marLeft w:val="0"/>
      <w:marRight w:val="0"/>
      <w:marTop w:val="0"/>
      <w:marBottom w:val="0"/>
      <w:divBdr>
        <w:top w:val="none" w:sz="0" w:space="0" w:color="auto"/>
        <w:left w:val="none" w:sz="0" w:space="0" w:color="auto"/>
        <w:bottom w:val="none" w:sz="0" w:space="0" w:color="auto"/>
        <w:right w:val="none" w:sz="0" w:space="0" w:color="auto"/>
      </w:divBdr>
      <w:divsChild>
        <w:div w:id="454565522">
          <w:marLeft w:val="0"/>
          <w:marRight w:val="0"/>
          <w:marTop w:val="0"/>
          <w:marBottom w:val="0"/>
          <w:divBdr>
            <w:top w:val="none" w:sz="0" w:space="0" w:color="auto"/>
            <w:left w:val="none" w:sz="0" w:space="0" w:color="auto"/>
            <w:bottom w:val="none" w:sz="0" w:space="0" w:color="auto"/>
            <w:right w:val="none" w:sz="0" w:space="0" w:color="auto"/>
          </w:divBdr>
        </w:div>
      </w:divsChild>
    </w:div>
    <w:div w:id="1810241585">
      <w:bodyDiv w:val="1"/>
      <w:marLeft w:val="0"/>
      <w:marRight w:val="0"/>
      <w:marTop w:val="0"/>
      <w:marBottom w:val="0"/>
      <w:divBdr>
        <w:top w:val="none" w:sz="0" w:space="0" w:color="auto"/>
        <w:left w:val="none" w:sz="0" w:space="0" w:color="auto"/>
        <w:bottom w:val="none" w:sz="0" w:space="0" w:color="auto"/>
        <w:right w:val="none" w:sz="0" w:space="0" w:color="auto"/>
      </w:divBdr>
    </w:div>
    <w:div w:id="1815953634">
      <w:bodyDiv w:val="1"/>
      <w:marLeft w:val="0"/>
      <w:marRight w:val="0"/>
      <w:marTop w:val="0"/>
      <w:marBottom w:val="0"/>
      <w:divBdr>
        <w:top w:val="none" w:sz="0" w:space="0" w:color="auto"/>
        <w:left w:val="none" w:sz="0" w:space="0" w:color="auto"/>
        <w:bottom w:val="none" w:sz="0" w:space="0" w:color="auto"/>
        <w:right w:val="none" w:sz="0" w:space="0" w:color="auto"/>
      </w:divBdr>
      <w:divsChild>
        <w:div w:id="1292856588">
          <w:marLeft w:val="0"/>
          <w:marRight w:val="0"/>
          <w:marTop w:val="0"/>
          <w:marBottom w:val="0"/>
          <w:divBdr>
            <w:top w:val="none" w:sz="0" w:space="0" w:color="auto"/>
            <w:left w:val="none" w:sz="0" w:space="0" w:color="auto"/>
            <w:bottom w:val="none" w:sz="0" w:space="0" w:color="auto"/>
            <w:right w:val="none" w:sz="0" w:space="0" w:color="auto"/>
          </w:divBdr>
        </w:div>
        <w:div w:id="173109278">
          <w:marLeft w:val="0"/>
          <w:marRight w:val="0"/>
          <w:marTop w:val="0"/>
          <w:marBottom w:val="0"/>
          <w:divBdr>
            <w:top w:val="none" w:sz="0" w:space="0" w:color="auto"/>
            <w:left w:val="none" w:sz="0" w:space="0" w:color="auto"/>
            <w:bottom w:val="none" w:sz="0" w:space="0" w:color="auto"/>
            <w:right w:val="none" w:sz="0" w:space="0" w:color="auto"/>
          </w:divBdr>
        </w:div>
        <w:div w:id="1665358165">
          <w:marLeft w:val="0"/>
          <w:marRight w:val="0"/>
          <w:marTop w:val="0"/>
          <w:marBottom w:val="0"/>
          <w:divBdr>
            <w:top w:val="none" w:sz="0" w:space="0" w:color="auto"/>
            <w:left w:val="none" w:sz="0" w:space="0" w:color="auto"/>
            <w:bottom w:val="none" w:sz="0" w:space="0" w:color="auto"/>
            <w:right w:val="none" w:sz="0" w:space="0" w:color="auto"/>
          </w:divBdr>
        </w:div>
        <w:div w:id="784037084">
          <w:marLeft w:val="0"/>
          <w:marRight w:val="0"/>
          <w:marTop w:val="0"/>
          <w:marBottom w:val="0"/>
          <w:divBdr>
            <w:top w:val="none" w:sz="0" w:space="0" w:color="auto"/>
            <w:left w:val="none" w:sz="0" w:space="0" w:color="auto"/>
            <w:bottom w:val="none" w:sz="0" w:space="0" w:color="auto"/>
            <w:right w:val="none" w:sz="0" w:space="0" w:color="auto"/>
          </w:divBdr>
        </w:div>
        <w:div w:id="1379088536">
          <w:marLeft w:val="0"/>
          <w:marRight w:val="0"/>
          <w:marTop w:val="0"/>
          <w:marBottom w:val="0"/>
          <w:divBdr>
            <w:top w:val="none" w:sz="0" w:space="0" w:color="auto"/>
            <w:left w:val="none" w:sz="0" w:space="0" w:color="auto"/>
            <w:bottom w:val="none" w:sz="0" w:space="0" w:color="auto"/>
            <w:right w:val="none" w:sz="0" w:space="0" w:color="auto"/>
          </w:divBdr>
        </w:div>
        <w:div w:id="1096753951">
          <w:marLeft w:val="0"/>
          <w:marRight w:val="0"/>
          <w:marTop w:val="0"/>
          <w:marBottom w:val="0"/>
          <w:divBdr>
            <w:top w:val="none" w:sz="0" w:space="0" w:color="auto"/>
            <w:left w:val="none" w:sz="0" w:space="0" w:color="auto"/>
            <w:bottom w:val="none" w:sz="0" w:space="0" w:color="auto"/>
            <w:right w:val="none" w:sz="0" w:space="0" w:color="auto"/>
          </w:divBdr>
        </w:div>
        <w:div w:id="1540705657">
          <w:marLeft w:val="0"/>
          <w:marRight w:val="0"/>
          <w:marTop w:val="0"/>
          <w:marBottom w:val="0"/>
          <w:divBdr>
            <w:top w:val="none" w:sz="0" w:space="0" w:color="auto"/>
            <w:left w:val="none" w:sz="0" w:space="0" w:color="auto"/>
            <w:bottom w:val="none" w:sz="0" w:space="0" w:color="auto"/>
            <w:right w:val="none" w:sz="0" w:space="0" w:color="auto"/>
          </w:divBdr>
        </w:div>
        <w:div w:id="805389741">
          <w:marLeft w:val="0"/>
          <w:marRight w:val="0"/>
          <w:marTop w:val="0"/>
          <w:marBottom w:val="0"/>
          <w:divBdr>
            <w:top w:val="none" w:sz="0" w:space="0" w:color="auto"/>
            <w:left w:val="none" w:sz="0" w:space="0" w:color="auto"/>
            <w:bottom w:val="none" w:sz="0" w:space="0" w:color="auto"/>
            <w:right w:val="none" w:sz="0" w:space="0" w:color="auto"/>
          </w:divBdr>
        </w:div>
        <w:div w:id="212470458">
          <w:marLeft w:val="0"/>
          <w:marRight w:val="0"/>
          <w:marTop w:val="0"/>
          <w:marBottom w:val="0"/>
          <w:divBdr>
            <w:top w:val="none" w:sz="0" w:space="0" w:color="auto"/>
            <w:left w:val="none" w:sz="0" w:space="0" w:color="auto"/>
            <w:bottom w:val="none" w:sz="0" w:space="0" w:color="auto"/>
            <w:right w:val="none" w:sz="0" w:space="0" w:color="auto"/>
          </w:divBdr>
        </w:div>
        <w:div w:id="2073649813">
          <w:marLeft w:val="0"/>
          <w:marRight w:val="0"/>
          <w:marTop w:val="0"/>
          <w:marBottom w:val="0"/>
          <w:divBdr>
            <w:top w:val="none" w:sz="0" w:space="0" w:color="auto"/>
            <w:left w:val="none" w:sz="0" w:space="0" w:color="auto"/>
            <w:bottom w:val="none" w:sz="0" w:space="0" w:color="auto"/>
            <w:right w:val="none" w:sz="0" w:space="0" w:color="auto"/>
          </w:divBdr>
        </w:div>
        <w:div w:id="70349100">
          <w:marLeft w:val="0"/>
          <w:marRight w:val="0"/>
          <w:marTop w:val="0"/>
          <w:marBottom w:val="0"/>
          <w:divBdr>
            <w:top w:val="none" w:sz="0" w:space="0" w:color="auto"/>
            <w:left w:val="none" w:sz="0" w:space="0" w:color="auto"/>
            <w:bottom w:val="none" w:sz="0" w:space="0" w:color="auto"/>
            <w:right w:val="none" w:sz="0" w:space="0" w:color="auto"/>
          </w:divBdr>
        </w:div>
        <w:div w:id="1392541106">
          <w:marLeft w:val="0"/>
          <w:marRight w:val="0"/>
          <w:marTop w:val="0"/>
          <w:marBottom w:val="0"/>
          <w:divBdr>
            <w:top w:val="none" w:sz="0" w:space="0" w:color="auto"/>
            <w:left w:val="none" w:sz="0" w:space="0" w:color="auto"/>
            <w:bottom w:val="none" w:sz="0" w:space="0" w:color="auto"/>
            <w:right w:val="none" w:sz="0" w:space="0" w:color="auto"/>
          </w:divBdr>
        </w:div>
        <w:div w:id="960451678">
          <w:marLeft w:val="0"/>
          <w:marRight w:val="0"/>
          <w:marTop w:val="0"/>
          <w:marBottom w:val="0"/>
          <w:divBdr>
            <w:top w:val="none" w:sz="0" w:space="0" w:color="auto"/>
            <w:left w:val="none" w:sz="0" w:space="0" w:color="auto"/>
            <w:bottom w:val="none" w:sz="0" w:space="0" w:color="auto"/>
            <w:right w:val="none" w:sz="0" w:space="0" w:color="auto"/>
          </w:divBdr>
        </w:div>
        <w:div w:id="1079446383">
          <w:marLeft w:val="0"/>
          <w:marRight w:val="0"/>
          <w:marTop w:val="0"/>
          <w:marBottom w:val="0"/>
          <w:divBdr>
            <w:top w:val="none" w:sz="0" w:space="0" w:color="auto"/>
            <w:left w:val="none" w:sz="0" w:space="0" w:color="auto"/>
            <w:bottom w:val="none" w:sz="0" w:space="0" w:color="auto"/>
            <w:right w:val="none" w:sz="0" w:space="0" w:color="auto"/>
          </w:divBdr>
        </w:div>
        <w:div w:id="983697033">
          <w:marLeft w:val="0"/>
          <w:marRight w:val="0"/>
          <w:marTop w:val="0"/>
          <w:marBottom w:val="0"/>
          <w:divBdr>
            <w:top w:val="none" w:sz="0" w:space="0" w:color="auto"/>
            <w:left w:val="none" w:sz="0" w:space="0" w:color="auto"/>
            <w:bottom w:val="none" w:sz="0" w:space="0" w:color="auto"/>
            <w:right w:val="none" w:sz="0" w:space="0" w:color="auto"/>
          </w:divBdr>
        </w:div>
        <w:div w:id="1319534561">
          <w:marLeft w:val="0"/>
          <w:marRight w:val="0"/>
          <w:marTop w:val="0"/>
          <w:marBottom w:val="0"/>
          <w:divBdr>
            <w:top w:val="none" w:sz="0" w:space="0" w:color="auto"/>
            <w:left w:val="none" w:sz="0" w:space="0" w:color="auto"/>
            <w:bottom w:val="none" w:sz="0" w:space="0" w:color="auto"/>
            <w:right w:val="none" w:sz="0" w:space="0" w:color="auto"/>
          </w:divBdr>
        </w:div>
        <w:div w:id="20520782">
          <w:marLeft w:val="0"/>
          <w:marRight w:val="0"/>
          <w:marTop w:val="0"/>
          <w:marBottom w:val="0"/>
          <w:divBdr>
            <w:top w:val="none" w:sz="0" w:space="0" w:color="auto"/>
            <w:left w:val="none" w:sz="0" w:space="0" w:color="auto"/>
            <w:bottom w:val="none" w:sz="0" w:space="0" w:color="auto"/>
            <w:right w:val="none" w:sz="0" w:space="0" w:color="auto"/>
          </w:divBdr>
        </w:div>
        <w:div w:id="379864638">
          <w:marLeft w:val="0"/>
          <w:marRight w:val="0"/>
          <w:marTop w:val="0"/>
          <w:marBottom w:val="0"/>
          <w:divBdr>
            <w:top w:val="none" w:sz="0" w:space="0" w:color="auto"/>
            <w:left w:val="none" w:sz="0" w:space="0" w:color="auto"/>
            <w:bottom w:val="none" w:sz="0" w:space="0" w:color="auto"/>
            <w:right w:val="none" w:sz="0" w:space="0" w:color="auto"/>
          </w:divBdr>
        </w:div>
        <w:div w:id="1467968053">
          <w:marLeft w:val="0"/>
          <w:marRight w:val="0"/>
          <w:marTop w:val="0"/>
          <w:marBottom w:val="0"/>
          <w:divBdr>
            <w:top w:val="none" w:sz="0" w:space="0" w:color="auto"/>
            <w:left w:val="none" w:sz="0" w:space="0" w:color="auto"/>
            <w:bottom w:val="none" w:sz="0" w:space="0" w:color="auto"/>
            <w:right w:val="none" w:sz="0" w:space="0" w:color="auto"/>
          </w:divBdr>
        </w:div>
        <w:div w:id="349649842">
          <w:marLeft w:val="0"/>
          <w:marRight w:val="0"/>
          <w:marTop w:val="0"/>
          <w:marBottom w:val="0"/>
          <w:divBdr>
            <w:top w:val="none" w:sz="0" w:space="0" w:color="auto"/>
            <w:left w:val="none" w:sz="0" w:space="0" w:color="auto"/>
            <w:bottom w:val="none" w:sz="0" w:space="0" w:color="auto"/>
            <w:right w:val="none" w:sz="0" w:space="0" w:color="auto"/>
          </w:divBdr>
        </w:div>
        <w:div w:id="1161694852">
          <w:marLeft w:val="0"/>
          <w:marRight w:val="0"/>
          <w:marTop w:val="0"/>
          <w:marBottom w:val="0"/>
          <w:divBdr>
            <w:top w:val="none" w:sz="0" w:space="0" w:color="auto"/>
            <w:left w:val="none" w:sz="0" w:space="0" w:color="auto"/>
            <w:bottom w:val="none" w:sz="0" w:space="0" w:color="auto"/>
            <w:right w:val="none" w:sz="0" w:space="0" w:color="auto"/>
          </w:divBdr>
        </w:div>
        <w:div w:id="1585457970">
          <w:marLeft w:val="0"/>
          <w:marRight w:val="0"/>
          <w:marTop w:val="0"/>
          <w:marBottom w:val="0"/>
          <w:divBdr>
            <w:top w:val="none" w:sz="0" w:space="0" w:color="auto"/>
            <w:left w:val="none" w:sz="0" w:space="0" w:color="auto"/>
            <w:bottom w:val="none" w:sz="0" w:space="0" w:color="auto"/>
            <w:right w:val="none" w:sz="0" w:space="0" w:color="auto"/>
          </w:divBdr>
        </w:div>
        <w:div w:id="1141073896">
          <w:marLeft w:val="0"/>
          <w:marRight w:val="0"/>
          <w:marTop w:val="0"/>
          <w:marBottom w:val="0"/>
          <w:divBdr>
            <w:top w:val="none" w:sz="0" w:space="0" w:color="auto"/>
            <w:left w:val="none" w:sz="0" w:space="0" w:color="auto"/>
            <w:bottom w:val="none" w:sz="0" w:space="0" w:color="auto"/>
            <w:right w:val="none" w:sz="0" w:space="0" w:color="auto"/>
          </w:divBdr>
        </w:div>
        <w:div w:id="1670405431">
          <w:marLeft w:val="0"/>
          <w:marRight w:val="0"/>
          <w:marTop w:val="0"/>
          <w:marBottom w:val="0"/>
          <w:divBdr>
            <w:top w:val="none" w:sz="0" w:space="0" w:color="auto"/>
            <w:left w:val="none" w:sz="0" w:space="0" w:color="auto"/>
            <w:bottom w:val="none" w:sz="0" w:space="0" w:color="auto"/>
            <w:right w:val="none" w:sz="0" w:space="0" w:color="auto"/>
          </w:divBdr>
        </w:div>
        <w:div w:id="533156702">
          <w:marLeft w:val="0"/>
          <w:marRight w:val="0"/>
          <w:marTop w:val="0"/>
          <w:marBottom w:val="0"/>
          <w:divBdr>
            <w:top w:val="none" w:sz="0" w:space="0" w:color="auto"/>
            <w:left w:val="none" w:sz="0" w:space="0" w:color="auto"/>
            <w:bottom w:val="none" w:sz="0" w:space="0" w:color="auto"/>
            <w:right w:val="none" w:sz="0" w:space="0" w:color="auto"/>
          </w:divBdr>
        </w:div>
        <w:div w:id="1277909201">
          <w:marLeft w:val="0"/>
          <w:marRight w:val="0"/>
          <w:marTop w:val="0"/>
          <w:marBottom w:val="0"/>
          <w:divBdr>
            <w:top w:val="none" w:sz="0" w:space="0" w:color="auto"/>
            <w:left w:val="none" w:sz="0" w:space="0" w:color="auto"/>
            <w:bottom w:val="none" w:sz="0" w:space="0" w:color="auto"/>
            <w:right w:val="none" w:sz="0" w:space="0" w:color="auto"/>
          </w:divBdr>
        </w:div>
        <w:div w:id="1702045555">
          <w:marLeft w:val="0"/>
          <w:marRight w:val="0"/>
          <w:marTop w:val="0"/>
          <w:marBottom w:val="0"/>
          <w:divBdr>
            <w:top w:val="none" w:sz="0" w:space="0" w:color="auto"/>
            <w:left w:val="none" w:sz="0" w:space="0" w:color="auto"/>
            <w:bottom w:val="none" w:sz="0" w:space="0" w:color="auto"/>
            <w:right w:val="none" w:sz="0" w:space="0" w:color="auto"/>
          </w:divBdr>
        </w:div>
        <w:div w:id="1917353818">
          <w:marLeft w:val="0"/>
          <w:marRight w:val="0"/>
          <w:marTop w:val="0"/>
          <w:marBottom w:val="0"/>
          <w:divBdr>
            <w:top w:val="none" w:sz="0" w:space="0" w:color="auto"/>
            <w:left w:val="none" w:sz="0" w:space="0" w:color="auto"/>
            <w:bottom w:val="none" w:sz="0" w:space="0" w:color="auto"/>
            <w:right w:val="none" w:sz="0" w:space="0" w:color="auto"/>
          </w:divBdr>
        </w:div>
        <w:div w:id="1569992627">
          <w:marLeft w:val="0"/>
          <w:marRight w:val="0"/>
          <w:marTop w:val="0"/>
          <w:marBottom w:val="0"/>
          <w:divBdr>
            <w:top w:val="none" w:sz="0" w:space="0" w:color="auto"/>
            <w:left w:val="none" w:sz="0" w:space="0" w:color="auto"/>
            <w:bottom w:val="none" w:sz="0" w:space="0" w:color="auto"/>
            <w:right w:val="none" w:sz="0" w:space="0" w:color="auto"/>
          </w:divBdr>
        </w:div>
        <w:div w:id="62145441">
          <w:marLeft w:val="0"/>
          <w:marRight w:val="0"/>
          <w:marTop w:val="0"/>
          <w:marBottom w:val="0"/>
          <w:divBdr>
            <w:top w:val="none" w:sz="0" w:space="0" w:color="auto"/>
            <w:left w:val="none" w:sz="0" w:space="0" w:color="auto"/>
            <w:bottom w:val="none" w:sz="0" w:space="0" w:color="auto"/>
            <w:right w:val="none" w:sz="0" w:space="0" w:color="auto"/>
          </w:divBdr>
        </w:div>
        <w:div w:id="491720325">
          <w:marLeft w:val="0"/>
          <w:marRight w:val="0"/>
          <w:marTop w:val="0"/>
          <w:marBottom w:val="0"/>
          <w:divBdr>
            <w:top w:val="none" w:sz="0" w:space="0" w:color="auto"/>
            <w:left w:val="none" w:sz="0" w:space="0" w:color="auto"/>
            <w:bottom w:val="none" w:sz="0" w:space="0" w:color="auto"/>
            <w:right w:val="none" w:sz="0" w:space="0" w:color="auto"/>
          </w:divBdr>
        </w:div>
        <w:div w:id="223373962">
          <w:marLeft w:val="0"/>
          <w:marRight w:val="0"/>
          <w:marTop w:val="0"/>
          <w:marBottom w:val="0"/>
          <w:divBdr>
            <w:top w:val="none" w:sz="0" w:space="0" w:color="auto"/>
            <w:left w:val="none" w:sz="0" w:space="0" w:color="auto"/>
            <w:bottom w:val="none" w:sz="0" w:space="0" w:color="auto"/>
            <w:right w:val="none" w:sz="0" w:space="0" w:color="auto"/>
          </w:divBdr>
        </w:div>
        <w:div w:id="1354187297">
          <w:marLeft w:val="0"/>
          <w:marRight w:val="0"/>
          <w:marTop w:val="0"/>
          <w:marBottom w:val="0"/>
          <w:divBdr>
            <w:top w:val="none" w:sz="0" w:space="0" w:color="auto"/>
            <w:left w:val="none" w:sz="0" w:space="0" w:color="auto"/>
            <w:bottom w:val="none" w:sz="0" w:space="0" w:color="auto"/>
            <w:right w:val="none" w:sz="0" w:space="0" w:color="auto"/>
          </w:divBdr>
        </w:div>
        <w:div w:id="1983654954">
          <w:marLeft w:val="0"/>
          <w:marRight w:val="0"/>
          <w:marTop w:val="0"/>
          <w:marBottom w:val="0"/>
          <w:divBdr>
            <w:top w:val="none" w:sz="0" w:space="0" w:color="auto"/>
            <w:left w:val="none" w:sz="0" w:space="0" w:color="auto"/>
            <w:bottom w:val="none" w:sz="0" w:space="0" w:color="auto"/>
            <w:right w:val="none" w:sz="0" w:space="0" w:color="auto"/>
          </w:divBdr>
        </w:div>
        <w:div w:id="1694958584">
          <w:marLeft w:val="0"/>
          <w:marRight w:val="0"/>
          <w:marTop w:val="0"/>
          <w:marBottom w:val="0"/>
          <w:divBdr>
            <w:top w:val="none" w:sz="0" w:space="0" w:color="auto"/>
            <w:left w:val="none" w:sz="0" w:space="0" w:color="auto"/>
            <w:bottom w:val="none" w:sz="0" w:space="0" w:color="auto"/>
            <w:right w:val="none" w:sz="0" w:space="0" w:color="auto"/>
          </w:divBdr>
        </w:div>
        <w:div w:id="1300526752">
          <w:marLeft w:val="0"/>
          <w:marRight w:val="0"/>
          <w:marTop w:val="0"/>
          <w:marBottom w:val="0"/>
          <w:divBdr>
            <w:top w:val="none" w:sz="0" w:space="0" w:color="auto"/>
            <w:left w:val="none" w:sz="0" w:space="0" w:color="auto"/>
            <w:bottom w:val="none" w:sz="0" w:space="0" w:color="auto"/>
            <w:right w:val="none" w:sz="0" w:space="0" w:color="auto"/>
          </w:divBdr>
        </w:div>
        <w:div w:id="2104522656">
          <w:marLeft w:val="0"/>
          <w:marRight w:val="0"/>
          <w:marTop w:val="0"/>
          <w:marBottom w:val="0"/>
          <w:divBdr>
            <w:top w:val="none" w:sz="0" w:space="0" w:color="auto"/>
            <w:left w:val="none" w:sz="0" w:space="0" w:color="auto"/>
            <w:bottom w:val="none" w:sz="0" w:space="0" w:color="auto"/>
            <w:right w:val="none" w:sz="0" w:space="0" w:color="auto"/>
          </w:divBdr>
        </w:div>
        <w:div w:id="1502113236">
          <w:marLeft w:val="0"/>
          <w:marRight w:val="0"/>
          <w:marTop w:val="0"/>
          <w:marBottom w:val="0"/>
          <w:divBdr>
            <w:top w:val="none" w:sz="0" w:space="0" w:color="auto"/>
            <w:left w:val="none" w:sz="0" w:space="0" w:color="auto"/>
            <w:bottom w:val="none" w:sz="0" w:space="0" w:color="auto"/>
            <w:right w:val="none" w:sz="0" w:space="0" w:color="auto"/>
          </w:divBdr>
        </w:div>
        <w:div w:id="94713105">
          <w:marLeft w:val="0"/>
          <w:marRight w:val="0"/>
          <w:marTop w:val="0"/>
          <w:marBottom w:val="0"/>
          <w:divBdr>
            <w:top w:val="none" w:sz="0" w:space="0" w:color="auto"/>
            <w:left w:val="none" w:sz="0" w:space="0" w:color="auto"/>
            <w:bottom w:val="none" w:sz="0" w:space="0" w:color="auto"/>
            <w:right w:val="none" w:sz="0" w:space="0" w:color="auto"/>
          </w:divBdr>
        </w:div>
      </w:divsChild>
    </w:div>
    <w:div w:id="1822117539">
      <w:bodyDiv w:val="1"/>
      <w:marLeft w:val="0"/>
      <w:marRight w:val="0"/>
      <w:marTop w:val="0"/>
      <w:marBottom w:val="0"/>
      <w:divBdr>
        <w:top w:val="none" w:sz="0" w:space="0" w:color="auto"/>
        <w:left w:val="none" w:sz="0" w:space="0" w:color="auto"/>
        <w:bottom w:val="none" w:sz="0" w:space="0" w:color="auto"/>
        <w:right w:val="none" w:sz="0" w:space="0" w:color="auto"/>
      </w:divBdr>
    </w:div>
    <w:div w:id="1834296558">
      <w:bodyDiv w:val="1"/>
      <w:marLeft w:val="0"/>
      <w:marRight w:val="0"/>
      <w:marTop w:val="0"/>
      <w:marBottom w:val="0"/>
      <w:divBdr>
        <w:top w:val="none" w:sz="0" w:space="0" w:color="auto"/>
        <w:left w:val="none" w:sz="0" w:space="0" w:color="auto"/>
        <w:bottom w:val="none" w:sz="0" w:space="0" w:color="auto"/>
        <w:right w:val="none" w:sz="0" w:space="0" w:color="auto"/>
      </w:divBdr>
      <w:divsChild>
        <w:div w:id="2063140440">
          <w:marLeft w:val="0"/>
          <w:marRight w:val="0"/>
          <w:marTop w:val="0"/>
          <w:marBottom w:val="0"/>
          <w:divBdr>
            <w:top w:val="none" w:sz="0" w:space="0" w:color="auto"/>
            <w:left w:val="none" w:sz="0" w:space="0" w:color="auto"/>
            <w:bottom w:val="none" w:sz="0" w:space="0" w:color="auto"/>
            <w:right w:val="none" w:sz="0" w:space="0" w:color="auto"/>
          </w:divBdr>
          <w:divsChild>
            <w:div w:id="195605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235631">
      <w:bodyDiv w:val="1"/>
      <w:marLeft w:val="0"/>
      <w:marRight w:val="0"/>
      <w:marTop w:val="0"/>
      <w:marBottom w:val="0"/>
      <w:divBdr>
        <w:top w:val="none" w:sz="0" w:space="0" w:color="auto"/>
        <w:left w:val="none" w:sz="0" w:space="0" w:color="auto"/>
        <w:bottom w:val="none" w:sz="0" w:space="0" w:color="auto"/>
        <w:right w:val="none" w:sz="0" w:space="0" w:color="auto"/>
      </w:divBdr>
      <w:divsChild>
        <w:div w:id="895316115">
          <w:marLeft w:val="0"/>
          <w:marRight w:val="0"/>
          <w:marTop w:val="0"/>
          <w:marBottom w:val="0"/>
          <w:divBdr>
            <w:top w:val="none" w:sz="0" w:space="0" w:color="auto"/>
            <w:left w:val="none" w:sz="0" w:space="0" w:color="auto"/>
            <w:bottom w:val="none" w:sz="0" w:space="0" w:color="auto"/>
            <w:right w:val="none" w:sz="0" w:space="0" w:color="auto"/>
          </w:divBdr>
        </w:div>
        <w:div w:id="1806046115">
          <w:marLeft w:val="0"/>
          <w:marRight w:val="0"/>
          <w:marTop w:val="0"/>
          <w:marBottom w:val="0"/>
          <w:divBdr>
            <w:top w:val="none" w:sz="0" w:space="0" w:color="auto"/>
            <w:left w:val="none" w:sz="0" w:space="0" w:color="auto"/>
            <w:bottom w:val="none" w:sz="0" w:space="0" w:color="auto"/>
            <w:right w:val="none" w:sz="0" w:space="0" w:color="auto"/>
          </w:divBdr>
        </w:div>
      </w:divsChild>
    </w:div>
    <w:div w:id="1866018259">
      <w:bodyDiv w:val="1"/>
      <w:marLeft w:val="0"/>
      <w:marRight w:val="0"/>
      <w:marTop w:val="0"/>
      <w:marBottom w:val="0"/>
      <w:divBdr>
        <w:top w:val="none" w:sz="0" w:space="0" w:color="auto"/>
        <w:left w:val="none" w:sz="0" w:space="0" w:color="auto"/>
        <w:bottom w:val="none" w:sz="0" w:space="0" w:color="auto"/>
        <w:right w:val="none" w:sz="0" w:space="0" w:color="auto"/>
      </w:divBdr>
      <w:divsChild>
        <w:div w:id="1592469534">
          <w:marLeft w:val="0"/>
          <w:marRight w:val="0"/>
          <w:marTop w:val="0"/>
          <w:marBottom w:val="0"/>
          <w:divBdr>
            <w:top w:val="none" w:sz="0" w:space="0" w:color="auto"/>
            <w:left w:val="none" w:sz="0" w:space="0" w:color="auto"/>
            <w:bottom w:val="none" w:sz="0" w:space="0" w:color="auto"/>
            <w:right w:val="none" w:sz="0" w:space="0" w:color="auto"/>
          </w:divBdr>
        </w:div>
        <w:div w:id="195122672">
          <w:marLeft w:val="0"/>
          <w:marRight w:val="0"/>
          <w:marTop w:val="0"/>
          <w:marBottom w:val="0"/>
          <w:divBdr>
            <w:top w:val="none" w:sz="0" w:space="0" w:color="auto"/>
            <w:left w:val="none" w:sz="0" w:space="0" w:color="auto"/>
            <w:bottom w:val="none" w:sz="0" w:space="0" w:color="auto"/>
            <w:right w:val="none" w:sz="0" w:space="0" w:color="auto"/>
          </w:divBdr>
        </w:div>
        <w:div w:id="1831940699">
          <w:marLeft w:val="0"/>
          <w:marRight w:val="0"/>
          <w:marTop w:val="0"/>
          <w:marBottom w:val="0"/>
          <w:divBdr>
            <w:top w:val="none" w:sz="0" w:space="0" w:color="auto"/>
            <w:left w:val="none" w:sz="0" w:space="0" w:color="auto"/>
            <w:bottom w:val="none" w:sz="0" w:space="0" w:color="auto"/>
            <w:right w:val="none" w:sz="0" w:space="0" w:color="auto"/>
          </w:divBdr>
        </w:div>
        <w:div w:id="1486820314">
          <w:marLeft w:val="0"/>
          <w:marRight w:val="0"/>
          <w:marTop w:val="0"/>
          <w:marBottom w:val="0"/>
          <w:divBdr>
            <w:top w:val="none" w:sz="0" w:space="0" w:color="auto"/>
            <w:left w:val="none" w:sz="0" w:space="0" w:color="auto"/>
            <w:bottom w:val="none" w:sz="0" w:space="0" w:color="auto"/>
            <w:right w:val="none" w:sz="0" w:space="0" w:color="auto"/>
          </w:divBdr>
        </w:div>
        <w:div w:id="538975687">
          <w:marLeft w:val="0"/>
          <w:marRight w:val="0"/>
          <w:marTop w:val="0"/>
          <w:marBottom w:val="0"/>
          <w:divBdr>
            <w:top w:val="none" w:sz="0" w:space="0" w:color="auto"/>
            <w:left w:val="none" w:sz="0" w:space="0" w:color="auto"/>
            <w:bottom w:val="none" w:sz="0" w:space="0" w:color="auto"/>
            <w:right w:val="none" w:sz="0" w:space="0" w:color="auto"/>
          </w:divBdr>
        </w:div>
        <w:div w:id="1626228892">
          <w:marLeft w:val="0"/>
          <w:marRight w:val="0"/>
          <w:marTop w:val="0"/>
          <w:marBottom w:val="0"/>
          <w:divBdr>
            <w:top w:val="none" w:sz="0" w:space="0" w:color="auto"/>
            <w:left w:val="none" w:sz="0" w:space="0" w:color="auto"/>
            <w:bottom w:val="none" w:sz="0" w:space="0" w:color="auto"/>
            <w:right w:val="none" w:sz="0" w:space="0" w:color="auto"/>
          </w:divBdr>
        </w:div>
        <w:div w:id="560822305">
          <w:marLeft w:val="0"/>
          <w:marRight w:val="0"/>
          <w:marTop w:val="0"/>
          <w:marBottom w:val="0"/>
          <w:divBdr>
            <w:top w:val="none" w:sz="0" w:space="0" w:color="auto"/>
            <w:left w:val="none" w:sz="0" w:space="0" w:color="auto"/>
            <w:bottom w:val="none" w:sz="0" w:space="0" w:color="auto"/>
            <w:right w:val="none" w:sz="0" w:space="0" w:color="auto"/>
          </w:divBdr>
        </w:div>
        <w:div w:id="1121145467">
          <w:marLeft w:val="0"/>
          <w:marRight w:val="0"/>
          <w:marTop w:val="0"/>
          <w:marBottom w:val="0"/>
          <w:divBdr>
            <w:top w:val="none" w:sz="0" w:space="0" w:color="auto"/>
            <w:left w:val="none" w:sz="0" w:space="0" w:color="auto"/>
            <w:bottom w:val="none" w:sz="0" w:space="0" w:color="auto"/>
            <w:right w:val="none" w:sz="0" w:space="0" w:color="auto"/>
          </w:divBdr>
        </w:div>
        <w:div w:id="1413895404">
          <w:marLeft w:val="0"/>
          <w:marRight w:val="0"/>
          <w:marTop w:val="0"/>
          <w:marBottom w:val="0"/>
          <w:divBdr>
            <w:top w:val="none" w:sz="0" w:space="0" w:color="auto"/>
            <w:left w:val="none" w:sz="0" w:space="0" w:color="auto"/>
            <w:bottom w:val="none" w:sz="0" w:space="0" w:color="auto"/>
            <w:right w:val="none" w:sz="0" w:space="0" w:color="auto"/>
          </w:divBdr>
        </w:div>
        <w:div w:id="275021162">
          <w:marLeft w:val="0"/>
          <w:marRight w:val="0"/>
          <w:marTop w:val="0"/>
          <w:marBottom w:val="0"/>
          <w:divBdr>
            <w:top w:val="none" w:sz="0" w:space="0" w:color="auto"/>
            <w:left w:val="none" w:sz="0" w:space="0" w:color="auto"/>
            <w:bottom w:val="none" w:sz="0" w:space="0" w:color="auto"/>
            <w:right w:val="none" w:sz="0" w:space="0" w:color="auto"/>
          </w:divBdr>
        </w:div>
      </w:divsChild>
    </w:div>
    <w:div w:id="1869677185">
      <w:bodyDiv w:val="1"/>
      <w:marLeft w:val="0"/>
      <w:marRight w:val="0"/>
      <w:marTop w:val="0"/>
      <w:marBottom w:val="0"/>
      <w:divBdr>
        <w:top w:val="none" w:sz="0" w:space="0" w:color="auto"/>
        <w:left w:val="none" w:sz="0" w:space="0" w:color="auto"/>
        <w:bottom w:val="none" w:sz="0" w:space="0" w:color="auto"/>
        <w:right w:val="none" w:sz="0" w:space="0" w:color="auto"/>
      </w:divBdr>
      <w:divsChild>
        <w:div w:id="18775359">
          <w:marLeft w:val="0"/>
          <w:marRight w:val="0"/>
          <w:marTop w:val="0"/>
          <w:marBottom w:val="0"/>
          <w:divBdr>
            <w:top w:val="none" w:sz="0" w:space="0" w:color="auto"/>
            <w:left w:val="none" w:sz="0" w:space="0" w:color="auto"/>
            <w:bottom w:val="none" w:sz="0" w:space="0" w:color="auto"/>
            <w:right w:val="none" w:sz="0" w:space="0" w:color="auto"/>
          </w:divBdr>
        </w:div>
        <w:div w:id="28377743">
          <w:marLeft w:val="0"/>
          <w:marRight w:val="0"/>
          <w:marTop w:val="0"/>
          <w:marBottom w:val="0"/>
          <w:divBdr>
            <w:top w:val="none" w:sz="0" w:space="0" w:color="auto"/>
            <w:left w:val="none" w:sz="0" w:space="0" w:color="auto"/>
            <w:bottom w:val="none" w:sz="0" w:space="0" w:color="auto"/>
            <w:right w:val="none" w:sz="0" w:space="0" w:color="auto"/>
          </w:divBdr>
        </w:div>
        <w:div w:id="862941468">
          <w:marLeft w:val="0"/>
          <w:marRight w:val="0"/>
          <w:marTop w:val="0"/>
          <w:marBottom w:val="0"/>
          <w:divBdr>
            <w:top w:val="none" w:sz="0" w:space="0" w:color="auto"/>
            <w:left w:val="none" w:sz="0" w:space="0" w:color="auto"/>
            <w:bottom w:val="none" w:sz="0" w:space="0" w:color="auto"/>
            <w:right w:val="none" w:sz="0" w:space="0" w:color="auto"/>
          </w:divBdr>
        </w:div>
        <w:div w:id="1614286091">
          <w:marLeft w:val="0"/>
          <w:marRight w:val="0"/>
          <w:marTop w:val="0"/>
          <w:marBottom w:val="0"/>
          <w:divBdr>
            <w:top w:val="none" w:sz="0" w:space="0" w:color="auto"/>
            <w:left w:val="none" w:sz="0" w:space="0" w:color="auto"/>
            <w:bottom w:val="none" w:sz="0" w:space="0" w:color="auto"/>
            <w:right w:val="none" w:sz="0" w:space="0" w:color="auto"/>
          </w:divBdr>
        </w:div>
        <w:div w:id="1504785213">
          <w:marLeft w:val="0"/>
          <w:marRight w:val="0"/>
          <w:marTop w:val="0"/>
          <w:marBottom w:val="0"/>
          <w:divBdr>
            <w:top w:val="none" w:sz="0" w:space="0" w:color="auto"/>
            <w:left w:val="none" w:sz="0" w:space="0" w:color="auto"/>
            <w:bottom w:val="none" w:sz="0" w:space="0" w:color="auto"/>
            <w:right w:val="none" w:sz="0" w:space="0" w:color="auto"/>
          </w:divBdr>
        </w:div>
        <w:div w:id="803233100">
          <w:marLeft w:val="0"/>
          <w:marRight w:val="0"/>
          <w:marTop w:val="0"/>
          <w:marBottom w:val="0"/>
          <w:divBdr>
            <w:top w:val="none" w:sz="0" w:space="0" w:color="auto"/>
            <w:left w:val="none" w:sz="0" w:space="0" w:color="auto"/>
            <w:bottom w:val="none" w:sz="0" w:space="0" w:color="auto"/>
            <w:right w:val="none" w:sz="0" w:space="0" w:color="auto"/>
          </w:divBdr>
        </w:div>
        <w:div w:id="1450050926">
          <w:marLeft w:val="0"/>
          <w:marRight w:val="0"/>
          <w:marTop w:val="0"/>
          <w:marBottom w:val="0"/>
          <w:divBdr>
            <w:top w:val="none" w:sz="0" w:space="0" w:color="auto"/>
            <w:left w:val="none" w:sz="0" w:space="0" w:color="auto"/>
            <w:bottom w:val="none" w:sz="0" w:space="0" w:color="auto"/>
            <w:right w:val="none" w:sz="0" w:space="0" w:color="auto"/>
          </w:divBdr>
        </w:div>
        <w:div w:id="1147285184">
          <w:marLeft w:val="0"/>
          <w:marRight w:val="0"/>
          <w:marTop w:val="0"/>
          <w:marBottom w:val="0"/>
          <w:divBdr>
            <w:top w:val="none" w:sz="0" w:space="0" w:color="auto"/>
            <w:left w:val="none" w:sz="0" w:space="0" w:color="auto"/>
            <w:bottom w:val="none" w:sz="0" w:space="0" w:color="auto"/>
            <w:right w:val="none" w:sz="0" w:space="0" w:color="auto"/>
          </w:divBdr>
        </w:div>
        <w:div w:id="142624677">
          <w:marLeft w:val="0"/>
          <w:marRight w:val="0"/>
          <w:marTop w:val="0"/>
          <w:marBottom w:val="0"/>
          <w:divBdr>
            <w:top w:val="none" w:sz="0" w:space="0" w:color="auto"/>
            <w:left w:val="none" w:sz="0" w:space="0" w:color="auto"/>
            <w:bottom w:val="none" w:sz="0" w:space="0" w:color="auto"/>
            <w:right w:val="none" w:sz="0" w:space="0" w:color="auto"/>
          </w:divBdr>
        </w:div>
        <w:div w:id="287511127">
          <w:marLeft w:val="0"/>
          <w:marRight w:val="0"/>
          <w:marTop w:val="0"/>
          <w:marBottom w:val="0"/>
          <w:divBdr>
            <w:top w:val="none" w:sz="0" w:space="0" w:color="auto"/>
            <w:left w:val="none" w:sz="0" w:space="0" w:color="auto"/>
            <w:bottom w:val="none" w:sz="0" w:space="0" w:color="auto"/>
            <w:right w:val="none" w:sz="0" w:space="0" w:color="auto"/>
          </w:divBdr>
        </w:div>
        <w:div w:id="735974979">
          <w:marLeft w:val="0"/>
          <w:marRight w:val="0"/>
          <w:marTop w:val="0"/>
          <w:marBottom w:val="0"/>
          <w:divBdr>
            <w:top w:val="none" w:sz="0" w:space="0" w:color="auto"/>
            <w:left w:val="none" w:sz="0" w:space="0" w:color="auto"/>
            <w:bottom w:val="none" w:sz="0" w:space="0" w:color="auto"/>
            <w:right w:val="none" w:sz="0" w:space="0" w:color="auto"/>
          </w:divBdr>
        </w:div>
        <w:div w:id="296691273">
          <w:marLeft w:val="0"/>
          <w:marRight w:val="0"/>
          <w:marTop w:val="0"/>
          <w:marBottom w:val="0"/>
          <w:divBdr>
            <w:top w:val="none" w:sz="0" w:space="0" w:color="auto"/>
            <w:left w:val="none" w:sz="0" w:space="0" w:color="auto"/>
            <w:bottom w:val="none" w:sz="0" w:space="0" w:color="auto"/>
            <w:right w:val="none" w:sz="0" w:space="0" w:color="auto"/>
          </w:divBdr>
        </w:div>
        <w:div w:id="1679845281">
          <w:marLeft w:val="0"/>
          <w:marRight w:val="0"/>
          <w:marTop w:val="0"/>
          <w:marBottom w:val="0"/>
          <w:divBdr>
            <w:top w:val="none" w:sz="0" w:space="0" w:color="auto"/>
            <w:left w:val="none" w:sz="0" w:space="0" w:color="auto"/>
            <w:bottom w:val="none" w:sz="0" w:space="0" w:color="auto"/>
            <w:right w:val="none" w:sz="0" w:space="0" w:color="auto"/>
          </w:divBdr>
        </w:div>
        <w:div w:id="695470002">
          <w:marLeft w:val="0"/>
          <w:marRight w:val="0"/>
          <w:marTop w:val="0"/>
          <w:marBottom w:val="0"/>
          <w:divBdr>
            <w:top w:val="none" w:sz="0" w:space="0" w:color="auto"/>
            <w:left w:val="none" w:sz="0" w:space="0" w:color="auto"/>
            <w:bottom w:val="none" w:sz="0" w:space="0" w:color="auto"/>
            <w:right w:val="none" w:sz="0" w:space="0" w:color="auto"/>
          </w:divBdr>
        </w:div>
        <w:div w:id="878083351">
          <w:marLeft w:val="0"/>
          <w:marRight w:val="0"/>
          <w:marTop w:val="0"/>
          <w:marBottom w:val="0"/>
          <w:divBdr>
            <w:top w:val="none" w:sz="0" w:space="0" w:color="auto"/>
            <w:left w:val="none" w:sz="0" w:space="0" w:color="auto"/>
            <w:bottom w:val="none" w:sz="0" w:space="0" w:color="auto"/>
            <w:right w:val="none" w:sz="0" w:space="0" w:color="auto"/>
          </w:divBdr>
        </w:div>
        <w:div w:id="2049379536">
          <w:marLeft w:val="0"/>
          <w:marRight w:val="0"/>
          <w:marTop w:val="0"/>
          <w:marBottom w:val="0"/>
          <w:divBdr>
            <w:top w:val="none" w:sz="0" w:space="0" w:color="auto"/>
            <w:left w:val="none" w:sz="0" w:space="0" w:color="auto"/>
            <w:bottom w:val="none" w:sz="0" w:space="0" w:color="auto"/>
            <w:right w:val="none" w:sz="0" w:space="0" w:color="auto"/>
          </w:divBdr>
        </w:div>
        <w:div w:id="282929841">
          <w:marLeft w:val="0"/>
          <w:marRight w:val="0"/>
          <w:marTop w:val="0"/>
          <w:marBottom w:val="0"/>
          <w:divBdr>
            <w:top w:val="none" w:sz="0" w:space="0" w:color="auto"/>
            <w:left w:val="none" w:sz="0" w:space="0" w:color="auto"/>
            <w:bottom w:val="none" w:sz="0" w:space="0" w:color="auto"/>
            <w:right w:val="none" w:sz="0" w:space="0" w:color="auto"/>
          </w:divBdr>
        </w:div>
        <w:div w:id="1689285031">
          <w:marLeft w:val="0"/>
          <w:marRight w:val="0"/>
          <w:marTop w:val="0"/>
          <w:marBottom w:val="0"/>
          <w:divBdr>
            <w:top w:val="none" w:sz="0" w:space="0" w:color="auto"/>
            <w:left w:val="none" w:sz="0" w:space="0" w:color="auto"/>
            <w:bottom w:val="none" w:sz="0" w:space="0" w:color="auto"/>
            <w:right w:val="none" w:sz="0" w:space="0" w:color="auto"/>
          </w:divBdr>
        </w:div>
        <w:div w:id="1113860397">
          <w:marLeft w:val="0"/>
          <w:marRight w:val="0"/>
          <w:marTop w:val="0"/>
          <w:marBottom w:val="0"/>
          <w:divBdr>
            <w:top w:val="none" w:sz="0" w:space="0" w:color="auto"/>
            <w:left w:val="none" w:sz="0" w:space="0" w:color="auto"/>
            <w:bottom w:val="none" w:sz="0" w:space="0" w:color="auto"/>
            <w:right w:val="none" w:sz="0" w:space="0" w:color="auto"/>
          </w:divBdr>
        </w:div>
        <w:div w:id="1001855935">
          <w:marLeft w:val="0"/>
          <w:marRight w:val="0"/>
          <w:marTop w:val="0"/>
          <w:marBottom w:val="0"/>
          <w:divBdr>
            <w:top w:val="none" w:sz="0" w:space="0" w:color="auto"/>
            <w:left w:val="none" w:sz="0" w:space="0" w:color="auto"/>
            <w:bottom w:val="none" w:sz="0" w:space="0" w:color="auto"/>
            <w:right w:val="none" w:sz="0" w:space="0" w:color="auto"/>
          </w:divBdr>
        </w:div>
      </w:divsChild>
    </w:div>
    <w:div w:id="1870339155">
      <w:bodyDiv w:val="1"/>
      <w:marLeft w:val="0"/>
      <w:marRight w:val="0"/>
      <w:marTop w:val="0"/>
      <w:marBottom w:val="0"/>
      <w:divBdr>
        <w:top w:val="none" w:sz="0" w:space="0" w:color="auto"/>
        <w:left w:val="none" w:sz="0" w:space="0" w:color="auto"/>
        <w:bottom w:val="none" w:sz="0" w:space="0" w:color="auto"/>
        <w:right w:val="none" w:sz="0" w:space="0" w:color="auto"/>
      </w:divBdr>
    </w:div>
    <w:div w:id="1873885161">
      <w:bodyDiv w:val="1"/>
      <w:marLeft w:val="0"/>
      <w:marRight w:val="0"/>
      <w:marTop w:val="0"/>
      <w:marBottom w:val="0"/>
      <w:divBdr>
        <w:top w:val="none" w:sz="0" w:space="0" w:color="auto"/>
        <w:left w:val="none" w:sz="0" w:space="0" w:color="auto"/>
        <w:bottom w:val="none" w:sz="0" w:space="0" w:color="auto"/>
        <w:right w:val="none" w:sz="0" w:space="0" w:color="auto"/>
      </w:divBdr>
    </w:div>
    <w:div w:id="1885169887">
      <w:bodyDiv w:val="1"/>
      <w:marLeft w:val="0"/>
      <w:marRight w:val="0"/>
      <w:marTop w:val="0"/>
      <w:marBottom w:val="0"/>
      <w:divBdr>
        <w:top w:val="none" w:sz="0" w:space="0" w:color="auto"/>
        <w:left w:val="none" w:sz="0" w:space="0" w:color="auto"/>
        <w:bottom w:val="none" w:sz="0" w:space="0" w:color="auto"/>
        <w:right w:val="none" w:sz="0" w:space="0" w:color="auto"/>
      </w:divBdr>
      <w:divsChild>
        <w:div w:id="964694198">
          <w:marLeft w:val="0"/>
          <w:marRight w:val="0"/>
          <w:marTop w:val="0"/>
          <w:marBottom w:val="0"/>
          <w:divBdr>
            <w:top w:val="none" w:sz="0" w:space="0" w:color="auto"/>
            <w:left w:val="none" w:sz="0" w:space="0" w:color="auto"/>
            <w:bottom w:val="none" w:sz="0" w:space="0" w:color="auto"/>
            <w:right w:val="none" w:sz="0" w:space="0" w:color="auto"/>
          </w:divBdr>
        </w:div>
        <w:div w:id="743990735">
          <w:marLeft w:val="0"/>
          <w:marRight w:val="0"/>
          <w:marTop w:val="0"/>
          <w:marBottom w:val="0"/>
          <w:divBdr>
            <w:top w:val="none" w:sz="0" w:space="0" w:color="auto"/>
            <w:left w:val="none" w:sz="0" w:space="0" w:color="auto"/>
            <w:bottom w:val="none" w:sz="0" w:space="0" w:color="auto"/>
            <w:right w:val="none" w:sz="0" w:space="0" w:color="auto"/>
          </w:divBdr>
        </w:div>
        <w:div w:id="1415781723">
          <w:marLeft w:val="0"/>
          <w:marRight w:val="0"/>
          <w:marTop w:val="0"/>
          <w:marBottom w:val="0"/>
          <w:divBdr>
            <w:top w:val="none" w:sz="0" w:space="0" w:color="auto"/>
            <w:left w:val="none" w:sz="0" w:space="0" w:color="auto"/>
            <w:bottom w:val="none" w:sz="0" w:space="0" w:color="auto"/>
            <w:right w:val="none" w:sz="0" w:space="0" w:color="auto"/>
          </w:divBdr>
        </w:div>
        <w:div w:id="1079523485">
          <w:marLeft w:val="0"/>
          <w:marRight w:val="0"/>
          <w:marTop w:val="0"/>
          <w:marBottom w:val="0"/>
          <w:divBdr>
            <w:top w:val="none" w:sz="0" w:space="0" w:color="auto"/>
            <w:left w:val="none" w:sz="0" w:space="0" w:color="auto"/>
            <w:bottom w:val="none" w:sz="0" w:space="0" w:color="auto"/>
            <w:right w:val="none" w:sz="0" w:space="0" w:color="auto"/>
          </w:divBdr>
        </w:div>
        <w:div w:id="1877966155">
          <w:marLeft w:val="0"/>
          <w:marRight w:val="0"/>
          <w:marTop w:val="0"/>
          <w:marBottom w:val="0"/>
          <w:divBdr>
            <w:top w:val="none" w:sz="0" w:space="0" w:color="auto"/>
            <w:left w:val="none" w:sz="0" w:space="0" w:color="auto"/>
            <w:bottom w:val="none" w:sz="0" w:space="0" w:color="auto"/>
            <w:right w:val="none" w:sz="0" w:space="0" w:color="auto"/>
          </w:divBdr>
        </w:div>
        <w:div w:id="1202591457">
          <w:marLeft w:val="0"/>
          <w:marRight w:val="0"/>
          <w:marTop w:val="0"/>
          <w:marBottom w:val="0"/>
          <w:divBdr>
            <w:top w:val="none" w:sz="0" w:space="0" w:color="auto"/>
            <w:left w:val="none" w:sz="0" w:space="0" w:color="auto"/>
            <w:bottom w:val="none" w:sz="0" w:space="0" w:color="auto"/>
            <w:right w:val="none" w:sz="0" w:space="0" w:color="auto"/>
          </w:divBdr>
        </w:div>
        <w:div w:id="1358123789">
          <w:marLeft w:val="0"/>
          <w:marRight w:val="0"/>
          <w:marTop w:val="0"/>
          <w:marBottom w:val="0"/>
          <w:divBdr>
            <w:top w:val="none" w:sz="0" w:space="0" w:color="auto"/>
            <w:left w:val="none" w:sz="0" w:space="0" w:color="auto"/>
            <w:bottom w:val="none" w:sz="0" w:space="0" w:color="auto"/>
            <w:right w:val="none" w:sz="0" w:space="0" w:color="auto"/>
          </w:divBdr>
        </w:div>
        <w:div w:id="1010912735">
          <w:marLeft w:val="0"/>
          <w:marRight w:val="0"/>
          <w:marTop w:val="0"/>
          <w:marBottom w:val="0"/>
          <w:divBdr>
            <w:top w:val="none" w:sz="0" w:space="0" w:color="auto"/>
            <w:left w:val="none" w:sz="0" w:space="0" w:color="auto"/>
            <w:bottom w:val="none" w:sz="0" w:space="0" w:color="auto"/>
            <w:right w:val="none" w:sz="0" w:space="0" w:color="auto"/>
          </w:divBdr>
        </w:div>
        <w:div w:id="211384068">
          <w:marLeft w:val="0"/>
          <w:marRight w:val="0"/>
          <w:marTop w:val="0"/>
          <w:marBottom w:val="0"/>
          <w:divBdr>
            <w:top w:val="none" w:sz="0" w:space="0" w:color="auto"/>
            <w:left w:val="none" w:sz="0" w:space="0" w:color="auto"/>
            <w:bottom w:val="none" w:sz="0" w:space="0" w:color="auto"/>
            <w:right w:val="none" w:sz="0" w:space="0" w:color="auto"/>
          </w:divBdr>
        </w:div>
        <w:div w:id="261913976">
          <w:marLeft w:val="0"/>
          <w:marRight w:val="0"/>
          <w:marTop w:val="0"/>
          <w:marBottom w:val="0"/>
          <w:divBdr>
            <w:top w:val="none" w:sz="0" w:space="0" w:color="auto"/>
            <w:left w:val="none" w:sz="0" w:space="0" w:color="auto"/>
            <w:bottom w:val="none" w:sz="0" w:space="0" w:color="auto"/>
            <w:right w:val="none" w:sz="0" w:space="0" w:color="auto"/>
          </w:divBdr>
        </w:div>
        <w:div w:id="231432235">
          <w:marLeft w:val="0"/>
          <w:marRight w:val="0"/>
          <w:marTop w:val="0"/>
          <w:marBottom w:val="0"/>
          <w:divBdr>
            <w:top w:val="none" w:sz="0" w:space="0" w:color="auto"/>
            <w:left w:val="none" w:sz="0" w:space="0" w:color="auto"/>
            <w:bottom w:val="none" w:sz="0" w:space="0" w:color="auto"/>
            <w:right w:val="none" w:sz="0" w:space="0" w:color="auto"/>
          </w:divBdr>
        </w:div>
        <w:div w:id="143553112">
          <w:marLeft w:val="0"/>
          <w:marRight w:val="0"/>
          <w:marTop w:val="0"/>
          <w:marBottom w:val="0"/>
          <w:divBdr>
            <w:top w:val="none" w:sz="0" w:space="0" w:color="auto"/>
            <w:left w:val="none" w:sz="0" w:space="0" w:color="auto"/>
            <w:bottom w:val="none" w:sz="0" w:space="0" w:color="auto"/>
            <w:right w:val="none" w:sz="0" w:space="0" w:color="auto"/>
          </w:divBdr>
        </w:div>
        <w:div w:id="1080521979">
          <w:marLeft w:val="0"/>
          <w:marRight w:val="0"/>
          <w:marTop w:val="0"/>
          <w:marBottom w:val="0"/>
          <w:divBdr>
            <w:top w:val="none" w:sz="0" w:space="0" w:color="auto"/>
            <w:left w:val="none" w:sz="0" w:space="0" w:color="auto"/>
            <w:bottom w:val="none" w:sz="0" w:space="0" w:color="auto"/>
            <w:right w:val="none" w:sz="0" w:space="0" w:color="auto"/>
          </w:divBdr>
        </w:div>
      </w:divsChild>
    </w:div>
    <w:div w:id="1900245906">
      <w:bodyDiv w:val="1"/>
      <w:marLeft w:val="0"/>
      <w:marRight w:val="0"/>
      <w:marTop w:val="0"/>
      <w:marBottom w:val="0"/>
      <w:divBdr>
        <w:top w:val="none" w:sz="0" w:space="0" w:color="auto"/>
        <w:left w:val="none" w:sz="0" w:space="0" w:color="auto"/>
        <w:bottom w:val="none" w:sz="0" w:space="0" w:color="auto"/>
        <w:right w:val="none" w:sz="0" w:space="0" w:color="auto"/>
      </w:divBdr>
    </w:div>
    <w:div w:id="1900632090">
      <w:bodyDiv w:val="1"/>
      <w:marLeft w:val="0"/>
      <w:marRight w:val="0"/>
      <w:marTop w:val="0"/>
      <w:marBottom w:val="0"/>
      <w:divBdr>
        <w:top w:val="none" w:sz="0" w:space="0" w:color="auto"/>
        <w:left w:val="none" w:sz="0" w:space="0" w:color="auto"/>
        <w:bottom w:val="none" w:sz="0" w:space="0" w:color="auto"/>
        <w:right w:val="none" w:sz="0" w:space="0" w:color="auto"/>
      </w:divBdr>
    </w:div>
    <w:div w:id="1903178683">
      <w:bodyDiv w:val="1"/>
      <w:marLeft w:val="0"/>
      <w:marRight w:val="0"/>
      <w:marTop w:val="0"/>
      <w:marBottom w:val="0"/>
      <w:divBdr>
        <w:top w:val="none" w:sz="0" w:space="0" w:color="auto"/>
        <w:left w:val="none" w:sz="0" w:space="0" w:color="auto"/>
        <w:bottom w:val="none" w:sz="0" w:space="0" w:color="auto"/>
        <w:right w:val="none" w:sz="0" w:space="0" w:color="auto"/>
      </w:divBdr>
      <w:divsChild>
        <w:div w:id="446387689">
          <w:marLeft w:val="0"/>
          <w:marRight w:val="0"/>
          <w:marTop w:val="0"/>
          <w:marBottom w:val="0"/>
          <w:divBdr>
            <w:top w:val="none" w:sz="0" w:space="0" w:color="auto"/>
            <w:left w:val="none" w:sz="0" w:space="0" w:color="auto"/>
            <w:bottom w:val="none" w:sz="0" w:space="0" w:color="auto"/>
            <w:right w:val="none" w:sz="0" w:space="0" w:color="auto"/>
          </w:divBdr>
        </w:div>
        <w:div w:id="1828787153">
          <w:marLeft w:val="0"/>
          <w:marRight w:val="0"/>
          <w:marTop w:val="0"/>
          <w:marBottom w:val="0"/>
          <w:divBdr>
            <w:top w:val="none" w:sz="0" w:space="0" w:color="auto"/>
            <w:left w:val="none" w:sz="0" w:space="0" w:color="auto"/>
            <w:bottom w:val="none" w:sz="0" w:space="0" w:color="auto"/>
            <w:right w:val="none" w:sz="0" w:space="0" w:color="auto"/>
          </w:divBdr>
        </w:div>
        <w:div w:id="1198350129">
          <w:marLeft w:val="0"/>
          <w:marRight w:val="0"/>
          <w:marTop w:val="0"/>
          <w:marBottom w:val="0"/>
          <w:divBdr>
            <w:top w:val="none" w:sz="0" w:space="0" w:color="auto"/>
            <w:left w:val="none" w:sz="0" w:space="0" w:color="auto"/>
            <w:bottom w:val="none" w:sz="0" w:space="0" w:color="auto"/>
            <w:right w:val="none" w:sz="0" w:space="0" w:color="auto"/>
          </w:divBdr>
        </w:div>
        <w:div w:id="78601059">
          <w:marLeft w:val="0"/>
          <w:marRight w:val="0"/>
          <w:marTop w:val="0"/>
          <w:marBottom w:val="0"/>
          <w:divBdr>
            <w:top w:val="none" w:sz="0" w:space="0" w:color="auto"/>
            <w:left w:val="none" w:sz="0" w:space="0" w:color="auto"/>
            <w:bottom w:val="none" w:sz="0" w:space="0" w:color="auto"/>
            <w:right w:val="none" w:sz="0" w:space="0" w:color="auto"/>
          </w:divBdr>
        </w:div>
        <w:div w:id="427892044">
          <w:marLeft w:val="0"/>
          <w:marRight w:val="0"/>
          <w:marTop w:val="0"/>
          <w:marBottom w:val="0"/>
          <w:divBdr>
            <w:top w:val="none" w:sz="0" w:space="0" w:color="auto"/>
            <w:left w:val="none" w:sz="0" w:space="0" w:color="auto"/>
            <w:bottom w:val="none" w:sz="0" w:space="0" w:color="auto"/>
            <w:right w:val="none" w:sz="0" w:space="0" w:color="auto"/>
          </w:divBdr>
        </w:div>
        <w:div w:id="2048408789">
          <w:marLeft w:val="0"/>
          <w:marRight w:val="0"/>
          <w:marTop w:val="0"/>
          <w:marBottom w:val="0"/>
          <w:divBdr>
            <w:top w:val="none" w:sz="0" w:space="0" w:color="auto"/>
            <w:left w:val="none" w:sz="0" w:space="0" w:color="auto"/>
            <w:bottom w:val="none" w:sz="0" w:space="0" w:color="auto"/>
            <w:right w:val="none" w:sz="0" w:space="0" w:color="auto"/>
          </w:divBdr>
        </w:div>
        <w:div w:id="1072242687">
          <w:marLeft w:val="0"/>
          <w:marRight w:val="0"/>
          <w:marTop w:val="0"/>
          <w:marBottom w:val="0"/>
          <w:divBdr>
            <w:top w:val="none" w:sz="0" w:space="0" w:color="auto"/>
            <w:left w:val="none" w:sz="0" w:space="0" w:color="auto"/>
            <w:bottom w:val="none" w:sz="0" w:space="0" w:color="auto"/>
            <w:right w:val="none" w:sz="0" w:space="0" w:color="auto"/>
          </w:divBdr>
        </w:div>
        <w:div w:id="69470686">
          <w:marLeft w:val="0"/>
          <w:marRight w:val="0"/>
          <w:marTop w:val="0"/>
          <w:marBottom w:val="0"/>
          <w:divBdr>
            <w:top w:val="none" w:sz="0" w:space="0" w:color="auto"/>
            <w:left w:val="none" w:sz="0" w:space="0" w:color="auto"/>
            <w:bottom w:val="none" w:sz="0" w:space="0" w:color="auto"/>
            <w:right w:val="none" w:sz="0" w:space="0" w:color="auto"/>
          </w:divBdr>
        </w:div>
        <w:div w:id="101537467">
          <w:marLeft w:val="0"/>
          <w:marRight w:val="0"/>
          <w:marTop w:val="0"/>
          <w:marBottom w:val="0"/>
          <w:divBdr>
            <w:top w:val="none" w:sz="0" w:space="0" w:color="auto"/>
            <w:left w:val="none" w:sz="0" w:space="0" w:color="auto"/>
            <w:bottom w:val="none" w:sz="0" w:space="0" w:color="auto"/>
            <w:right w:val="none" w:sz="0" w:space="0" w:color="auto"/>
          </w:divBdr>
        </w:div>
        <w:div w:id="1953435291">
          <w:marLeft w:val="0"/>
          <w:marRight w:val="0"/>
          <w:marTop w:val="0"/>
          <w:marBottom w:val="0"/>
          <w:divBdr>
            <w:top w:val="none" w:sz="0" w:space="0" w:color="auto"/>
            <w:left w:val="none" w:sz="0" w:space="0" w:color="auto"/>
            <w:bottom w:val="none" w:sz="0" w:space="0" w:color="auto"/>
            <w:right w:val="none" w:sz="0" w:space="0" w:color="auto"/>
          </w:divBdr>
        </w:div>
        <w:div w:id="1728869439">
          <w:marLeft w:val="0"/>
          <w:marRight w:val="0"/>
          <w:marTop w:val="0"/>
          <w:marBottom w:val="0"/>
          <w:divBdr>
            <w:top w:val="none" w:sz="0" w:space="0" w:color="auto"/>
            <w:left w:val="none" w:sz="0" w:space="0" w:color="auto"/>
            <w:bottom w:val="none" w:sz="0" w:space="0" w:color="auto"/>
            <w:right w:val="none" w:sz="0" w:space="0" w:color="auto"/>
          </w:divBdr>
        </w:div>
        <w:div w:id="861747370">
          <w:marLeft w:val="0"/>
          <w:marRight w:val="0"/>
          <w:marTop w:val="0"/>
          <w:marBottom w:val="0"/>
          <w:divBdr>
            <w:top w:val="none" w:sz="0" w:space="0" w:color="auto"/>
            <w:left w:val="none" w:sz="0" w:space="0" w:color="auto"/>
            <w:bottom w:val="none" w:sz="0" w:space="0" w:color="auto"/>
            <w:right w:val="none" w:sz="0" w:space="0" w:color="auto"/>
          </w:divBdr>
        </w:div>
        <w:div w:id="2094662171">
          <w:marLeft w:val="0"/>
          <w:marRight w:val="0"/>
          <w:marTop w:val="0"/>
          <w:marBottom w:val="0"/>
          <w:divBdr>
            <w:top w:val="none" w:sz="0" w:space="0" w:color="auto"/>
            <w:left w:val="none" w:sz="0" w:space="0" w:color="auto"/>
            <w:bottom w:val="none" w:sz="0" w:space="0" w:color="auto"/>
            <w:right w:val="none" w:sz="0" w:space="0" w:color="auto"/>
          </w:divBdr>
        </w:div>
        <w:div w:id="1092118941">
          <w:marLeft w:val="0"/>
          <w:marRight w:val="0"/>
          <w:marTop w:val="0"/>
          <w:marBottom w:val="0"/>
          <w:divBdr>
            <w:top w:val="none" w:sz="0" w:space="0" w:color="auto"/>
            <w:left w:val="none" w:sz="0" w:space="0" w:color="auto"/>
            <w:bottom w:val="none" w:sz="0" w:space="0" w:color="auto"/>
            <w:right w:val="none" w:sz="0" w:space="0" w:color="auto"/>
          </w:divBdr>
        </w:div>
        <w:div w:id="1378553899">
          <w:marLeft w:val="0"/>
          <w:marRight w:val="0"/>
          <w:marTop w:val="0"/>
          <w:marBottom w:val="0"/>
          <w:divBdr>
            <w:top w:val="none" w:sz="0" w:space="0" w:color="auto"/>
            <w:left w:val="none" w:sz="0" w:space="0" w:color="auto"/>
            <w:bottom w:val="none" w:sz="0" w:space="0" w:color="auto"/>
            <w:right w:val="none" w:sz="0" w:space="0" w:color="auto"/>
          </w:divBdr>
        </w:div>
        <w:div w:id="1395356066">
          <w:marLeft w:val="0"/>
          <w:marRight w:val="0"/>
          <w:marTop w:val="0"/>
          <w:marBottom w:val="0"/>
          <w:divBdr>
            <w:top w:val="none" w:sz="0" w:space="0" w:color="auto"/>
            <w:left w:val="none" w:sz="0" w:space="0" w:color="auto"/>
            <w:bottom w:val="none" w:sz="0" w:space="0" w:color="auto"/>
            <w:right w:val="none" w:sz="0" w:space="0" w:color="auto"/>
          </w:divBdr>
        </w:div>
        <w:div w:id="2051568917">
          <w:marLeft w:val="0"/>
          <w:marRight w:val="0"/>
          <w:marTop w:val="0"/>
          <w:marBottom w:val="0"/>
          <w:divBdr>
            <w:top w:val="none" w:sz="0" w:space="0" w:color="auto"/>
            <w:left w:val="none" w:sz="0" w:space="0" w:color="auto"/>
            <w:bottom w:val="none" w:sz="0" w:space="0" w:color="auto"/>
            <w:right w:val="none" w:sz="0" w:space="0" w:color="auto"/>
          </w:divBdr>
        </w:div>
        <w:div w:id="1667976682">
          <w:marLeft w:val="0"/>
          <w:marRight w:val="0"/>
          <w:marTop w:val="0"/>
          <w:marBottom w:val="0"/>
          <w:divBdr>
            <w:top w:val="none" w:sz="0" w:space="0" w:color="auto"/>
            <w:left w:val="none" w:sz="0" w:space="0" w:color="auto"/>
            <w:bottom w:val="none" w:sz="0" w:space="0" w:color="auto"/>
            <w:right w:val="none" w:sz="0" w:space="0" w:color="auto"/>
          </w:divBdr>
        </w:div>
        <w:div w:id="877471515">
          <w:marLeft w:val="0"/>
          <w:marRight w:val="0"/>
          <w:marTop w:val="0"/>
          <w:marBottom w:val="0"/>
          <w:divBdr>
            <w:top w:val="none" w:sz="0" w:space="0" w:color="auto"/>
            <w:left w:val="none" w:sz="0" w:space="0" w:color="auto"/>
            <w:bottom w:val="none" w:sz="0" w:space="0" w:color="auto"/>
            <w:right w:val="none" w:sz="0" w:space="0" w:color="auto"/>
          </w:divBdr>
        </w:div>
        <w:div w:id="1405956012">
          <w:marLeft w:val="0"/>
          <w:marRight w:val="0"/>
          <w:marTop w:val="0"/>
          <w:marBottom w:val="0"/>
          <w:divBdr>
            <w:top w:val="none" w:sz="0" w:space="0" w:color="auto"/>
            <w:left w:val="none" w:sz="0" w:space="0" w:color="auto"/>
            <w:bottom w:val="none" w:sz="0" w:space="0" w:color="auto"/>
            <w:right w:val="none" w:sz="0" w:space="0" w:color="auto"/>
          </w:divBdr>
        </w:div>
        <w:div w:id="1811558006">
          <w:marLeft w:val="0"/>
          <w:marRight w:val="0"/>
          <w:marTop w:val="0"/>
          <w:marBottom w:val="0"/>
          <w:divBdr>
            <w:top w:val="none" w:sz="0" w:space="0" w:color="auto"/>
            <w:left w:val="none" w:sz="0" w:space="0" w:color="auto"/>
            <w:bottom w:val="none" w:sz="0" w:space="0" w:color="auto"/>
            <w:right w:val="none" w:sz="0" w:space="0" w:color="auto"/>
          </w:divBdr>
        </w:div>
      </w:divsChild>
    </w:div>
    <w:div w:id="1910579418">
      <w:bodyDiv w:val="1"/>
      <w:marLeft w:val="0"/>
      <w:marRight w:val="0"/>
      <w:marTop w:val="0"/>
      <w:marBottom w:val="0"/>
      <w:divBdr>
        <w:top w:val="none" w:sz="0" w:space="0" w:color="auto"/>
        <w:left w:val="none" w:sz="0" w:space="0" w:color="auto"/>
        <w:bottom w:val="none" w:sz="0" w:space="0" w:color="auto"/>
        <w:right w:val="none" w:sz="0" w:space="0" w:color="auto"/>
      </w:divBdr>
    </w:div>
    <w:div w:id="1911193227">
      <w:bodyDiv w:val="1"/>
      <w:marLeft w:val="0"/>
      <w:marRight w:val="0"/>
      <w:marTop w:val="0"/>
      <w:marBottom w:val="0"/>
      <w:divBdr>
        <w:top w:val="none" w:sz="0" w:space="0" w:color="auto"/>
        <w:left w:val="none" w:sz="0" w:space="0" w:color="auto"/>
        <w:bottom w:val="none" w:sz="0" w:space="0" w:color="auto"/>
        <w:right w:val="none" w:sz="0" w:space="0" w:color="auto"/>
      </w:divBdr>
    </w:div>
    <w:div w:id="1924991611">
      <w:bodyDiv w:val="1"/>
      <w:marLeft w:val="0"/>
      <w:marRight w:val="0"/>
      <w:marTop w:val="0"/>
      <w:marBottom w:val="0"/>
      <w:divBdr>
        <w:top w:val="none" w:sz="0" w:space="0" w:color="auto"/>
        <w:left w:val="none" w:sz="0" w:space="0" w:color="auto"/>
        <w:bottom w:val="none" w:sz="0" w:space="0" w:color="auto"/>
        <w:right w:val="none" w:sz="0" w:space="0" w:color="auto"/>
      </w:divBdr>
    </w:div>
    <w:div w:id="1931968039">
      <w:bodyDiv w:val="1"/>
      <w:marLeft w:val="0"/>
      <w:marRight w:val="0"/>
      <w:marTop w:val="0"/>
      <w:marBottom w:val="0"/>
      <w:divBdr>
        <w:top w:val="none" w:sz="0" w:space="0" w:color="auto"/>
        <w:left w:val="none" w:sz="0" w:space="0" w:color="auto"/>
        <w:bottom w:val="none" w:sz="0" w:space="0" w:color="auto"/>
        <w:right w:val="none" w:sz="0" w:space="0" w:color="auto"/>
      </w:divBdr>
      <w:divsChild>
        <w:div w:id="1517117143">
          <w:marLeft w:val="0"/>
          <w:marRight w:val="0"/>
          <w:marTop w:val="0"/>
          <w:marBottom w:val="0"/>
          <w:divBdr>
            <w:top w:val="none" w:sz="0" w:space="0" w:color="auto"/>
            <w:left w:val="none" w:sz="0" w:space="0" w:color="auto"/>
            <w:bottom w:val="none" w:sz="0" w:space="0" w:color="auto"/>
            <w:right w:val="none" w:sz="0" w:space="0" w:color="auto"/>
          </w:divBdr>
          <w:divsChild>
            <w:div w:id="13967046">
              <w:marLeft w:val="0"/>
              <w:marRight w:val="0"/>
              <w:marTop w:val="0"/>
              <w:marBottom w:val="0"/>
              <w:divBdr>
                <w:top w:val="none" w:sz="0" w:space="0" w:color="auto"/>
                <w:left w:val="none" w:sz="0" w:space="0" w:color="auto"/>
                <w:bottom w:val="none" w:sz="0" w:space="0" w:color="auto"/>
                <w:right w:val="none" w:sz="0" w:space="0" w:color="auto"/>
              </w:divBdr>
            </w:div>
            <w:div w:id="830757731">
              <w:marLeft w:val="0"/>
              <w:marRight w:val="0"/>
              <w:marTop w:val="0"/>
              <w:marBottom w:val="0"/>
              <w:divBdr>
                <w:top w:val="none" w:sz="0" w:space="0" w:color="auto"/>
                <w:left w:val="none" w:sz="0" w:space="0" w:color="auto"/>
                <w:bottom w:val="none" w:sz="0" w:space="0" w:color="auto"/>
                <w:right w:val="none" w:sz="0" w:space="0" w:color="auto"/>
              </w:divBdr>
            </w:div>
            <w:div w:id="48772794">
              <w:marLeft w:val="0"/>
              <w:marRight w:val="0"/>
              <w:marTop w:val="0"/>
              <w:marBottom w:val="0"/>
              <w:divBdr>
                <w:top w:val="none" w:sz="0" w:space="0" w:color="auto"/>
                <w:left w:val="none" w:sz="0" w:space="0" w:color="auto"/>
                <w:bottom w:val="none" w:sz="0" w:space="0" w:color="auto"/>
                <w:right w:val="none" w:sz="0" w:space="0" w:color="auto"/>
              </w:divBdr>
            </w:div>
            <w:div w:id="487988482">
              <w:marLeft w:val="0"/>
              <w:marRight w:val="0"/>
              <w:marTop w:val="0"/>
              <w:marBottom w:val="0"/>
              <w:divBdr>
                <w:top w:val="none" w:sz="0" w:space="0" w:color="auto"/>
                <w:left w:val="none" w:sz="0" w:space="0" w:color="auto"/>
                <w:bottom w:val="none" w:sz="0" w:space="0" w:color="auto"/>
                <w:right w:val="none" w:sz="0" w:space="0" w:color="auto"/>
              </w:divBdr>
            </w:div>
            <w:div w:id="1806504808">
              <w:marLeft w:val="0"/>
              <w:marRight w:val="0"/>
              <w:marTop w:val="0"/>
              <w:marBottom w:val="0"/>
              <w:divBdr>
                <w:top w:val="none" w:sz="0" w:space="0" w:color="auto"/>
                <w:left w:val="none" w:sz="0" w:space="0" w:color="auto"/>
                <w:bottom w:val="none" w:sz="0" w:space="0" w:color="auto"/>
                <w:right w:val="none" w:sz="0" w:space="0" w:color="auto"/>
              </w:divBdr>
            </w:div>
            <w:div w:id="165169198">
              <w:marLeft w:val="0"/>
              <w:marRight w:val="0"/>
              <w:marTop w:val="0"/>
              <w:marBottom w:val="0"/>
              <w:divBdr>
                <w:top w:val="none" w:sz="0" w:space="0" w:color="auto"/>
                <w:left w:val="none" w:sz="0" w:space="0" w:color="auto"/>
                <w:bottom w:val="none" w:sz="0" w:space="0" w:color="auto"/>
                <w:right w:val="none" w:sz="0" w:space="0" w:color="auto"/>
              </w:divBdr>
            </w:div>
            <w:div w:id="967928639">
              <w:marLeft w:val="0"/>
              <w:marRight w:val="0"/>
              <w:marTop w:val="0"/>
              <w:marBottom w:val="0"/>
              <w:divBdr>
                <w:top w:val="none" w:sz="0" w:space="0" w:color="auto"/>
                <w:left w:val="none" w:sz="0" w:space="0" w:color="auto"/>
                <w:bottom w:val="none" w:sz="0" w:space="0" w:color="auto"/>
                <w:right w:val="none" w:sz="0" w:space="0" w:color="auto"/>
              </w:divBdr>
            </w:div>
            <w:div w:id="35542946">
              <w:marLeft w:val="0"/>
              <w:marRight w:val="0"/>
              <w:marTop w:val="0"/>
              <w:marBottom w:val="0"/>
              <w:divBdr>
                <w:top w:val="none" w:sz="0" w:space="0" w:color="auto"/>
                <w:left w:val="none" w:sz="0" w:space="0" w:color="auto"/>
                <w:bottom w:val="none" w:sz="0" w:space="0" w:color="auto"/>
                <w:right w:val="none" w:sz="0" w:space="0" w:color="auto"/>
              </w:divBdr>
            </w:div>
            <w:div w:id="199785970">
              <w:marLeft w:val="0"/>
              <w:marRight w:val="0"/>
              <w:marTop w:val="0"/>
              <w:marBottom w:val="0"/>
              <w:divBdr>
                <w:top w:val="none" w:sz="0" w:space="0" w:color="auto"/>
                <w:left w:val="none" w:sz="0" w:space="0" w:color="auto"/>
                <w:bottom w:val="none" w:sz="0" w:space="0" w:color="auto"/>
                <w:right w:val="none" w:sz="0" w:space="0" w:color="auto"/>
              </w:divBdr>
            </w:div>
            <w:div w:id="1759060610">
              <w:marLeft w:val="0"/>
              <w:marRight w:val="0"/>
              <w:marTop w:val="0"/>
              <w:marBottom w:val="0"/>
              <w:divBdr>
                <w:top w:val="none" w:sz="0" w:space="0" w:color="auto"/>
                <w:left w:val="none" w:sz="0" w:space="0" w:color="auto"/>
                <w:bottom w:val="none" w:sz="0" w:space="0" w:color="auto"/>
                <w:right w:val="none" w:sz="0" w:space="0" w:color="auto"/>
              </w:divBdr>
            </w:div>
            <w:div w:id="1592157436">
              <w:marLeft w:val="0"/>
              <w:marRight w:val="0"/>
              <w:marTop w:val="0"/>
              <w:marBottom w:val="0"/>
              <w:divBdr>
                <w:top w:val="none" w:sz="0" w:space="0" w:color="auto"/>
                <w:left w:val="none" w:sz="0" w:space="0" w:color="auto"/>
                <w:bottom w:val="none" w:sz="0" w:space="0" w:color="auto"/>
                <w:right w:val="none" w:sz="0" w:space="0" w:color="auto"/>
              </w:divBdr>
            </w:div>
            <w:div w:id="129571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107786">
      <w:bodyDiv w:val="1"/>
      <w:marLeft w:val="0"/>
      <w:marRight w:val="0"/>
      <w:marTop w:val="0"/>
      <w:marBottom w:val="0"/>
      <w:divBdr>
        <w:top w:val="none" w:sz="0" w:space="0" w:color="auto"/>
        <w:left w:val="none" w:sz="0" w:space="0" w:color="auto"/>
        <w:bottom w:val="none" w:sz="0" w:space="0" w:color="auto"/>
        <w:right w:val="none" w:sz="0" w:space="0" w:color="auto"/>
      </w:divBdr>
      <w:divsChild>
        <w:div w:id="1057365268">
          <w:marLeft w:val="0"/>
          <w:marRight w:val="0"/>
          <w:marTop w:val="0"/>
          <w:marBottom w:val="0"/>
          <w:divBdr>
            <w:top w:val="none" w:sz="0" w:space="0" w:color="auto"/>
            <w:left w:val="none" w:sz="0" w:space="0" w:color="auto"/>
            <w:bottom w:val="none" w:sz="0" w:space="0" w:color="auto"/>
            <w:right w:val="none" w:sz="0" w:space="0" w:color="auto"/>
          </w:divBdr>
        </w:div>
        <w:div w:id="173080635">
          <w:marLeft w:val="0"/>
          <w:marRight w:val="0"/>
          <w:marTop w:val="0"/>
          <w:marBottom w:val="0"/>
          <w:divBdr>
            <w:top w:val="none" w:sz="0" w:space="0" w:color="auto"/>
            <w:left w:val="none" w:sz="0" w:space="0" w:color="auto"/>
            <w:bottom w:val="none" w:sz="0" w:space="0" w:color="auto"/>
            <w:right w:val="none" w:sz="0" w:space="0" w:color="auto"/>
          </w:divBdr>
        </w:div>
        <w:div w:id="1714302072">
          <w:marLeft w:val="0"/>
          <w:marRight w:val="0"/>
          <w:marTop w:val="0"/>
          <w:marBottom w:val="0"/>
          <w:divBdr>
            <w:top w:val="none" w:sz="0" w:space="0" w:color="auto"/>
            <w:left w:val="none" w:sz="0" w:space="0" w:color="auto"/>
            <w:bottom w:val="none" w:sz="0" w:space="0" w:color="auto"/>
            <w:right w:val="none" w:sz="0" w:space="0" w:color="auto"/>
          </w:divBdr>
        </w:div>
        <w:div w:id="307365678">
          <w:marLeft w:val="0"/>
          <w:marRight w:val="0"/>
          <w:marTop w:val="0"/>
          <w:marBottom w:val="0"/>
          <w:divBdr>
            <w:top w:val="none" w:sz="0" w:space="0" w:color="auto"/>
            <w:left w:val="none" w:sz="0" w:space="0" w:color="auto"/>
            <w:bottom w:val="none" w:sz="0" w:space="0" w:color="auto"/>
            <w:right w:val="none" w:sz="0" w:space="0" w:color="auto"/>
          </w:divBdr>
        </w:div>
      </w:divsChild>
    </w:div>
    <w:div w:id="1979798686">
      <w:bodyDiv w:val="1"/>
      <w:marLeft w:val="0"/>
      <w:marRight w:val="0"/>
      <w:marTop w:val="0"/>
      <w:marBottom w:val="0"/>
      <w:divBdr>
        <w:top w:val="none" w:sz="0" w:space="0" w:color="auto"/>
        <w:left w:val="none" w:sz="0" w:space="0" w:color="auto"/>
        <w:bottom w:val="none" w:sz="0" w:space="0" w:color="auto"/>
        <w:right w:val="none" w:sz="0" w:space="0" w:color="auto"/>
      </w:divBdr>
    </w:div>
    <w:div w:id="2004581303">
      <w:bodyDiv w:val="1"/>
      <w:marLeft w:val="0"/>
      <w:marRight w:val="0"/>
      <w:marTop w:val="0"/>
      <w:marBottom w:val="0"/>
      <w:divBdr>
        <w:top w:val="none" w:sz="0" w:space="0" w:color="auto"/>
        <w:left w:val="none" w:sz="0" w:space="0" w:color="auto"/>
        <w:bottom w:val="none" w:sz="0" w:space="0" w:color="auto"/>
        <w:right w:val="none" w:sz="0" w:space="0" w:color="auto"/>
      </w:divBdr>
    </w:div>
    <w:div w:id="2007242720">
      <w:bodyDiv w:val="1"/>
      <w:marLeft w:val="0"/>
      <w:marRight w:val="0"/>
      <w:marTop w:val="0"/>
      <w:marBottom w:val="0"/>
      <w:divBdr>
        <w:top w:val="none" w:sz="0" w:space="0" w:color="auto"/>
        <w:left w:val="none" w:sz="0" w:space="0" w:color="auto"/>
        <w:bottom w:val="none" w:sz="0" w:space="0" w:color="auto"/>
        <w:right w:val="none" w:sz="0" w:space="0" w:color="auto"/>
      </w:divBdr>
    </w:div>
    <w:div w:id="2021420960">
      <w:bodyDiv w:val="1"/>
      <w:marLeft w:val="0"/>
      <w:marRight w:val="0"/>
      <w:marTop w:val="0"/>
      <w:marBottom w:val="0"/>
      <w:divBdr>
        <w:top w:val="none" w:sz="0" w:space="0" w:color="auto"/>
        <w:left w:val="none" w:sz="0" w:space="0" w:color="auto"/>
        <w:bottom w:val="none" w:sz="0" w:space="0" w:color="auto"/>
        <w:right w:val="none" w:sz="0" w:space="0" w:color="auto"/>
      </w:divBdr>
    </w:div>
    <w:div w:id="2029014978">
      <w:bodyDiv w:val="1"/>
      <w:marLeft w:val="0"/>
      <w:marRight w:val="0"/>
      <w:marTop w:val="0"/>
      <w:marBottom w:val="0"/>
      <w:divBdr>
        <w:top w:val="none" w:sz="0" w:space="0" w:color="auto"/>
        <w:left w:val="none" w:sz="0" w:space="0" w:color="auto"/>
        <w:bottom w:val="none" w:sz="0" w:space="0" w:color="auto"/>
        <w:right w:val="none" w:sz="0" w:space="0" w:color="auto"/>
      </w:divBdr>
      <w:divsChild>
        <w:div w:id="480583085">
          <w:marLeft w:val="0"/>
          <w:marRight w:val="0"/>
          <w:marTop w:val="0"/>
          <w:marBottom w:val="0"/>
          <w:divBdr>
            <w:top w:val="none" w:sz="0" w:space="0" w:color="auto"/>
            <w:left w:val="none" w:sz="0" w:space="0" w:color="auto"/>
            <w:bottom w:val="none" w:sz="0" w:space="0" w:color="auto"/>
            <w:right w:val="none" w:sz="0" w:space="0" w:color="auto"/>
          </w:divBdr>
        </w:div>
        <w:div w:id="250360812">
          <w:marLeft w:val="0"/>
          <w:marRight w:val="0"/>
          <w:marTop w:val="0"/>
          <w:marBottom w:val="0"/>
          <w:divBdr>
            <w:top w:val="none" w:sz="0" w:space="0" w:color="auto"/>
            <w:left w:val="none" w:sz="0" w:space="0" w:color="auto"/>
            <w:bottom w:val="none" w:sz="0" w:space="0" w:color="auto"/>
            <w:right w:val="none" w:sz="0" w:space="0" w:color="auto"/>
          </w:divBdr>
        </w:div>
        <w:div w:id="106238132">
          <w:marLeft w:val="0"/>
          <w:marRight w:val="0"/>
          <w:marTop w:val="0"/>
          <w:marBottom w:val="0"/>
          <w:divBdr>
            <w:top w:val="none" w:sz="0" w:space="0" w:color="auto"/>
            <w:left w:val="none" w:sz="0" w:space="0" w:color="auto"/>
            <w:bottom w:val="none" w:sz="0" w:space="0" w:color="auto"/>
            <w:right w:val="none" w:sz="0" w:space="0" w:color="auto"/>
          </w:divBdr>
        </w:div>
        <w:div w:id="1675450954">
          <w:marLeft w:val="0"/>
          <w:marRight w:val="0"/>
          <w:marTop w:val="0"/>
          <w:marBottom w:val="0"/>
          <w:divBdr>
            <w:top w:val="none" w:sz="0" w:space="0" w:color="auto"/>
            <w:left w:val="none" w:sz="0" w:space="0" w:color="auto"/>
            <w:bottom w:val="none" w:sz="0" w:space="0" w:color="auto"/>
            <w:right w:val="none" w:sz="0" w:space="0" w:color="auto"/>
          </w:divBdr>
        </w:div>
      </w:divsChild>
    </w:div>
    <w:div w:id="2041126300">
      <w:bodyDiv w:val="1"/>
      <w:marLeft w:val="0"/>
      <w:marRight w:val="0"/>
      <w:marTop w:val="0"/>
      <w:marBottom w:val="0"/>
      <w:divBdr>
        <w:top w:val="none" w:sz="0" w:space="0" w:color="auto"/>
        <w:left w:val="none" w:sz="0" w:space="0" w:color="auto"/>
        <w:bottom w:val="none" w:sz="0" w:space="0" w:color="auto"/>
        <w:right w:val="none" w:sz="0" w:space="0" w:color="auto"/>
      </w:divBdr>
      <w:divsChild>
        <w:div w:id="285088355">
          <w:marLeft w:val="0"/>
          <w:marRight w:val="0"/>
          <w:marTop w:val="0"/>
          <w:marBottom w:val="0"/>
          <w:divBdr>
            <w:top w:val="none" w:sz="0" w:space="0" w:color="auto"/>
            <w:left w:val="none" w:sz="0" w:space="0" w:color="auto"/>
            <w:bottom w:val="none" w:sz="0" w:space="0" w:color="auto"/>
            <w:right w:val="none" w:sz="0" w:space="0" w:color="auto"/>
          </w:divBdr>
        </w:div>
        <w:div w:id="1707410684">
          <w:marLeft w:val="0"/>
          <w:marRight w:val="0"/>
          <w:marTop w:val="0"/>
          <w:marBottom w:val="0"/>
          <w:divBdr>
            <w:top w:val="none" w:sz="0" w:space="0" w:color="auto"/>
            <w:left w:val="none" w:sz="0" w:space="0" w:color="auto"/>
            <w:bottom w:val="none" w:sz="0" w:space="0" w:color="auto"/>
            <w:right w:val="none" w:sz="0" w:space="0" w:color="auto"/>
          </w:divBdr>
        </w:div>
        <w:div w:id="806630310">
          <w:marLeft w:val="0"/>
          <w:marRight w:val="0"/>
          <w:marTop w:val="0"/>
          <w:marBottom w:val="0"/>
          <w:divBdr>
            <w:top w:val="none" w:sz="0" w:space="0" w:color="auto"/>
            <w:left w:val="none" w:sz="0" w:space="0" w:color="auto"/>
            <w:bottom w:val="none" w:sz="0" w:space="0" w:color="auto"/>
            <w:right w:val="none" w:sz="0" w:space="0" w:color="auto"/>
          </w:divBdr>
        </w:div>
        <w:div w:id="2025327246">
          <w:marLeft w:val="0"/>
          <w:marRight w:val="0"/>
          <w:marTop w:val="0"/>
          <w:marBottom w:val="0"/>
          <w:divBdr>
            <w:top w:val="none" w:sz="0" w:space="0" w:color="auto"/>
            <w:left w:val="none" w:sz="0" w:space="0" w:color="auto"/>
            <w:bottom w:val="none" w:sz="0" w:space="0" w:color="auto"/>
            <w:right w:val="none" w:sz="0" w:space="0" w:color="auto"/>
          </w:divBdr>
        </w:div>
        <w:div w:id="2018772694">
          <w:marLeft w:val="0"/>
          <w:marRight w:val="0"/>
          <w:marTop w:val="0"/>
          <w:marBottom w:val="0"/>
          <w:divBdr>
            <w:top w:val="none" w:sz="0" w:space="0" w:color="auto"/>
            <w:left w:val="none" w:sz="0" w:space="0" w:color="auto"/>
            <w:bottom w:val="none" w:sz="0" w:space="0" w:color="auto"/>
            <w:right w:val="none" w:sz="0" w:space="0" w:color="auto"/>
          </w:divBdr>
        </w:div>
        <w:div w:id="1019700122">
          <w:marLeft w:val="0"/>
          <w:marRight w:val="0"/>
          <w:marTop w:val="0"/>
          <w:marBottom w:val="0"/>
          <w:divBdr>
            <w:top w:val="none" w:sz="0" w:space="0" w:color="auto"/>
            <w:left w:val="none" w:sz="0" w:space="0" w:color="auto"/>
            <w:bottom w:val="none" w:sz="0" w:space="0" w:color="auto"/>
            <w:right w:val="none" w:sz="0" w:space="0" w:color="auto"/>
          </w:divBdr>
        </w:div>
        <w:div w:id="1126310346">
          <w:marLeft w:val="0"/>
          <w:marRight w:val="0"/>
          <w:marTop w:val="0"/>
          <w:marBottom w:val="0"/>
          <w:divBdr>
            <w:top w:val="none" w:sz="0" w:space="0" w:color="auto"/>
            <w:left w:val="none" w:sz="0" w:space="0" w:color="auto"/>
            <w:bottom w:val="none" w:sz="0" w:space="0" w:color="auto"/>
            <w:right w:val="none" w:sz="0" w:space="0" w:color="auto"/>
          </w:divBdr>
        </w:div>
        <w:div w:id="1317605572">
          <w:marLeft w:val="0"/>
          <w:marRight w:val="0"/>
          <w:marTop w:val="0"/>
          <w:marBottom w:val="0"/>
          <w:divBdr>
            <w:top w:val="none" w:sz="0" w:space="0" w:color="auto"/>
            <w:left w:val="none" w:sz="0" w:space="0" w:color="auto"/>
            <w:bottom w:val="none" w:sz="0" w:space="0" w:color="auto"/>
            <w:right w:val="none" w:sz="0" w:space="0" w:color="auto"/>
          </w:divBdr>
        </w:div>
        <w:div w:id="912200583">
          <w:marLeft w:val="0"/>
          <w:marRight w:val="0"/>
          <w:marTop w:val="0"/>
          <w:marBottom w:val="0"/>
          <w:divBdr>
            <w:top w:val="none" w:sz="0" w:space="0" w:color="auto"/>
            <w:left w:val="none" w:sz="0" w:space="0" w:color="auto"/>
            <w:bottom w:val="none" w:sz="0" w:space="0" w:color="auto"/>
            <w:right w:val="none" w:sz="0" w:space="0" w:color="auto"/>
          </w:divBdr>
        </w:div>
        <w:div w:id="594366274">
          <w:marLeft w:val="0"/>
          <w:marRight w:val="0"/>
          <w:marTop w:val="0"/>
          <w:marBottom w:val="0"/>
          <w:divBdr>
            <w:top w:val="none" w:sz="0" w:space="0" w:color="auto"/>
            <w:left w:val="none" w:sz="0" w:space="0" w:color="auto"/>
            <w:bottom w:val="none" w:sz="0" w:space="0" w:color="auto"/>
            <w:right w:val="none" w:sz="0" w:space="0" w:color="auto"/>
          </w:divBdr>
        </w:div>
        <w:div w:id="740248597">
          <w:marLeft w:val="0"/>
          <w:marRight w:val="0"/>
          <w:marTop w:val="0"/>
          <w:marBottom w:val="0"/>
          <w:divBdr>
            <w:top w:val="none" w:sz="0" w:space="0" w:color="auto"/>
            <w:left w:val="none" w:sz="0" w:space="0" w:color="auto"/>
            <w:bottom w:val="none" w:sz="0" w:space="0" w:color="auto"/>
            <w:right w:val="none" w:sz="0" w:space="0" w:color="auto"/>
          </w:divBdr>
        </w:div>
        <w:div w:id="1463689905">
          <w:marLeft w:val="0"/>
          <w:marRight w:val="0"/>
          <w:marTop w:val="0"/>
          <w:marBottom w:val="0"/>
          <w:divBdr>
            <w:top w:val="none" w:sz="0" w:space="0" w:color="auto"/>
            <w:left w:val="none" w:sz="0" w:space="0" w:color="auto"/>
            <w:bottom w:val="none" w:sz="0" w:space="0" w:color="auto"/>
            <w:right w:val="none" w:sz="0" w:space="0" w:color="auto"/>
          </w:divBdr>
        </w:div>
        <w:div w:id="1852866346">
          <w:marLeft w:val="0"/>
          <w:marRight w:val="0"/>
          <w:marTop w:val="0"/>
          <w:marBottom w:val="0"/>
          <w:divBdr>
            <w:top w:val="none" w:sz="0" w:space="0" w:color="auto"/>
            <w:left w:val="none" w:sz="0" w:space="0" w:color="auto"/>
            <w:bottom w:val="none" w:sz="0" w:space="0" w:color="auto"/>
            <w:right w:val="none" w:sz="0" w:space="0" w:color="auto"/>
          </w:divBdr>
        </w:div>
        <w:div w:id="683555646">
          <w:marLeft w:val="0"/>
          <w:marRight w:val="0"/>
          <w:marTop w:val="0"/>
          <w:marBottom w:val="0"/>
          <w:divBdr>
            <w:top w:val="none" w:sz="0" w:space="0" w:color="auto"/>
            <w:left w:val="none" w:sz="0" w:space="0" w:color="auto"/>
            <w:bottom w:val="none" w:sz="0" w:space="0" w:color="auto"/>
            <w:right w:val="none" w:sz="0" w:space="0" w:color="auto"/>
          </w:divBdr>
        </w:div>
        <w:div w:id="1178547467">
          <w:marLeft w:val="0"/>
          <w:marRight w:val="0"/>
          <w:marTop w:val="0"/>
          <w:marBottom w:val="0"/>
          <w:divBdr>
            <w:top w:val="none" w:sz="0" w:space="0" w:color="auto"/>
            <w:left w:val="none" w:sz="0" w:space="0" w:color="auto"/>
            <w:bottom w:val="none" w:sz="0" w:space="0" w:color="auto"/>
            <w:right w:val="none" w:sz="0" w:space="0" w:color="auto"/>
          </w:divBdr>
        </w:div>
        <w:div w:id="1879003241">
          <w:marLeft w:val="0"/>
          <w:marRight w:val="0"/>
          <w:marTop w:val="0"/>
          <w:marBottom w:val="0"/>
          <w:divBdr>
            <w:top w:val="none" w:sz="0" w:space="0" w:color="auto"/>
            <w:left w:val="none" w:sz="0" w:space="0" w:color="auto"/>
            <w:bottom w:val="none" w:sz="0" w:space="0" w:color="auto"/>
            <w:right w:val="none" w:sz="0" w:space="0" w:color="auto"/>
          </w:divBdr>
        </w:div>
        <w:div w:id="1631592895">
          <w:marLeft w:val="0"/>
          <w:marRight w:val="0"/>
          <w:marTop w:val="0"/>
          <w:marBottom w:val="0"/>
          <w:divBdr>
            <w:top w:val="none" w:sz="0" w:space="0" w:color="auto"/>
            <w:left w:val="none" w:sz="0" w:space="0" w:color="auto"/>
            <w:bottom w:val="none" w:sz="0" w:space="0" w:color="auto"/>
            <w:right w:val="none" w:sz="0" w:space="0" w:color="auto"/>
          </w:divBdr>
        </w:div>
        <w:div w:id="484860471">
          <w:marLeft w:val="0"/>
          <w:marRight w:val="0"/>
          <w:marTop w:val="0"/>
          <w:marBottom w:val="0"/>
          <w:divBdr>
            <w:top w:val="none" w:sz="0" w:space="0" w:color="auto"/>
            <w:left w:val="none" w:sz="0" w:space="0" w:color="auto"/>
            <w:bottom w:val="none" w:sz="0" w:space="0" w:color="auto"/>
            <w:right w:val="none" w:sz="0" w:space="0" w:color="auto"/>
          </w:divBdr>
        </w:div>
      </w:divsChild>
    </w:div>
    <w:div w:id="2050958649">
      <w:bodyDiv w:val="1"/>
      <w:marLeft w:val="0"/>
      <w:marRight w:val="0"/>
      <w:marTop w:val="0"/>
      <w:marBottom w:val="0"/>
      <w:divBdr>
        <w:top w:val="none" w:sz="0" w:space="0" w:color="auto"/>
        <w:left w:val="none" w:sz="0" w:space="0" w:color="auto"/>
        <w:bottom w:val="none" w:sz="0" w:space="0" w:color="auto"/>
        <w:right w:val="none" w:sz="0" w:space="0" w:color="auto"/>
      </w:divBdr>
    </w:div>
    <w:div w:id="2061590479">
      <w:bodyDiv w:val="1"/>
      <w:marLeft w:val="0"/>
      <w:marRight w:val="0"/>
      <w:marTop w:val="0"/>
      <w:marBottom w:val="0"/>
      <w:divBdr>
        <w:top w:val="none" w:sz="0" w:space="0" w:color="auto"/>
        <w:left w:val="none" w:sz="0" w:space="0" w:color="auto"/>
        <w:bottom w:val="none" w:sz="0" w:space="0" w:color="auto"/>
        <w:right w:val="none" w:sz="0" w:space="0" w:color="auto"/>
      </w:divBdr>
      <w:divsChild>
        <w:div w:id="749237682">
          <w:marLeft w:val="0"/>
          <w:marRight w:val="0"/>
          <w:marTop w:val="0"/>
          <w:marBottom w:val="0"/>
          <w:divBdr>
            <w:top w:val="none" w:sz="0" w:space="0" w:color="auto"/>
            <w:left w:val="none" w:sz="0" w:space="0" w:color="auto"/>
            <w:bottom w:val="none" w:sz="0" w:space="0" w:color="auto"/>
            <w:right w:val="none" w:sz="0" w:space="0" w:color="auto"/>
          </w:divBdr>
        </w:div>
        <w:div w:id="1719237683">
          <w:marLeft w:val="0"/>
          <w:marRight w:val="0"/>
          <w:marTop w:val="0"/>
          <w:marBottom w:val="0"/>
          <w:divBdr>
            <w:top w:val="none" w:sz="0" w:space="0" w:color="auto"/>
            <w:left w:val="none" w:sz="0" w:space="0" w:color="auto"/>
            <w:bottom w:val="none" w:sz="0" w:space="0" w:color="auto"/>
            <w:right w:val="none" w:sz="0" w:space="0" w:color="auto"/>
          </w:divBdr>
        </w:div>
        <w:div w:id="1761948379">
          <w:marLeft w:val="0"/>
          <w:marRight w:val="0"/>
          <w:marTop w:val="0"/>
          <w:marBottom w:val="0"/>
          <w:divBdr>
            <w:top w:val="none" w:sz="0" w:space="0" w:color="auto"/>
            <w:left w:val="none" w:sz="0" w:space="0" w:color="auto"/>
            <w:bottom w:val="none" w:sz="0" w:space="0" w:color="auto"/>
            <w:right w:val="none" w:sz="0" w:space="0" w:color="auto"/>
          </w:divBdr>
        </w:div>
        <w:div w:id="133302987">
          <w:marLeft w:val="0"/>
          <w:marRight w:val="0"/>
          <w:marTop w:val="0"/>
          <w:marBottom w:val="0"/>
          <w:divBdr>
            <w:top w:val="none" w:sz="0" w:space="0" w:color="auto"/>
            <w:left w:val="none" w:sz="0" w:space="0" w:color="auto"/>
            <w:bottom w:val="none" w:sz="0" w:space="0" w:color="auto"/>
            <w:right w:val="none" w:sz="0" w:space="0" w:color="auto"/>
          </w:divBdr>
        </w:div>
        <w:div w:id="135727939">
          <w:marLeft w:val="0"/>
          <w:marRight w:val="0"/>
          <w:marTop w:val="0"/>
          <w:marBottom w:val="0"/>
          <w:divBdr>
            <w:top w:val="none" w:sz="0" w:space="0" w:color="auto"/>
            <w:left w:val="none" w:sz="0" w:space="0" w:color="auto"/>
            <w:bottom w:val="none" w:sz="0" w:space="0" w:color="auto"/>
            <w:right w:val="none" w:sz="0" w:space="0" w:color="auto"/>
          </w:divBdr>
        </w:div>
        <w:div w:id="458259779">
          <w:marLeft w:val="0"/>
          <w:marRight w:val="0"/>
          <w:marTop w:val="0"/>
          <w:marBottom w:val="0"/>
          <w:divBdr>
            <w:top w:val="none" w:sz="0" w:space="0" w:color="auto"/>
            <w:left w:val="none" w:sz="0" w:space="0" w:color="auto"/>
            <w:bottom w:val="none" w:sz="0" w:space="0" w:color="auto"/>
            <w:right w:val="none" w:sz="0" w:space="0" w:color="auto"/>
          </w:divBdr>
        </w:div>
        <w:div w:id="855654808">
          <w:marLeft w:val="0"/>
          <w:marRight w:val="0"/>
          <w:marTop w:val="0"/>
          <w:marBottom w:val="0"/>
          <w:divBdr>
            <w:top w:val="none" w:sz="0" w:space="0" w:color="auto"/>
            <w:left w:val="none" w:sz="0" w:space="0" w:color="auto"/>
            <w:bottom w:val="none" w:sz="0" w:space="0" w:color="auto"/>
            <w:right w:val="none" w:sz="0" w:space="0" w:color="auto"/>
          </w:divBdr>
        </w:div>
        <w:div w:id="13919507">
          <w:marLeft w:val="0"/>
          <w:marRight w:val="0"/>
          <w:marTop w:val="0"/>
          <w:marBottom w:val="0"/>
          <w:divBdr>
            <w:top w:val="none" w:sz="0" w:space="0" w:color="auto"/>
            <w:left w:val="none" w:sz="0" w:space="0" w:color="auto"/>
            <w:bottom w:val="none" w:sz="0" w:space="0" w:color="auto"/>
            <w:right w:val="none" w:sz="0" w:space="0" w:color="auto"/>
          </w:divBdr>
        </w:div>
        <w:div w:id="839006729">
          <w:marLeft w:val="0"/>
          <w:marRight w:val="0"/>
          <w:marTop w:val="0"/>
          <w:marBottom w:val="0"/>
          <w:divBdr>
            <w:top w:val="none" w:sz="0" w:space="0" w:color="auto"/>
            <w:left w:val="none" w:sz="0" w:space="0" w:color="auto"/>
            <w:bottom w:val="none" w:sz="0" w:space="0" w:color="auto"/>
            <w:right w:val="none" w:sz="0" w:space="0" w:color="auto"/>
          </w:divBdr>
        </w:div>
        <w:div w:id="70667281">
          <w:marLeft w:val="0"/>
          <w:marRight w:val="0"/>
          <w:marTop w:val="0"/>
          <w:marBottom w:val="0"/>
          <w:divBdr>
            <w:top w:val="none" w:sz="0" w:space="0" w:color="auto"/>
            <w:left w:val="none" w:sz="0" w:space="0" w:color="auto"/>
            <w:bottom w:val="none" w:sz="0" w:space="0" w:color="auto"/>
            <w:right w:val="none" w:sz="0" w:space="0" w:color="auto"/>
          </w:divBdr>
        </w:div>
        <w:div w:id="1428846418">
          <w:marLeft w:val="0"/>
          <w:marRight w:val="0"/>
          <w:marTop w:val="0"/>
          <w:marBottom w:val="0"/>
          <w:divBdr>
            <w:top w:val="none" w:sz="0" w:space="0" w:color="auto"/>
            <w:left w:val="none" w:sz="0" w:space="0" w:color="auto"/>
            <w:bottom w:val="none" w:sz="0" w:space="0" w:color="auto"/>
            <w:right w:val="none" w:sz="0" w:space="0" w:color="auto"/>
          </w:divBdr>
        </w:div>
        <w:div w:id="490634694">
          <w:marLeft w:val="0"/>
          <w:marRight w:val="0"/>
          <w:marTop w:val="0"/>
          <w:marBottom w:val="0"/>
          <w:divBdr>
            <w:top w:val="none" w:sz="0" w:space="0" w:color="auto"/>
            <w:left w:val="none" w:sz="0" w:space="0" w:color="auto"/>
            <w:bottom w:val="none" w:sz="0" w:space="0" w:color="auto"/>
            <w:right w:val="none" w:sz="0" w:space="0" w:color="auto"/>
          </w:divBdr>
        </w:div>
        <w:div w:id="1265843535">
          <w:marLeft w:val="0"/>
          <w:marRight w:val="0"/>
          <w:marTop w:val="0"/>
          <w:marBottom w:val="0"/>
          <w:divBdr>
            <w:top w:val="none" w:sz="0" w:space="0" w:color="auto"/>
            <w:left w:val="none" w:sz="0" w:space="0" w:color="auto"/>
            <w:bottom w:val="none" w:sz="0" w:space="0" w:color="auto"/>
            <w:right w:val="none" w:sz="0" w:space="0" w:color="auto"/>
          </w:divBdr>
        </w:div>
        <w:div w:id="296374439">
          <w:marLeft w:val="0"/>
          <w:marRight w:val="0"/>
          <w:marTop w:val="0"/>
          <w:marBottom w:val="0"/>
          <w:divBdr>
            <w:top w:val="none" w:sz="0" w:space="0" w:color="auto"/>
            <w:left w:val="none" w:sz="0" w:space="0" w:color="auto"/>
            <w:bottom w:val="none" w:sz="0" w:space="0" w:color="auto"/>
            <w:right w:val="none" w:sz="0" w:space="0" w:color="auto"/>
          </w:divBdr>
        </w:div>
        <w:div w:id="985400940">
          <w:marLeft w:val="0"/>
          <w:marRight w:val="0"/>
          <w:marTop w:val="0"/>
          <w:marBottom w:val="0"/>
          <w:divBdr>
            <w:top w:val="none" w:sz="0" w:space="0" w:color="auto"/>
            <w:left w:val="none" w:sz="0" w:space="0" w:color="auto"/>
            <w:bottom w:val="none" w:sz="0" w:space="0" w:color="auto"/>
            <w:right w:val="none" w:sz="0" w:space="0" w:color="auto"/>
          </w:divBdr>
        </w:div>
        <w:div w:id="1607957171">
          <w:marLeft w:val="0"/>
          <w:marRight w:val="0"/>
          <w:marTop w:val="0"/>
          <w:marBottom w:val="0"/>
          <w:divBdr>
            <w:top w:val="none" w:sz="0" w:space="0" w:color="auto"/>
            <w:left w:val="none" w:sz="0" w:space="0" w:color="auto"/>
            <w:bottom w:val="none" w:sz="0" w:space="0" w:color="auto"/>
            <w:right w:val="none" w:sz="0" w:space="0" w:color="auto"/>
          </w:divBdr>
        </w:div>
        <w:div w:id="1314682193">
          <w:marLeft w:val="0"/>
          <w:marRight w:val="0"/>
          <w:marTop w:val="0"/>
          <w:marBottom w:val="0"/>
          <w:divBdr>
            <w:top w:val="none" w:sz="0" w:space="0" w:color="auto"/>
            <w:left w:val="none" w:sz="0" w:space="0" w:color="auto"/>
            <w:bottom w:val="none" w:sz="0" w:space="0" w:color="auto"/>
            <w:right w:val="none" w:sz="0" w:space="0" w:color="auto"/>
          </w:divBdr>
        </w:div>
        <w:div w:id="1452015931">
          <w:marLeft w:val="0"/>
          <w:marRight w:val="0"/>
          <w:marTop w:val="0"/>
          <w:marBottom w:val="0"/>
          <w:divBdr>
            <w:top w:val="none" w:sz="0" w:space="0" w:color="auto"/>
            <w:left w:val="none" w:sz="0" w:space="0" w:color="auto"/>
            <w:bottom w:val="none" w:sz="0" w:space="0" w:color="auto"/>
            <w:right w:val="none" w:sz="0" w:space="0" w:color="auto"/>
          </w:divBdr>
        </w:div>
        <w:div w:id="993144742">
          <w:marLeft w:val="0"/>
          <w:marRight w:val="0"/>
          <w:marTop w:val="0"/>
          <w:marBottom w:val="0"/>
          <w:divBdr>
            <w:top w:val="none" w:sz="0" w:space="0" w:color="auto"/>
            <w:left w:val="none" w:sz="0" w:space="0" w:color="auto"/>
            <w:bottom w:val="none" w:sz="0" w:space="0" w:color="auto"/>
            <w:right w:val="none" w:sz="0" w:space="0" w:color="auto"/>
          </w:divBdr>
        </w:div>
        <w:div w:id="101458732">
          <w:marLeft w:val="0"/>
          <w:marRight w:val="0"/>
          <w:marTop w:val="0"/>
          <w:marBottom w:val="0"/>
          <w:divBdr>
            <w:top w:val="none" w:sz="0" w:space="0" w:color="auto"/>
            <w:left w:val="none" w:sz="0" w:space="0" w:color="auto"/>
            <w:bottom w:val="none" w:sz="0" w:space="0" w:color="auto"/>
            <w:right w:val="none" w:sz="0" w:space="0" w:color="auto"/>
          </w:divBdr>
        </w:div>
        <w:div w:id="1737586456">
          <w:marLeft w:val="0"/>
          <w:marRight w:val="0"/>
          <w:marTop w:val="0"/>
          <w:marBottom w:val="0"/>
          <w:divBdr>
            <w:top w:val="none" w:sz="0" w:space="0" w:color="auto"/>
            <w:left w:val="none" w:sz="0" w:space="0" w:color="auto"/>
            <w:bottom w:val="none" w:sz="0" w:space="0" w:color="auto"/>
            <w:right w:val="none" w:sz="0" w:space="0" w:color="auto"/>
          </w:divBdr>
        </w:div>
        <w:div w:id="30035922">
          <w:marLeft w:val="0"/>
          <w:marRight w:val="0"/>
          <w:marTop w:val="0"/>
          <w:marBottom w:val="0"/>
          <w:divBdr>
            <w:top w:val="none" w:sz="0" w:space="0" w:color="auto"/>
            <w:left w:val="none" w:sz="0" w:space="0" w:color="auto"/>
            <w:bottom w:val="none" w:sz="0" w:space="0" w:color="auto"/>
            <w:right w:val="none" w:sz="0" w:space="0" w:color="auto"/>
          </w:divBdr>
        </w:div>
        <w:div w:id="1286079357">
          <w:marLeft w:val="0"/>
          <w:marRight w:val="0"/>
          <w:marTop w:val="0"/>
          <w:marBottom w:val="0"/>
          <w:divBdr>
            <w:top w:val="none" w:sz="0" w:space="0" w:color="auto"/>
            <w:left w:val="none" w:sz="0" w:space="0" w:color="auto"/>
            <w:bottom w:val="none" w:sz="0" w:space="0" w:color="auto"/>
            <w:right w:val="none" w:sz="0" w:space="0" w:color="auto"/>
          </w:divBdr>
        </w:div>
        <w:div w:id="1662851240">
          <w:marLeft w:val="0"/>
          <w:marRight w:val="0"/>
          <w:marTop w:val="0"/>
          <w:marBottom w:val="0"/>
          <w:divBdr>
            <w:top w:val="none" w:sz="0" w:space="0" w:color="auto"/>
            <w:left w:val="none" w:sz="0" w:space="0" w:color="auto"/>
            <w:bottom w:val="none" w:sz="0" w:space="0" w:color="auto"/>
            <w:right w:val="none" w:sz="0" w:space="0" w:color="auto"/>
          </w:divBdr>
        </w:div>
        <w:div w:id="2117746555">
          <w:marLeft w:val="0"/>
          <w:marRight w:val="0"/>
          <w:marTop w:val="0"/>
          <w:marBottom w:val="0"/>
          <w:divBdr>
            <w:top w:val="none" w:sz="0" w:space="0" w:color="auto"/>
            <w:left w:val="none" w:sz="0" w:space="0" w:color="auto"/>
            <w:bottom w:val="none" w:sz="0" w:space="0" w:color="auto"/>
            <w:right w:val="none" w:sz="0" w:space="0" w:color="auto"/>
          </w:divBdr>
        </w:div>
        <w:div w:id="2094426364">
          <w:marLeft w:val="0"/>
          <w:marRight w:val="0"/>
          <w:marTop w:val="0"/>
          <w:marBottom w:val="0"/>
          <w:divBdr>
            <w:top w:val="none" w:sz="0" w:space="0" w:color="auto"/>
            <w:left w:val="none" w:sz="0" w:space="0" w:color="auto"/>
            <w:bottom w:val="none" w:sz="0" w:space="0" w:color="auto"/>
            <w:right w:val="none" w:sz="0" w:space="0" w:color="auto"/>
          </w:divBdr>
        </w:div>
        <w:div w:id="899822711">
          <w:marLeft w:val="0"/>
          <w:marRight w:val="0"/>
          <w:marTop w:val="0"/>
          <w:marBottom w:val="0"/>
          <w:divBdr>
            <w:top w:val="none" w:sz="0" w:space="0" w:color="auto"/>
            <w:left w:val="none" w:sz="0" w:space="0" w:color="auto"/>
            <w:bottom w:val="none" w:sz="0" w:space="0" w:color="auto"/>
            <w:right w:val="none" w:sz="0" w:space="0" w:color="auto"/>
          </w:divBdr>
        </w:div>
        <w:div w:id="1070810689">
          <w:marLeft w:val="0"/>
          <w:marRight w:val="0"/>
          <w:marTop w:val="0"/>
          <w:marBottom w:val="0"/>
          <w:divBdr>
            <w:top w:val="none" w:sz="0" w:space="0" w:color="auto"/>
            <w:left w:val="none" w:sz="0" w:space="0" w:color="auto"/>
            <w:bottom w:val="none" w:sz="0" w:space="0" w:color="auto"/>
            <w:right w:val="none" w:sz="0" w:space="0" w:color="auto"/>
          </w:divBdr>
        </w:div>
        <w:div w:id="1527140324">
          <w:marLeft w:val="0"/>
          <w:marRight w:val="0"/>
          <w:marTop w:val="0"/>
          <w:marBottom w:val="0"/>
          <w:divBdr>
            <w:top w:val="none" w:sz="0" w:space="0" w:color="auto"/>
            <w:left w:val="none" w:sz="0" w:space="0" w:color="auto"/>
            <w:bottom w:val="none" w:sz="0" w:space="0" w:color="auto"/>
            <w:right w:val="none" w:sz="0" w:space="0" w:color="auto"/>
          </w:divBdr>
        </w:div>
        <w:div w:id="112944335">
          <w:marLeft w:val="0"/>
          <w:marRight w:val="0"/>
          <w:marTop w:val="0"/>
          <w:marBottom w:val="0"/>
          <w:divBdr>
            <w:top w:val="none" w:sz="0" w:space="0" w:color="auto"/>
            <w:left w:val="none" w:sz="0" w:space="0" w:color="auto"/>
            <w:bottom w:val="none" w:sz="0" w:space="0" w:color="auto"/>
            <w:right w:val="none" w:sz="0" w:space="0" w:color="auto"/>
          </w:divBdr>
        </w:div>
        <w:div w:id="125662239">
          <w:marLeft w:val="0"/>
          <w:marRight w:val="0"/>
          <w:marTop w:val="0"/>
          <w:marBottom w:val="0"/>
          <w:divBdr>
            <w:top w:val="none" w:sz="0" w:space="0" w:color="auto"/>
            <w:left w:val="none" w:sz="0" w:space="0" w:color="auto"/>
            <w:bottom w:val="none" w:sz="0" w:space="0" w:color="auto"/>
            <w:right w:val="none" w:sz="0" w:space="0" w:color="auto"/>
          </w:divBdr>
        </w:div>
        <w:div w:id="1841432835">
          <w:marLeft w:val="0"/>
          <w:marRight w:val="0"/>
          <w:marTop w:val="0"/>
          <w:marBottom w:val="0"/>
          <w:divBdr>
            <w:top w:val="none" w:sz="0" w:space="0" w:color="auto"/>
            <w:left w:val="none" w:sz="0" w:space="0" w:color="auto"/>
            <w:bottom w:val="none" w:sz="0" w:space="0" w:color="auto"/>
            <w:right w:val="none" w:sz="0" w:space="0" w:color="auto"/>
          </w:divBdr>
        </w:div>
        <w:div w:id="1340280502">
          <w:marLeft w:val="0"/>
          <w:marRight w:val="0"/>
          <w:marTop w:val="0"/>
          <w:marBottom w:val="0"/>
          <w:divBdr>
            <w:top w:val="none" w:sz="0" w:space="0" w:color="auto"/>
            <w:left w:val="none" w:sz="0" w:space="0" w:color="auto"/>
            <w:bottom w:val="none" w:sz="0" w:space="0" w:color="auto"/>
            <w:right w:val="none" w:sz="0" w:space="0" w:color="auto"/>
          </w:divBdr>
        </w:div>
        <w:div w:id="1618757270">
          <w:marLeft w:val="0"/>
          <w:marRight w:val="0"/>
          <w:marTop w:val="0"/>
          <w:marBottom w:val="0"/>
          <w:divBdr>
            <w:top w:val="none" w:sz="0" w:space="0" w:color="auto"/>
            <w:left w:val="none" w:sz="0" w:space="0" w:color="auto"/>
            <w:bottom w:val="none" w:sz="0" w:space="0" w:color="auto"/>
            <w:right w:val="none" w:sz="0" w:space="0" w:color="auto"/>
          </w:divBdr>
        </w:div>
        <w:div w:id="391586728">
          <w:marLeft w:val="0"/>
          <w:marRight w:val="0"/>
          <w:marTop w:val="0"/>
          <w:marBottom w:val="0"/>
          <w:divBdr>
            <w:top w:val="none" w:sz="0" w:space="0" w:color="auto"/>
            <w:left w:val="none" w:sz="0" w:space="0" w:color="auto"/>
            <w:bottom w:val="none" w:sz="0" w:space="0" w:color="auto"/>
            <w:right w:val="none" w:sz="0" w:space="0" w:color="auto"/>
          </w:divBdr>
        </w:div>
        <w:div w:id="2066954000">
          <w:marLeft w:val="0"/>
          <w:marRight w:val="0"/>
          <w:marTop w:val="0"/>
          <w:marBottom w:val="0"/>
          <w:divBdr>
            <w:top w:val="none" w:sz="0" w:space="0" w:color="auto"/>
            <w:left w:val="none" w:sz="0" w:space="0" w:color="auto"/>
            <w:bottom w:val="none" w:sz="0" w:space="0" w:color="auto"/>
            <w:right w:val="none" w:sz="0" w:space="0" w:color="auto"/>
          </w:divBdr>
        </w:div>
        <w:div w:id="2072269475">
          <w:marLeft w:val="0"/>
          <w:marRight w:val="0"/>
          <w:marTop w:val="0"/>
          <w:marBottom w:val="0"/>
          <w:divBdr>
            <w:top w:val="none" w:sz="0" w:space="0" w:color="auto"/>
            <w:left w:val="none" w:sz="0" w:space="0" w:color="auto"/>
            <w:bottom w:val="none" w:sz="0" w:space="0" w:color="auto"/>
            <w:right w:val="none" w:sz="0" w:space="0" w:color="auto"/>
          </w:divBdr>
        </w:div>
        <w:div w:id="1263412866">
          <w:marLeft w:val="0"/>
          <w:marRight w:val="0"/>
          <w:marTop w:val="0"/>
          <w:marBottom w:val="0"/>
          <w:divBdr>
            <w:top w:val="none" w:sz="0" w:space="0" w:color="auto"/>
            <w:left w:val="none" w:sz="0" w:space="0" w:color="auto"/>
            <w:bottom w:val="none" w:sz="0" w:space="0" w:color="auto"/>
            <w:right w:val="none" w:sz="0" w:space="0" w:color="auto"/>
          </w:divBdr>
        </w:div>
        <w:div w:id="1728189188">
          <w:marLeft w:val="0"/>
          <w:marRight w:val="0"/>
          <w:marTop w:val="0"/>
          <w:marBottom w:val="0"/>
          <w:divBdr>
            <w:top w:val="none" w:sz="0" w:space="0" w:color="auto"/>
            <w:left w:val="none" w:sz="0" w:space="0" w:color="auto"/>
            <w:bottom w:val="none" w:sz="0" w:space="0" w:color="auto"/>
            <w:right w:val="none" w:sz="0" w:space="0" w:color="auto"/>
          </w:divBdr>
        </w:div>
        <w:div w:id="462699994">
          <w:marLeft w:val="0"/>
          <w:marRight w:val="0"/>
          <w:marTop w:val="0"/>
          <w:marBottom w:val="0"/>
          <w:divBdr>
            <w:top w:val="none" w:sz="0" w:space="0" w:color="auto"/>
            <w:left w:val="none" w:sz="0" w:space="0" w:color="auto"/>
            <w:bottom w:val="none" w:sz="0" w:space="0" w:color="auto"/>
            <w:right w:val="none" w:sz="0" w:space="0" w:color="auto"/>
          </w:divBdr>
        </w:div>
        <w:div w:id="1613901533">
          <w:marLeft w:val="0"/>
          <w:marRight w:val="0"/>
          <w:marTop w:val="0"/>
          <w:marBottom w:val="0"/>
          <w:divBdr>
            <w:top w:val="none" w:sz="0" w:space="0" w:color="auto"/>
            <w:left w:val="none" w:sz="0" w:space="0" w:color="auto"/>
            <w:bottom w:val="none" w:sz="0" w:space="0" w:color="auto"/>
            <w:right w:val="none" w:sz="0" w:space="0" w:color="auto"/>
          </w:divBdr>
        </w:div>
        <w:div w:id="1680693834">
          <w:marLeft w:val="0"/>
          <w:marRight w:val="0"/>
          <w:marTop w:val="0"/>
          <w:marBottom w:val="0"/>
          <w:divBdr>
            <w:top w:val="none" w:sz="0" w:space="0" w:color="auto"/>
            <w:left w:val="none" w:sz="0" w:space="0" w:color="auto"/>
            <w:bottom w:val="none" w:sz="0" w:space="0" w:color="auto"/>
            <w:right w:val="none" w:sz="0" w:space="0" w:color="auto"/>
          </w:divBdr>
        </w:div>
        <w:div w:id="1523282624">
          <w:marLeft w:val="0"/>
          <w:marRight w:val="0"/>
          <w:marTop w:val="0"/>
          <w:marBottom w:val="0"/>
          <w:divBdr>
            <w:top w:val="none" w:sz="0" w:space="0" w:color="auto"/>
            <w:left w:val="none" w:sz="0" w:space="0" w:color="auto"/>
            <w:bottom w:val="none" w:sz="0" w:space="0" w:color="auto"/>
            <w:right w:val="none" w:sz="0" w:space="0" w:color="auto"/>
          </w:divBdr>
        </w:div>
        <w:div w:id="1631086355">
          <w:marLeft w:val="0"/>
          <w:marRight w:val="0"/>
          <w:marTop w:val="0"/>
          <w:marBottom w:val="0"/>
          <w:divBdr>
            <w:top w:val="none" w:sz="0" w:space="0" w:color="auto"/>
            <w:left w:val="none" w:sz="0" w:space="0" w:color="auto"/>
            <w:bottom w:val="none" w:sz="0" w:space="0" w:color="auto"/>
            <w:right w:val="none" w:sz="0" w:space="0" w:color="auto"/>
          </w:divBdr>
        </w:div>
        <w:div w:id="2047213598">
          <w:marLeft w:val="0"/>
          <w:marRight w:val="0"/>
          <w:marTop w:val="0"/>
          <w:marBottom w:val="0"/>
          <w:divBdr>
            <w:top w:val="none" w:sz="0" w:space="0" w:color="auto"/>
            <w:left w:val="none" w:sz="0" w:space="0" w:color="auto"/>
            <w:bottom w:val="none" w:sz="0" w:space="0" w:color="auto"/>
            <w:right w:val="none" w:sz="0" w:space="0" w:color="auto"/>
          </w:divBdr>
        </w:div>
        <w:div w:id="1984849157">
          <w:marLeft w:val="0"/>
          <w:marRight w:val="0"/>
          <w:marTop w:val="0"/>
          <w:marBottom w:val="0"/>
          <w:divBdr>
            <w:top w:val="none" w:sz="0" w:space="0" w:color="auto"/>
            <w:left w:val="none" w:sz="0" w:space="0" w:color="auto"/>
            <w:bottom w:val="none" w:sz="0" w:space="0" w:color="auto"/>
            <w:right w:val="none" w:sz="0" w:space="0" w:color="auto"/>
          </w:divBdr>
        </w:div>
        <w:div w:id="126512848">
          <w:marLeft w:val="0"/>
          <w:marRight w:val="0"/>
          <w:marTop w:val="0"/>
          <w:marBottom w:val="0"/>
          <w:divBdr>
            <w:top w:val="none" w:sz="0" w:space="0" w:color="auto"/>
            <w:left w:val="none" w:sz="0" w:space="0" w:color="auto"/>
            <w:bottom w:val="none" w:sz="0" w:space="0" w:color="auto"/>
            <w:right w:val="none" w:sz="0" w:space="0" w:color="auto"/>
          </w:divBdr>
        </w:div>
        <w:div w:id="1542985218">
          <w:marLeft w:val="0"/>
          <w:marRight w:val="0"/>
          <w:marTop w:val="0"/>
          <w:marBottom w:val="0"/>
          <w:divBdr>
            <w:top w:val="none" w:sz="0" w:space="0" w:color="auto"/>
            <w:left w:val="none" w:sz="0" w:space="0" w:color="auto"/>
            <w:bottom w:val="none" w:sz="0" w:space="0" w:color="auto"/>
            <w:right w:val="none" w:sz="0" w:space="0" w:color="auto"/>
          </w:divBdr>
        </w:div>
        <w:div w:id="1601642241">
          <w:marLeft w:val="0"/>
          <w:marRight w:val="0"/>
          <w:marTop w:val="0"/>
          <w:marBottom w:val="0"/>
          <w:divBdr>
            <w:top w:val="none" w:sz="0" w:space="0" w:color="auto"/>
            <w:left w:val="none" w:sz="0" w:space="0" w:color="auto"/>
            <w:bottom w:val="none" w:sz="0" w:space="0" w:color="auto"/>
            <w:right w:val="none" w:sz="0" w:space="0" w:color="auto"/>
          </w:divBdr>
        </w:div>
        <w:div w:id="2047244839">
          <w:marLeft w:val="0"/>
          <w:marRight w:val="0"/>
          <w:marTop w:val="0"/>
          <w:marBottom w:val="0"/>
          <w:divBdr>
            <w:top w:val="none" w:sz="0" w:space="0" w:color="auto"/>
            <w:left w:val="none" w:sz="0" w:space="0" w:color="auto"/>
            <w:bottom w:val="none" w:sz="0" w:space="0" w:color="auto"/>
            <w:right w:val="none" w:sz="0" w:space="0" w:color="auto"/>
          </w:divBdr>
        </w:div>
        <w:div w:id="1569419320">
          <w:marLeft w:val="0"/>
          <w:marRight w:val="0"/>
          <w:marTop w:val="0"/>
          <w:marBottom w:val="0"/>
          <w:divBdr>
            <w:top w:val="none" w:sz="0" w:space="0" w:color="auto"/>
            <w:left w:val="none" w:sz="0" w:space="0" w:color="auto"/>
            <w:bottom w:val="none" w:sz="0" w:space="0" w:color="auto"/>
            <w:right w:val="none" w:sz="0" w:space="0" w:color="auto"/>
          </w:divBdr>
        </w:div>
        <w:div w:id="1171918727">
          <w:marLeft w:val="0"/>
          <w:marRight w:val="0"/>
          <w:marTop w:val="0"/>
          <w:marBottom w:val="0"/>
          <w:divBdr>
            <w:top w:val="none" w:sz="0" w:space="0" w:color="auto"/>
            <w:left w:val="none" w:sz="0" w:space="0" w:color="auto"/>
            <w:bottom w:val="none" w:sz="0" w:space="0" w:color="auto"/>
            <w:right w:val="none" w:sz="0" w:space="0" w:color="auto"/>
          </w:divBdr>
        </w:div>
        <w:div w:id="1038749094">
          <w:marLeft w:val="0"/>
          <w:marRight w:val="0"/>
          <w:marTop w:val="0"/>
          <w:marBottom w:val="0"/>
          <w:divBdr>
            <w:top w:val="none" w:sz="0" w:space="0" w:color="auto"/>
            <w:left w:val="none" w:sz="0" w:space="0" w:color="auto"/>
            <w:bottom w:val="none" w:sz="0" w:space="0" w:color="auto"/>
            <w:right w:val="none" w:sz="0" w:space="0" w:color="auto"/>
          </w:divBdr>
        </w:div>
        <w:div w:id="872159933">
          <w:marLeft w:val="0"/>
          <w:marRight w:val="0"/>
          <w:marTop w:val="0"/>
          <w:marBottom w:val="0"/>
          <w:divBdr>
            <w:top w:val="none" w:sz="0" w:space="0" w:color="auto"/>
            <w:left w:val="none" w:sz="0" w:space="0" w:color="auto"/>
            <w:bottom w:val="none" w:sz="0" w:space="0" w:color="auto"/>
            <w:right w:val="none" w:sz="0" w:space="0" w:color="auto"/>
          </w:divBdr>
        </w:div>
        <w:div w:id="1648584695">
          <w:marLeft w:val="0"/>
          <w:marRight w:val="0"/>
          <w:marTop w:val="0"/>
          <w:marBottom w:val="0"/>
          <w:divBdr>
            <w:top w:val="none" w:sz="0" w:space="0" w:color="auto"/>
            <w:left w:val="none" w:sz="0" w:space="0" w:color="auto"/>
            <w:bottom w:val="none" w:sz="0" w:space="0" w:color="auto"/>
            <w:right w:val="none" w:sz="0" w:space="0" w:color="auto"/>
          </w:divBdr>
        </w:div>
        <w:div w:id="381252486">
          <w:marLeft w:val="0"/>
          <w:marRight w:val="0"/>
          <w:marTop w:val="0"/>
          <w:marBottom w:val="0"/>
          <w:divBdr>
            <w:top w:val="none" w:sz="0" w:space="0" w:color="auto"/>
            <w:left w:val="none" w:sz="0" w:space="0" w:color="auto"/>
            <w:bottom w:val="none" w:sz="0" w:space="0" w:color="auto"/>
            <w:right w:val="none" w:sz="0" w:space="0" w:color="auto"/>
          </w:divBdr>
        </w:div>
        <w:div w:id="17463931">
          <w:marLeft w:val="0"/>
          <w:marRight w:val="0"/>
          <w:marTop w:val="0"/>
          <w:marBottom w:val="0"/>
          <w:divBdr>
            <w:top w:val="none" w:sz="0" w:space="0" w:color="auto"/>
            <w:left w:val="none" w:sz="0" w:space="0" w:color="auto"/>
            <w:bottom w:val="none" w:sz="0" w:space="0" w:color="auto"/>
            <w:right w:val="none" w:sz="0" w:space="0" w:color="auto"/>
          </w:divBdr>
        </w:div>
        <w:div w:id="1996493416">
          <w:marLeft w:val="0"/>
          <w:marRight w:val="0"/>
          <w:marTop w:val="0"/>
          <w:marBottom w:val="0"/>
          <w:divBdr>
            <w:top w:val="none" w:sz="0" w:space="0" w:color="auto"/>
            <w:left w:val="none" w:sz="0" w:space="0" w:color="auto"/>
            <w:bottom w:val="none" w:sz="0" w:space="0" w:color="auto"/>
            <w:right w:val="none" w:sz="0" w:space="0" w:color="auto"/>
          </w:divBdr>
        </w:div>
        <w:div w:id="1064370760">
          <w:marLeft w:val="0"/>
          <w:marRight w:val="0"/>
          <w:marTop w:val="0"/>
          <w:marBottom w:val="0"/>
          <w:divBdr>
            <w:top w:val="none" w:sz="0" w:space="0" w:color="auto"/>
            <w:left w:val="none" w:sz="0" w:space="0" w:color="auto"/>
            <w:bottom w:val="none" w:sz="0" w:space="0" w:color="auto"/>
            <w:right w:val="none" w:sz="0" w:space="0" w:color="auto"/>
          </w:divBdr>
        </w:div>
        <w:div w:id="514196610">
          <w:marLeft w:val="0"/>
          <w:marRight w:val="0"/>
          <w:marTop w:val="0"/>
          <w:marBottom w:val="0"/>
          <w:divBdr>
            <w:top w:val="none" w:sz="0" w:space="0" w:color="auto"/>
            <w:left w:val="none" w:sz="0" w:space="0" w:color="auto"/>
            <w:bottom w:val="none" w:sz="0" w:space="0" w:color="auto"/>
            <w:right w:val="none" w:sz="0" w:space="0" w:color="auto"/>
          </w:divBdr>
        </w:div>
      </w:divsChild>
    </w:div>
    <w:div w:id="2071927125">
      <w:bodyDiv w:val="1"/>
      <w:marLeft w:val="0"/>
      <w:marRight w:val="0"/>
      <w:marTop w:val="0"/>
      <w:marBottom w:val="0"/>
      <w:divBdr>
        <w:top w:val="none" w:sz="0" w:space="0" w:color="auto"/>
        <w:left w:val="none" w:sz="0" w:space="0" w:color="auto"/>
        <w:bottom w:val="none" w:sz="0" w:space="0" w:color="auto"/>
        <w:right w:val="none" w:sz="0" w:space="0" w:color="auto"/>
      </w:divBdr>
      <w:divsChild>
        <w:div w:id="1089081301">
          <w:marLeft w:val="0"/>
          <w:marRight w:val="0"/>
          <w:marTop w:val="0"/>
          <w:marBottom w:val="0"/>
          <w:divBdr>
            <w:top w:val="none" w:sz="0" w:space="0" w:color="auto"/>
            <w:left w:val="none" w:sz="0" w:space="0" w:color="auto"/>
            <w:bottom w:val="none" w:sz="0" w:space="0" w:color="auto"/>
            <w:right w:val="none" w:sz="0" w:space="0" w:color="auto"/>
          </w:divBdr>
        </w:div>
      </w:divsChild>
    </w:div>
    <w:div w:id="2086757600">
      <w:bodyDiv w:val="1"/>
      <w:marLeft w:val="0"/>
      <w:marRight w:val="0"/>
      <w:marTop w:val="0"/>
      <w:marBottom w:val="0"/>
      <w:divBdr>
        <w:top w:val="none" w:sz="0" w:space="0" w:color="auto"/>
        <w:left w:val="none" w:sz="0" w:space="0" w:color="auto"/>
        <w:bottom w:val="none" w:sz="0" w:space="0" w:color="auto"/>
        <w:right w:val="none" w:sz="0" w:space="0" w:color="auto"/>
      </w:divBdr>
      <w:divsChild>
        <w:div w:id="1093168252">
          <w:marLeft w:val="0"/>
          <w:marRight w:val="0"/>
          <w:marTop w:val="0"/>
          <w:marBottom w:val="0"/>
          <w:divBdr>
            <w:top w:val="none" w:sz="0" w:space="0" w:color="auto"/>
            <w:left w:val="none" w:sz="0" w:space="0" w:color="auto"/>
            <w:bottom w:val="none" w:sz="0" w:space="0" w:color="auto"/>
            <w:right w:val="none" w:sz="0" w:space="0" w:color="auto"/>
          </w:divBdr>
          <w:divsChild>
            <w:div w:id="133792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189243">
      <w:bodyDiv w:val="1"/>
      <w:marLeft w:val="0"/>
      <w:marRight w:val="0"/>
      <w:marTop w:val="0"/>
      <w:marBottom w:val="0"/>
      <w:divBdr>
        <w:top w:val="none" w:sz="0" w:space="0" w:color="auto"/>
        <w:left w:val="none" w:sz="0" w:space="0" w:color="auto"/>
        <w:bottom w:val="none" w:sz="0" w:space="0" w:color="auto"/>
        <w:right w:val="none" w:sz="0" w:space="0" w:color="auto"/>
      </w:divBdr>
      <w:divsChild>
        <w:div w:id="2024278940">
          <w:marLeft w:val="0"/>
          <w:marRight w:val="0"/>
          <w:marTop w:val="0"/>
          <w:marBottom w:val="0"/>
          <w:divBdr>
            <w:top w:val="none" w:sz="0" w:space="0" w:color="auto"/>
            <w:left w:val="none" w:sz="0" w:space="0" w:color="auto"/>
            <w:bottom w:val="none" w:sz="0" w:space="0" w:color="auto"/>
            <w:right w:val="none" w:sz="0" w:space="0" w:color="auto"/>
          </w:divBdr>
        </w:div>
      </w:divsChild>
    </w:div>
    <w:div w:id="2094006581">
      <w:bodyDiv w:val="1"/>
      <w:marLeft w:val="0"/>
      <w:marRight w:val="0"/>
      <w:marTop w:val="0"/>
      <w:marBottom w:val="0"/>
      <w:divBdr>
        <w:top w:val="none" w:sz="0" w:space="0" w:color="auto"/>
        <w:left w:val="none" w:sz="0" w:space="0" w:color="auto"/>
        <w:bottom w:val="none" w:sz="0" w:space="0" w:color="auto"/>
        <w:right w:val="none" w:sz="0" w:space="0" w:color="auto"/>
      </w:divBdr>
      <w:divsChild>
        <w:div w:id="646056375">
          <w:marLeft w:val="0"/>
          <w:marRight w:val="0"/>
          <w:marTop w:val="0"/>
          <w:marBottom w:val="0"/>
          <w:divBdr>
            <w:top w:val="none" w:sz="0" w:space="0" w:color="auto"/>
            <w:left w:val="none" w:sz="0" w:space="0" w:color="auto"/>
            <w:bottom w:val="none" w:sz="0" w:space="0" w:color="auto"/>
            <w:right w:val="none" w:sz="0" w:space="0" w:color="auto"/>
          </w:divBdr>
        </w:div>
        <w:div w:id="830294633">
          <w:marLeft w:val="0"/>
          <w:marRight w:val="0"/>
          <w:marTop w:val="0"/>
          <w:marBottom w:val="0"/>
          <w:divBdr>
            <w:top w:val="none" w:sz="0" w:space="0" w:color="auto"/>
            <w:left w:val="none" w:sz="0" w:space="0" w:color="auto"/>
            <w:bottom w:val="none" w:sz="0" w:space="0" w:color="auto"/>
            <w:right w:val="none" w:sz="0" w:space="0" w:color="auto"/>
          </w:divBdr>
        </w:div>
        <w:div w:id="1072853823">
          <w:marLeft w:val="0"/>
          <w:marRight w:val="0"/>
          <w:marTop w:val="0"/>
          <w:marBottom w:val="0"/>
          <w:divBdr>
            <w:top w:val="none" w:sz="0" w:space="0" w:color="auto"/>
            <w:left w:val="none" w:sz="0" w:space="0" w:color="auto"/>
            <w:bottom w:val="none" w:sz="0" w:space="0" w:color="auto"/>
            <w:right w:val="none" w:sz="0" w:space="0" w:color="auto"/>
          </w:divBdr>
        </w:div>
        <w:div w:id="1954942963">
          <w:marLeft w:val="0"/>
          <w:marRight w:val="0"/>
          <w:marTop w:val="0"/>
          <w:marBottom w:val="0"/>
          <w:divBdr>
            <w:top w:val="none" w:sz="0" w:space="0" w:color="auto"/>
            <w:left w:val="none" w:sz="0" w:space="0" w:color="auto"/>
            <w:bottom w:val="none" w:sz="0" w:space="0" w:color="auto"/>
            <w:right w:val="none" w:sz="0" w:space="0" w:color="auto"/>
          </w:divBdr>
        </w:div>
        <w:div w:id="1726643039">
          <w:marLeft w:val="0"/>
          <w:marRight w:val="0"/>
          <w:marTop w:val="0"/>
          <w:marBottom w:val="0"/>
          <w:divBdr>
            <w:top w:val="none" w:sz="0" w:space="0" w:color="auto"/>
            <w:left w:val="none" w:sz="0" w:space="0" w:color="auto"/>
            <w:bottom w:val="none" w:sz="0" w:space="0" w:color="auto"/>
            <w:right w:val="none" w:sz="0" w:space="0" w:color="auto"/>
          </w:divBdr>
        </w:div>
        <w:div w:id="696660580">
          <w:marLeft w:val="0"/>
          <w:marRight w:val="0"/>
          <w:marTop w:val="0"/>
          <w:marBottom w:val="0"/>
          <w:divBdr>
            <w:top w:val="none" w:sz="0" w:space="0" w:color="auto"/>
            <w:left w:val="none" w:sz="0" w:space="0" w:color="auto"/>
            <w:bottom w:val="none" w:sz="0" w:space="0" w:color="auto"/>
            <w:right w:val="none" w:sz="0" w:space="0" w:color="auto"/>
          </w:divBdr>
        </w:div>
        <w:div w:id="1174491851">
          <w:marLeft w:val="0"/>
          <w:marRight w:val="0"/>
          <w:marTop w:val="0"/>
          <w:marBottom w:val="0"/>
          <w:divBdr>
            <w:top w:val="none" w:sz="0" w:space="0" w:color="auto"/>
            <w:left w:val="none" w:sz="0" w:space="0" w:color="auto"/>
            <w:bottom w:val="none" w:sz="0" w:space="0" w:color="auto"/>
            <w:right w:val="none" w:sz="0" w:space="0" w:color="auto"/>
          </w:divBdr>
        </w:div>
        <w:div w:id="1399087399">
          <w:marLeft w:val="0"/>
          <w:marRight w:val="0"/>
          <w:marTop w:val="0"/>
          <w:marBottom w:val="0"/>
          <w:divBdr>
            <w:top w:val="none" w:sz="0" w:space="0" w:color="auto"/>
            <w:left w:val="none" w:sz="0" w:space="0" w:color="auto"/>
            <w:bottom w:val="none" w:sz="0" w:space="0" w:color="auto"/>
            <w:right w:val="none" w:sz="0" w:space="0" w:color="auto"/>
          </w:divBdr>
        </w:div>
        <w:div w:id="1042243656">
          <w:marLeft w:val="0"/>
          <w:marRight w:val="0"/>
          <w:marTop w:val="0"/>
          <w:marBottom w:val="0"/>
          <w:divBdr>
            <w:top w:val="none" w:sz="0" w:space="0" w:color="auto"/>
            <w:left w:val="none" w:sz="0" w:space="0" w:color="auto"/>
            <w:bottom w:val="none" w:sz="0" w:space="0" w:color="auto"/>
            <w:right w:val="none" w:sz="0" w:space="0" w:color="auto"/>
          </w:divBdr>
        </w:div>
        <w:div w:id="1645115949">
          <w:marLeft w:val="0"/>
          <w:marRight w:val="0"/>
          <w:marTop w:val="0"/>
          <w:marBottom w:val="0"/>
          <w:divBdr>
            <w:top w:val="none" w:sz="0" w:space="0" w:color="auto"/>
            <w:left w:val="none" w:sz="0" w:space="0" w:color="auto"/>
            <w:bottom w:val="none" w:sz="0" w:space="0" w:color="auto"/>
            <w:right w:val="none" w:sz="0" w:space="0" w:color="auto"/>
          </w:divBdr>
        </w:div>
        <w:div w:id="748114508">
          <w:marLeft w:val="0"/>
          <w:marRight w:val="0"/>
          <w:marTop w:val="0"/>
          <w:marBottom w:val="0"/>
          <w:divBdr>
            <w:top w:val="none" w:sz="0" w:space="0" w:color="auto"/>
            <w:left w:val="none" w:sz="0" w:space="0" w:color="auto"/>
            <w:bottom w:val="none" w:sz="0" w:space="0" w:color="auto"/>
            <w:right w:val="none" w:sz="0" w:space="0" w:color="auto"/>
          </w:divBdr>
        </w:div>
        <w:div w:id="1619603814">
          <w:marLeft w:val="0"/>
          <w:marRight w:val="0"/>
          <w:marTop w:val="0"/>
          <w:marBottom w:val="0"/>
          <w:divBdr>
            <w:top w:val="none" w:sz="0" w:space="0" w:color="auto"/>
            <w:left w:val="none" w:sz="0" w:space="0" w:color="auto"/>
            <w:bottom w:val="none" w:sz="0" w:space="0" w:color="auto"/>
            <w:right w:val="none" w:sz="0" w:space="0" w:color="auto"/>
          </w:divBdr>
        </w:div>
        <w:div w:id="1054744141">
          <w:marLeft w:val="0"/>
          <w:marRight w:val="0"/>
          <w:marTop w:val="0"/>
          <w:marBottom w:val="0"/>
          <w:divBdr>
            <w:top w:val="none" w:sz="0" w:space="0" w:color="auto"/>
            <w:left w:val="none" w:sz="0" w:space="0" w:color="auto"/>
            <w:bottom w:val="none" w:sz="0" w:space="0" w:color="auto"/>
            <w:right w:val="none" w:sz="0" w:space="0" w:color="auto"/>
          </w:divBdr>
        </w:div>
        <w:div w:id="1856069700">
          <w:marLeft w:val="0"/>
          <w:marRight w:val="0"/>
          <w:marTop w:val="0"/>
          <w:marBottom w:val="0"/>
          <w:divBdr>
            <w:top w:val="none" w:sz="0" w:space="0" w:color="auto"/>
            <w:left w:val="none" w:sz="0" w:space="0" w:color="auto"/>
            <w:bottom w:val="none" w:sz="0" w:space="0" w:color="auto"/>
            <w:right w:val="none" w:sz="0" w:space="0" w:color="auto"/>
          </w:divBdr>
        </w:div>
        <w:div w:id="988560794">
          <w:marLeft w:val="0"/>
          <w:marRight w:val="0"/>
          <w:marTop w:val="0"/>
          <w:marBottom w:val="0"/>
          <w:divBdr>
            <w:top w:val="none" w:sz="0" w:space="0" w:color="auto"/>
            <w:left w:val="none" w:sz="0" w:space="0" w:color="auto"/>
            <w:bottom w:val="none" w:sz="0" w:space="0" w:color="auto"/>
            <w:right w:val="none" w:sz="0" w:space="0" w:color="auto"/>
          </w:divBdr>
        </w:div>
        <w:div w:id="1178229083">
          <w:marLeft w:val="0"/>
          <w:marRight w:val="0"/>
          <w:marTop w:val="0"/>
          <w:marBottom w:val="0"/>
          <w:divBdr>
            <w:top w:val="none" w:sz="0" w:space="0" w:color="auto"/>
            <w:left w:val="none" w:sz="0" w:space="0" w:color="auto"/>
            <w:bottom w:val="none" w:sz="0" w:space="0" w:color="auto"/>
            <w:right w:val="none" w:sz="0" w:space="0" w:color="auto"/>
          </w:divBdr>
        </w:div>
        <w:div w:id="166332367">
          <w:marLeft w:val="0"/>
          <w:marRight w:val="0"/>
          <w:marTop w:val="0"/>
          <w:marBottom w:val="0"/>
          <w:divBdr>
            <w:top w:val="none" w:sz="0" w:space="0" w:color="auto"/>
            <w:left w:val="none" w:sz="0" w:space="0" w:color="auto"/>
            <w:bottom w:val="none" w:sz="0" w:space="0" w:color="auto"/>
            <w:right w:val="none" w:sz="0" w:space="0" w:color="auto"/>
          </w:divBdr>
        </w:div>
        <w:div w:id="295917941">
          <w:marLeft w:val="0"/>
          <w:marRight w:val="0"/>
          <w:marTop w:val="0"/>
          <w:marBottom w:val="0"/>
          <w:divBdr>
            <w:top w:val="none" w:sz="0" w:space="0" w:color="auto"/>
            <w:left w:val="none" w:sz="0" w:space="0" w:color="auto"/>
            <w:bottom w:val="none" w:sz="0" w:space="0" w:color="auto"/>
            <w:right w:val="none" w:sz="0" w:space="0" w:color="auto"/>
          </w:divBdr>
        </w:div>
        <w:div w:id="1916863207">
          <w:marLeft w:val="0"/>
          <w:marRight w:val="0"/>
          <w:marTop w:val="0"/>
          <w:marBottom w:val="0"/>
          <w:divBdr>
            <w:top w:val="none" w:sz="0" w:space="0" w:color="auto"/>
            <w:left w:val="none" w:sz="0" w:space="0" w:color="auto"/>
            <w:bottom w:val="none" w:sz="0" w:space="0" w:color="auto"/>
            <w:right w:val="none" w:sz="0" w:space="0" w:color="auto"/>
          </w:divBdr>
        </w:div>
        <w:div w:id="1930848046">
          <w:marLeft w:val="0"/>
          <w:marRight w:val="0"/>
          <w:marTop w:val="0"/>
          <w:marBottom w:val="0"/>
          <w:divBdr>
            <w:top w:val="none" w:sz="0" w:space="0" w:color="auto"/>
            <w:left w:val="none" w:sz="0" w:space="0" w:color="auto"/>
            <w:bottom w:val="none" w:sz="0" w:space="0" w:color="auto"/>
            <w:right w:val="none" w:sz="0" w:space="0" w:color="auto"/>
          </w:divBdr>
        </w:div>
        <w:div w:id="1959950888">
          <w:marLeft w:val="0"/>
          <w:marRight w:val="0"/>
          <w:marTop w:val="0"/>
          <w:marBottom w:val="0"/>
          <w:divBdr>
            <w:top w:val="none" w:sz="0" w:space="0" w:color="auto"/>
            <w:left w:val="none" w:sz="0" w:space="0" w:color="auto"/>
            <w:bottom w:val="none" w:sz="0" w:space="0" w:color="auto"/>
            <w:right w:val="none" w:sz="0" w:space="0" w:color="auto"/>
          </w:divBdr>
        </w:div>
        <w:div w:id="2074352537">
          <w:marLeft w:val="0"/>
          <w:marRight w:val="0"/>
          <w:marTop w:val="0"/>
          <w:marBottom w:val="0"/>
          <w:divBdr>
            <w:top w:val="none" w:sz="0" w:space="0" w:color="auto"/>
            <w:left w:val="none" w:sz="0" w:space="0" w:color="auto"/>
            <w:bottom w:val="none" w:sz="0" w:space="0" w:color="auto"/>
            <w:right w:val="none" w:sz="0" w:space="0" w:color="auto"/>
          </w:divBdr>
        </w:div>
        <w:div w:id="992953161">
          <w:marLeft w:val="0"/>
          <w:marRight w:val="0"/>
          <w:marTop w:val="0"/>
          <w:marBottom w:val="0"/>
          <w:divBdr>
            <w:top w:val="none" w:sz="0" w:space="0" w:color="auto"/>
            <w:left w:val="none" w:sz="0" w:space="0" w:color="auto"/>
            <w:bottom w:val="none" w:sz="0" w:space="0" w:color="auto"/>
            <w:right w:val="none" w:sz="0" w:space="0" w:color="auto"/>
          </w:divBdr>
        </w:div>
        <w:div w:id="1627929029">
          <w:marLeft w:val="0"/>
          <w:marRight w:val="0"/>
          <w:marTop w:val="0"/>
          <w:marBottom w:val="0"/>
          <w:divBdr>
            <w:top w:val="none" w:sz="0" w:space="0" w:color="auto"/>
            <w:left w:val="none" w:sz="0" w:space="0" w:color="auto"/>
            <w:bottom w:val="none" w:sz="0" w:space="0" w:color="auto"/>
            <w:right w:val="none" w:sz="0" w:space="0" w:color="auto"/>
          </w:divBdr>
        </w:div>
        <w:div w:id="1628701495">
          <w:marLeft w:val="0"/>
          <w:marRight w:val="0"/>
          <w:marTop w:val="0"/>
          <w:marBottom w:val="0"/>
          <w:divBdr>
            <w:top w:val="none" w:sz="0" w:space="0" w:color="auto"/>
            <w:left w:val="none" w:sz="0" w:space="0" w:color="auto"/>
            <w:bottom w:val="none" w:sz="0" w:space="0" w:color="auto"/>
            <w:right w:val="none" w:sz="0" w:space="0" w:color="auto"/>
          </w:divBdr>
        </w:div>
        <w:div w:id="1279557431">
          <w:marLeft w:val="0"/>
          <w:marRight w:val="0"/>
          <w:marTop w:val="0"/>
          <w:marBottom w:val="0"/>
          <w:divBdr>
            <w:top w:val="none" w:sz="0" w:space="0" w:color="auto"/>
            <w:left w:val="none" w:sz="0" w:space="0" w:color="auto"/>
            <w:bottom w:val="none" w:sz="0" w:space="0" w:color="auto"/>
            <w:right w:val="none" w:sz="0" w:space="0" w:color="auto"/>
          </w:divBdr>
        </w:div>
      </w:divsChild>
    </w:div>
    <w:div w:id="2108428624">
      <w:bodyDiv w:val="1"/>
      <w:marLeft w:val="0"/>
      <w:marRight w:val="0"/>
      <w:marTop w:val="0"/>
      <w:marBottom w:val="0"/>
      <w:divBdr>
        <w:top w:val="none" w:sz="0" w:space="0" w:color="auto"/>
        <w:left w:val="none" w:sz="0" w:space="0" w:color="auto"/>
        <w:bottom w:val="none" w:sz="0" w:space="0" w:color="auto"/>
        <w:right w:val="none" w:sz="0" w:space="0" w:color="auto"/>
      </w:divBdr>
      <w:divsChild>
        <w:div w:id="1931355743">
          <w:marLeft w:val="0"/>
          <w:marRight w:val="0"/>
          <w:marTop w:val="0"/>
          <w:marBottom w:val="0"/>
          <w:divBdr>
            <w:top w:val="none" w:sz="0" w:space="0" w:color="auto"/>
            <w:left w:val="none" w:sz="0" w:space="0" w:color="auto"/>
            <w:bottom w:val="none" w:sz="0" w:space="0" w:color="auto"/>
            <w:right w:val="none" w:sz="0" w:space="0" w:color="auto"/>
          </w:divBdr>
        </w:div>
        <w:div w:id="541482341">
          <w:marLeft w:val="0"/>
          <w:marRight w:val="0"/>
          <w:marTop w:val="0"/>
          <w:marBottom w:val="0"/>
          <w:divBdr>
            <w:top w:val="none" w:sz="0" w:space="0" w:color="auto"/>
            <w:left w:val="none" w:sz="0" w:space="0" w:color="auto"/>
            <w:bottom w:val="none" w:sz="0" w:space="0" w:color="auto"/>
            <w:right w:val="none" w:sz="0" w:space="0" w:color="auto"/>
          </w:divBdr>
        </w:div>
        <w:div w:id="80761926">
          <w:marLeft w:val="0"/>
          <w:marRight w:val="0"/>
          <w:marTop w:val="0"/>
          <w:marBottom w:val="0"/>
          <w:divBdr>
            <w:top w:val="none" w:sz="0" w:space="0" w:color="auto"/>
            <w:left w:val="none" w:sz="0" w:space="0" w:color="auto"/>
            <w:bottom w:val="none" w:sz="0" w:space="0" w:color="auto"/>
            <w:right w:val="none" w:sz="0" w:space="0" w:color="auto"/>
          </w:divBdr>
        </w:div>
        <w:div w:id="381363717">
          <w:marLeft w:val="0"/>
          <w:marRight w:val="0"/>
          <w:marTop w:val="0"/>
          <w:marBottom w:val="0"/>
          <w:divBdr>
            <w:top w:val="none" w:sz="0" w:space="0" w:color="auto"/>
            <w:left w:val="none" w:sz="0" w:space="0" w:color="auto"/>
            <w:bottom w:val="none" w:sz="0" w:space="0" w:color="auto"/>
            <w:right w:val="none" w:sz="0" w:space="0" w:color="auto"/>
          </w:divBdr>
        </w:div>
        <w:div w:id="339049576">
          <w:marLeft w:val="0"/>
          <w:marRight w:val="0"/>
          <w:marTop w:val="0"/>
          <w:marBottom w:val="0"/>
          <w:divBdr>
            <w:top w:val="none" w:sz="0" w:space="0" w:color="auto"/>
            <w:left w:val="none" w:sz="0" w:space="0" w:color="auto"/>
            <w:bottom w:val="none" w:sz="0" w:space="0" w:color="auto"/>
            <w:right w:val="none" w:sz="0" w:space="0" w:color="auto"/>
          </w:divBdr>
        </w:div>
        <w:div w:id="1450390877">
          <w:marLeft w:val="0"/>
          <w:marRight w:val="0"/>
          <w:marTop w:val="0"/>
          <w:marBottom w:val="0"/>
          <w:divBdr>
            <w:top w:val="none" w:sz="0" w:space="0" w:color="auto"/>
            <w:left w:val="none" w:sz="0" w:space="0" w:color="auto"/>
            <w:bottom w:val="none" w:sz="0" w:space="0" w:color="auto"/>
            <w:right w:val="none" w:sz="0" w:space="0" w:color="auto"/>
          </w:divBdr>
        </w:div>
        <w:div w:id="1318652839">
          <w:marLeft w:val="0"/>
          <w:marRight w:val="0"/>
          <w:marTop w:val="0"/>
          <w:marBottom w:val="0"/>
          <w:divBdr>
            <w:top w:val="none" w:sz="0" w:space="0" w:color="auto"/>
            <w:left w:val="none" w:sz="0" w:space="0" w:color="auto"/>
            <w:bottom w:val="none" w:sz="0" w:space="0" w:color="auto"/>
            <w:right w:val="none" w:sz="0" w:space="0" w:color="auto"/>
          </w:divBdr>
        </w:div>
        <w:div w:id="184487996">
          <w:marLeft w:val="0"/>
          <w:marRight w:val="0"/>
          <w:marTop w:val="0"/>
          <w:marBottom w:val="0"/>
          <w:divBdr>
            <w:top w:val="none" w:sz="0" w:space="0" w:color="auto"/>
            <w:left w:val="none" w:sz="0" w:space="0" w:color="auto"/>
            <w:bottom w:val="none" w:sz="0" w:space="0" w:color="auto"/>
            <w:right w:val="none" w:sz="0" w:space="0" w:color="auto"/>
          </w:divBdr>
        </w:div>
        <w:div w:id="1413772485">
          <w:marLeft w:val="0"/>
          <w:marRight w:val="0"/>
          <w:marTop w:val="0"/>
          <w:marBottom w:val="0"/>
          <w:divBdr>
            <w:top w:val="none" w:sz="0" w:space="0" w:color="auto"/>
            <w:left w:val="none" w:sz="0" w:space="0" w:color="auto"/>
            <w:bottom w:val="none" w:sz="0" w:space="0" w:color="auto"/>
            <w:right w:val="none" w:sz="0" w:space="0" w:color="auto"/>
          </w:divBdr>
        </w:div>
        <w:div w:id="1692877274">
          <w:marLeft w:val="0"/>
          <w:marRight w:val="0"/>
          <w:marTop w:val="0"/>
          <w:marBottom w:val="0"/>
          <w:divBdr>
            <w:top w:val="none" w:sz="0" w:space="0" w:color="auto"/>
            <w:left w:val="none" w:sz="0" w:space="0" w:color="auto"/>
            <w:bottom w:val="none" w:sz="0" w:space="0" w:color="auto"/>
            <w:right w:val="none" w:sz="0" w:space="0" w:color="auto"/>
          </w:divBdr>
        </w:div>
        <w:div w:id="1830631547">
          <w:marLeft w:val="0"/>
          <w:marRight w:val="0"/>
          <w:marTop w:val="0"/>
          <w:marBottom w:val="0"/>
          <w:divBdr>
            <w:top w:val="none" w:sz="0" w:space="0" w:color="auto"/>
            <w:left w:val="none" w:sz="0" w:space="0" w:color="auto"/>
            <w:bottom w:val="none" w:sz="0" w:space="0" w:color="auto"/>
            <w:right w:val="none" w:sz="0" w:space="0" w:color="auto"/>
          </w:divBdr>
        </w:div>
        <w:div w:id="1574581938">
          <w:marLeft w:val="0"/>
          <w:marRight w:val="0"/>
          <w:marTop w:val="0"/>
          <w:marBottom w:val="0"/>
          <w:divBdr>
            <w:top w:val="none" w:sz="0" w:space="0" w:color="auto"/>
            <w:left w:val="none" w:sz="0" w:space="0" w:color="auto"/>
            <w:bottom w:val="none" w:sz="0" w:space="0" w:color="auto"/>
            <w:right w:val="none" w:sz="0" w:space="0" w:color="auto"/>
          </w:divBdr>
        </w:div>
        <w:div w:id="1852723422">
          <w:marLeft w:val="0"/>
          <w:marRight w:val="0"/>
          <w:marTop w:val="0"/>
          <w:marBottom w:val="0"/>
          <w:divBdr>
            <w:top w:val="none" w:sz="0" w:space="0" w:color="auto"/>
            <w:left w:val="none" w:sz="0" w:space="0" w:color="auto"/>
            <w:bottom w:val="none" w:sz="0" w:space="0" w:color="auto"/>
            <w:right w:val="none" w:sz="0" w:space="0" w:color="auto"/>
          </w:divBdr>
        </w:div>
      </w:divsChild>
    </w:div>
    <w:div w:id="2113429124">
      <w:bodyDiv w:val="1"/>
      <w:marLeft w:val="0"/>
      <w:marRight w:val="0"/>
      <w:marTop w:val="0"/>
      <w:marBottom w:val="0"/>
      <w:divBdr>
        <w:top w:val="none" w:sz="0" w:space="0" w:color="auto"/>
        <w:left w:val="none" w:sz="0" w:space="0" w:color="auto"/>
        <w:bottom w:val="none" w:sz="0" w:space="0" w:color="auto"/>
        <w:right w:val="none" w:sz="0" w:space="0" w:color="auto"/>
      </w:divBdr>
    </w:div>
    <w:div w:id="2114860001">
      <w:bodyDiv w:val="1"/>
      <w:marLeft w:val="0"/>
      <w:marRight w:val="0"/>
      <w:marTop w:val="0"/>
      <w:marBottom w:val="0"/>
      <w:divBdr>
        <w:top w:val="none" w:sz="0" w:space="0" w:color="auto"/>
        <w:left w:val="none" w:sz="0" w:space="0" w:color="auto"/>
        <w:bottom w:val="none" w:sz="0" w:space="0" w:color="auto"/>
        <w:right w:val="none" w:sz="0" w:space="0" w:color="auto"/>
      </w:divBdr>
      <w:divsChild>
        <w:div w:id="1261177622">
          <w:marLeft w:val="0"/>
          <w:marRight w:val="0"/>
          <w:marTop w:val="0"/>
          <w:marBottom w:val="0"/>
          <w:divBdr>
            <w:top w:val="none" w:sz="0" w:space="0" w:color="auto"/>
            <w:left w:val="none" w:sz="0" w:space="0" w:color="auto"/>
            <w:bottom w:val="none" w:sz="0" w:space="0" w:color="auto"/>
            <w:right w:val="none" w:sz="0" w:space="0" w:color="auto"/>
          </w:divBdr>
        </w:div>
        <w:div w:id="1484854417">
          <w:marLeft w:val="0"/>
          <w:marRight w:val="0"/>
          <w:marTop w:val="0"/>
          <w:marBottom w:val="0"/>
          <w:divBdr>
            <w:top w:val="none" w:sz="0" w:space="0" w:color="auto"/>
            <w:left w:val="none" w:sz="0" w:space="0" w:color="auto"/>
            <w:bottom w:val="none" w:sz="0" w:space="0" w:color="auto"/>
            <w:right w:val="none" w:sz="0" w:space="0" w:color="auto"/>
          </w:divBdr>
        </w:div>
      </w:divsChild>
    </w:div>
    <w:div w:id="2124297387">
      <w:bodyDiv w:val="1"/>
      <w:marLeft w:val="0"/>
      <w:marRight w:val="0"/>
      <w:marTop w:val="0"/>
      <w:marBottom w:val="0"/>
      <w:divBdr>
        <w:top w:val="none" w:sz="0" w:space="0" w:color="auto"/>
        <w:left w:val="none" w:sz="0" w:space="0" w:color="auto"/>
        <w:bottom w:val="none" w:sz="0" w:space="0" w:color="auto"/>
        <w:right w:val="none" w:sz="0" w:space="0" w:color="auto"/>
      </w:divBdr>
    </w:div>
    <w:div w:id="21290783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Lithosphere" TargetMode="External"/><Relationship Id="rId18" Type="http://schemas.openxmlformats.org/officeDocument/2006/relationships/hyperlink" Target="http://www.millenniumassessment.org/documents/document.300.aspx.pdf" TargetMode="External"/><Relationship Id="rId26" Type="http://schemas.openxmlformats.org/officeDocument/2006/relationships/hyperlink" Target="http://contributor.yahoo.com/user/1071547/preston_barrows.html" TargetMode="External"/><Relationship Id="rId39" Type="http://schemas.openxmlformats.org/officeDocument/2006/relationships/hyperlink" Target="http://monthlyreview.org/2012/01/01/the-paradox-of-cuban-agriculture" TargetMode="External"/><Relationship Id="rId3" Type="http://schemas.openxmlformats.org/officeDocument/2006/relationships/styles" Target="styles.xml"/><Relationship Id="rId21" Type="http://schemas.openxmlformats.org/officeDocument/2006/relationships/hyperlink" Target="http://contributor.yahoo.com/user/1071547/preston_barrows.html" TargetMode="External"/><Relationship Id="rId34" Type="http://schemas.openxmlformats.org/officeDocument/2006/relationships/hyperlink" Target="http://www.sfgate.com" TargetMode="External"/><Relationship Id="rId42" Type="http://schemas.openxmlformats.org/officeDocument/2006/relationships/hyperlink" Target="http://www.slate.com/authors.raj_patel.html" TargetMode="External"/><Relationship Id="rId7" Type="http://schemas.openxmlformats.org/officeDocument/2006/relationships/footnotes" Target="footnotes.xml"/><Relationship Id="rId12" Type="http://schemas.openxmlformats.org/officeDocument/2006/relationships/hyperlink" Target="http://www.sciencemag.org/content/vol304/issue5677/" TargetMode="External"/><Relationship Id="rId17" Type="http://schemas.openxmlformats.org/officeDocument/2006/relationships/hyperlink" Target="http://www.isric.org/UK/About+ISRIC/Projects/Track+Record/GLASOD.htm" TargetMode="External"/><Relationship Id="rId25" Type="http://schemas.openxmlformats.org/officeDocument/2006/relationships/hyperlink" Target="http://contributor.yahoo.com/user/1071547/preston_barrows.html" TargetMode="External"/><Relationship Id="rId33" Type="http://schemas.openxmlformats.org/officeDocument/2006/relationships/hyperlink" Target="http://link.springer.com/journal/10460/10/3/page/1" TargetMode="External"/><Relationship Id="rId38" Type="http://schemas.openxmlformats.org/officeDocument/2006/relationships/hyperlink" Target="http://www.landaction.org/spip.php?article422" TargetMode="External"/><Relationship Id="rId2" Type="http://schemas.openxmlformats.org/officeDocument/2006/relationships/numbering" Target="numbering.xml"/><Relationship Id="rId16" Type="http://schemas.openxmlformats.org/officeDocument/2006/relationships/hyperlink" Target="http://www.ncbi.nlm.nih.gov/pubmed/16827549" TargetMode="External"/><Relationship Id="rId20" Type="http://schemas.openxmlformats.org/officeDocument/2006/relationships/hyperlink" Target="http://bio-eco.eis.ynu.ac.jp/eng/database/earthworm/Haughley%5CHaughley.pdf" TargetMode="External"/><Relationship Id="rId29" Type="http://schemas.openxmlformats.org/officeDocument/2006/relationships/hyperlink" Target="mailto:priedman@yahoo.com" TargetMode="External"/><Relationship Id="rId41" Type="http://schemas.openxmlformats.org/officeDocument/2006/relationships/hyperlink" Target="http://monthlyreview.org/author/fernandorfunesmonzot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o.org/ag/AGL/agll/soilbiod/consetxt.stm" TargetMode="External"/><Relationship Id="rId24" Type="http://schemas.openxmlformats.org/officeDocument/2006/relationships/hyperlink" Target="http://www.associatedcontent.com/article/8194717/how_the_body_of_an_earthworm_processes.html?cat=32" TargetMode="External"/><Relationship Id="rId32" Type="http://schemas.openxmlformats.org/officeDocument/2006/relationships/hyperlink" Target="http://link.springer.com/journal/10460" TargetMode="External"/><Relationship Id="rId37" Type="http://schemas.openxmlformats.org/officeDocument/2006/relationships/hyperlink" Target="http://www.slate.com/authors.raj_patel.html" TargetMode="External"/><Relationship Id="rId40" Type="http://schemas.openxmlformats.org/officeDocument/2006/relationships/hyperlink" Target="http://monthlyreview.org/author/miguelaaltieri" TargetMode="External"/><Relationship Id="rId5" Type="http://schemas.openxmlformats.org/officeDocument/2006/relationships/settings" Target="settings.xml"/><Relationship Id="rId15" Type="http://schemas.openxmlformats.org/officeDocument/2006/relationships/hyperlink" Target="http://en.wikipedia.org/wiki/The_Third_Wave_%28book%29" TargetMode="External"/><Relationship Id="rId23" Type="http://schemas.openxmlformats.org/officeDocument/2006/relationships/hyperlink" Target="https://contributor.yahoo.com/" TargetMode="External"/><Relationship Id="rId28" Type="http://schemas.openxmlformats.org/officeDocument/2006/relationships/hyperlink" Target="http://voices.yahoo.com/theme/1531/australia.html" TargetMode="External"/><Relationship Id="rId36" Type="http://schemas.openxmlformats.org/officeDocument/2006/relationships/hyperlink" Target="http://www.guardian.co.uk/" TargetMode="External"/><Relationship Id="rId10" Type="http://schemas.openxmlformats.org/officeDocument/2006/relationships/hyperlink" Target="http://www.guardian.co.uk/" TargetMode="External"/><Relationship Id="rId19" Type="http://schemas.openxmlformats.org/officeDocument/2006/relationships/hyperlink" Target="http://en.wikipedia.org/wiki/Haughley_Experiment" TargetMode="External"/><Relationship Id="rId31" Type="http://schemas.openxmlformats.org/officeDocument/2006/relationships/hyperlink" Target="http://www.beginningfarmers.org/worm-composting-on-a-large-scale-how-it-works/"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uardian.co.uk/profile/edewing" TargetMode="External"/><Relationship Id="rId14" Type="http://schemas.openxmlformats.org/officeDocument/2006/relationships/hyperlink" Target="http://www.ars.usda.gov/is/ar/archive/sep02/soil0902.htm" TargetMode="External"/><Relationship Id="rId22" Type="http://schemas.openxmlformats.org/officeDocument/2006/relationships/hyperlink" Target="http://contributor.yahoo.com/user/1071547/preston_barrows.html" TargetMode="External"/><Relationship Id="rId27" Type="http://schemas.openxmlformats.org/officeDocument/2006/relationships/hyperlink" Target="https://contributor.yahoo.com/" TargetMode="External"/><Relationship Id="rId30" Type="http://schemas.openxmlformats.org/officeDocument/2006/relationships/hyperlink" Target="mailto:priedman@yahoo.com" TargetMode="External"/><Relationship Id="rId35" Type="http://schemas.openxmlformats.org/officeDocument/2006/relationships/hyperlink" Target="http://www.guardian.co.uk/profile/edewing"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5F1FC-ED5E-43AE-94A1-46B0281CC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19</Pages>
  <Words>7674</Words>
  <Characters>43747</Characters>
  <Application>Microsoft Office Word</Application>
  <DocSecurity>0</DocSecurity>
  <Lines>364</Lines>
  <Paragraphs>102</Paragraphs>
  <ScaleCrop>false</ScaleCrop>
  <Company>Whitman College</Company>
  <LinksUpToDate>false</LinksUpToDate>
  <CharactersWithSpaces>51319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Lee</dc:creator>
  <cp:keywords/>
  <dc:description/>
  <cp:lastModifiedBy>Herndon</cp:lastModifiedBy>
  <cp:revision>5</cp:revision>
  <cp:lastPrinted>2013-03-07T17:31:00Z</cp:lastPrinted>
  <dcterms:created xsi:type="dcterms:W3CDTF">2013-06-18T04:45:00Z</dcterms:created>
  <dcterms:modified xsi:type="dcterms:W3CDTF">2013-06-18T14:24:00Z</dcterms:modified>
</cp:coreProperties>
</file>